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40ECA" w:rsidP="00D52267" w:rsidRDefault="00340ECA" w14:paraId="509CDFE9" w14:textId="77777777">
      <w:pPr>
        <w:rPr>
          <w:szCs w:val="18"/>
        </w:rPr>
      </w:pPr>
    </w:p>
    <w:p w:rsidR="00EA015C" w:rsidP="00D52267" w:rsidRDefault="00EA015C" w14:paraId="528588AF" w14:textId="1E38E64E">
      <w:pPr>
        <w:rPr>
          <w:szCs w:val="18"/>
        </w:rPr>
      </w:pPr>
      <w:r>
        <w:rPr>
          <w:szCs w:val="18"/>
        </w:rPr>
        <w:t xml:space="preserve">Geachte </w:t>
      </w:r>
      <w:r w:rsidR="00D52267">
        <w:rPr>
          <w:szCs w:val="18"/>
        </w:rPr>
        <w:t>V</w:t>
      </w:r>
      <w:r>
        <w:rPr>
          <w:szCs w:val="18"/>
        </w:rPr>
        <w:t>oorzitter,</w:t>
      </w:r>
    </w:p>
    <w:p w:rsidR="00EA015C" w:rsidP="00D52267" w:rsidRDefault="00EA015C" w14:paraId="00529FEF" w14:textId="77777777">
      <w:pPr>
        <w:rPr>
          <w:szCs w:val="18"/>
        </w:rPr>
      </w:pPr>
    </w:p>
    <w:p w:rsidR="00EA015C" w:rsidP="00D52267" w:rsidRDefault="00716FD9" w14:paraId="3F594AEE" w14:textId="7FDF31A0">
      <w:pPr>
        <w:rPr>
          <w:szCs w:val="18"/>
        </w:rPr>
      </w:pPr>
      <w:r>
        <w:rPr>
          <w:szCs w:val="18"/>
        </w:rPr>
        <w:t>In deze brief informeer ik u over de huidige vogelgriepsituatie</w:t>
      </w:r>
      <w:r w:rsidR="00511D6C">
        <w:rPr>
          <w:szCs w:val="18"/>
        </w:rPr>
        <w:t xml:space="preserve"> en</w:t>
      </w:r>
      <w:r>
        <w:rPr>
          <w:szCs w:val="18"/>
        </w:rPr>
        <w:t xml:space="preserve"> de </w:t>
      </w:r>
      <w:r w:rsidR="00511D6C">
        <w:rPr>
          <w:szCs w:val="18"/>
        </w:rPr>
        <w:t xml:space="preserve">laatste risicobeoordeling </w:t>
      </w:r>
      <w:r>
        <w:rPr>
          <w:szCs w:val="18"/>
        </w:rPr>
        <w:t>van de Deskundigengroep Dierziekten</w:t>
      </w:r>
      <w:r w:rsidR="00511D6C">
        <w:rPr>
          <w:szCs w:val="18"/>
        </w:rPr>
        <w:t xml:space="preserve">. De deskundigen beoordelen het risico op een vogelgriepbesmetting op een pluimveebedrijf </w:t>
      </w:r>
      <w:r w:rsidR="00095F3A">
        <w:rPr>
          <w:szCs w:val="18"/>
        </w:rPr>
        <w:t xml:space="preserve">sinds deze week </w:t>
      </w:r>
      <w:r w:rsidR="00511D6C">
        <w:rPr>
          <w:szCs w:val="18"/>
        </w:rPr>
        <w:t>als ‘zeer hoog’</w:t>
      </w:r>
      <w:r w:rsidR="00F46CEF">
        <w:rPr>
          <w:szCs w:val="18"/>
        </w:rPr>
        <w:t xml:space="preserve"> en i</w:t>
      </w:r>
      <w:r w:rsidR="00BE7D8C">
        <w:rPr>
          <w:szCs w:val="18"/>
        </w:rPr>
        <w:t xml:space="preserve">k acht de huidige situatie </w:t>
      </w:r>
      <w:r w:rsidR="00F46CEF">
        <w:rPr>
          <w:szCs w:val="18"/>
        </w:rPr>
        <w:t xml:space="preserve">daarom </w:t>
      </w:r>
      <w:r w:rsidR="00BE7D8C">
        <w:rPr>
          <w:szCs w:val="18"/>
        </w:rPr>
        <w:t xml:space="preserve">zeer zorgelijk. </w:t>
      </w:r>
      <w:r w:rsidR="00511D6C">
        <w:rPr>
          <w:szCs w:val="18"/>
        </w:rPr>
        <w:t>Daarnaast bevat deze brief informatie</w:t>
      </w:r>
      <w:r>
        <w:rPr>
          <w:szCs w:val="18"/>
        </w:rPr>
        <w:t xml:space="preserve"> over de verwerking van eieren </w:t>
      </w:r>
      <w:r w:rsidR="00A94C9F">
        <w:rPr>
          <w:szCs w:val="18"/>
        </w:rPr>
        <w:t>van</w:t>
      </w:r>
      <w:r>
        <w:rPr>
          <w:szCs w:val="18"/>
        </w:rPr>
        <w:t xml:space="preserve"> de pilot vaccinatie vogelgriep. </w:t>
      </w:r>
    </w:p>
    <w:p w:rsidR="009F36B6" w:rsidP="00D52267" w:rsidRDefault="009F36B6" w14:paraId="28D92050" w14:textId="77777777">
      <w:pPr>
        <w:rPr>
          <w:szCs w:val="18"/>
        </w:rPr>
      </w:pPr>
    </w:p>
    <w:p w:rsidRPr="00716FD9" w:rsidR="00716FD9" w:rsidP="00D52267" w:rsidRDefault="00716FD9" w14:paraId="1FF8F50F" w14:textId="4CAF0D7F">
      <w:pPr>
        <w:rPr>
          <w:i/>
          <w:iCs/>
          <w:szCs w:val="18"/>
        </w:rPr>
      </w:pPr>
      <w:r w:rsidRPr="00716FD9">
        <w:rPr>
          <w:i/>
          <w:iCs/>
          <w:szCs w:val="18"/>
        </w:rPr>
        <w:t>Huidige vogelgriepsituatie</w:t>
      </w:r>
    </w:p>
    <w:p w:rsidR="00763950" w:rsidP="00D52267" w:rsidRDefault="00763950" w14:paraId="05C14AEE" w14:textId="6F8C8BBA">
      <w:pPr>
        <w:rPr>
          <w:szCs w:val="18"/>
        </w:rPr>
      </w:pPr>
      <w:r w:rsidRPr="006F0DC2">
        <w:rPr>
          <w:szCs w:val="18"/>
        </w:rPr>
        <w:t>In de wilde vogelpopulatie in Nederland is een toename in HPAI-besmettingen te zien. Dit</w:t>
      </w:r>
      <w:r>
        <w:rPr>
          <w:szCs w:val="18"/>
        </w:rPr>
        <w:t xml:space="preserve"> is gebleken uit zowel de monitoring van levende wilde vogels door het Erasmus MC (EMC), als die van dode wilde vogels door Wageningen </w:t>
      </w:r>
      <w:proofErr w:type="spellStart"/>
      <w:r>
        <w:rPr>
          <w:szCs w:val="18"/>
        </w:rPr>
        <w:t>Bioveterinary</w:t>
      </w:r>
      <w:proofErr w:type="spellEnd"/>
      <w:r>
        <w:rPr>
          <w:szCs w:val="18"/>
        </w:rPr>
        <w:t xml:space="preserve"> Research (WBVR) en Dutch Wild Health Center (DWHC). De besmettingen bij wilde vogels, met name wilde eenden, komen verspreid over Nederland voor.</w:t>
      </w:r>
      <w:r w:rsidR="000922E1">
        <w:rPr>
          <w:szCs w:val="18"/>
        </w:rPr>
        <w:t xml:space="preserve"> </w:t>
      </w:r>
      <w:r w:rsidRPr="000922E1" w:rsidR="000922E1">
        <w:rPr>
          <w:szCs w:val="18"/>
        </w:rPr>
        <w:t>Doordat er meer wilde vogels zijn met vogelgriep, lopen gehouden vogels helaas ook meer risico om besmet te raken.</w:t>
      </w:r>
      <w:r>
        <w:rPr>
          <w:szCs w:val="18"/>
        </w:rPr>
        <w:t xml:space="preserve"> </w:t>
      </w:r>
      <w:r w:rsidR="000922E1">
        <w:rPr>
          <w:szCs w:val="18"/>
        </w:rPr>
        <w:t xml:space="preserve">Daarnaast worden ook </w:t>
      </w:r>
      <w:r>
        <w:rPr>
          <w:szCs w:val="18"/>
        </w:rPr>
        <w:t>in Europa meer besmettingen van wilde vogels gemeld.</w:t>
      </w:r>
    </w:p>
    <w:p w:rsidR="00763950" w:rsidP="00D52267" w:rsidRDefault="00763950" w14:paraId="0E441D4D" w14:textId="77777777">
      <w:pPr>
        <w:rPr>
          <w:szCs w:val="18"/>
        </w:rPr>
      </w:pPr>
    </w:p>
    <w:p w:rsidR="00163928" w:rsidP="00D52267" w:rsidRDefault="00A20602" w14:paraId="6985BBEA" w14:textId="6760F92D">
      <w:pPr>
        <w:rPr>
          <w:szCs w:val="18"/>
        </w:rPr>
      </w:pPr>
      <w:r>
        <w:rPr>
          <w:szCs w:val="18"/>
        </w:rPr>
        <w:t xml:space="preserve">Na enkele maanden zonder uitbraken is op 6 oktober een </w:t>
      </w:r>
      <w:r w:rsidRPr="00906064" w:rsidR="0069737B">
        <w:rPr>
          <w:szCs w:val="18"/>
        </w:rPr>
        <w:t>pluimvee</w:t>
      </w:r>
      <w:r w:rsidRPr="00906064">
        <w:rPr>
          <w:szCs w:val="18"/>
        </w:rPr>
        <w:t xml:space="preserve">bedrijf besmet geraakt met </w:t>
      </w:r>
      <w:proofErr w:type="spellStart"/>
      <w:r w:rsidRPr="00906064">
        <w:rPr>
          <w:szCs w:val="18"/>
        </w:rPr>
        <w:t>hoogpathogene</w:t>
      </w:r>
      <w:proofErr w:type="spellEnd"/>
      <w:r w:rsidRPr="00906064">
        <w:rPr>
          <w:szCs w:val="18"/>
        </w:rPr>
        <w:t xml:space="preserve"> vogelgriep</w:t>
      </w:r>
      <w:r w:rsidRPr="00906064" w:rsidR="004275CB">
        <w:rPr>
          <w:szCs w:val="18"/>
        </w:rPr>
        <w:t xml:space="preserve"> (HPAI)</w:t>
      </w:r>
      <w:r w:rsidRPr="00906064">
        <w:rPr>
          <w:szCs w:val="18"/>
        </w:rPr>
        <w:t xml:space="preserve">. </w:t>
      </w:r>
      <w:r w:rsidRPr="00906064" w:rsidR="00716FD9">
        <w:rPr>
          <w:szCs w:val="18"/>
        </w:rPr>
        <w:t>Sinds</w:t>
      </w:r>
      <w:r w:rsidRPr="00906064">
        <w:rPr>
          <w:szCs w:val="18"/>
        </w:rPr>
        <w:t>dien</w:t>
      </w:r>
      <w:r w:rsidRPr="00906064" w:rsidR="00716FD9">
        <w:rPr>
          <w:szCs w:val="18"/>
        </w:rPr>
        <w:t xml:space="preserve"> zijn er </w:t>
      </w:r>
      <w:r w:rsidRPr="00906064" w:rsidR="00FF5674">
        <w:rPr>
          <w:szCs w:val="18"/>
        </w:rPr>
        <w:t>7</w:t>
      </w:r>
      <w:r w:rsidRPr="00906064" w:rsidR="00716FD9">
        <w:rPr>
          <w:szCs w:val="18"/>
        </w:rPr>
        <w:t xml:space="preserve"> uitbraken geweest op commerciële pluimveebedrijven, </w:t>
      </w:r>
      <w:r w:rsidRPr="00906064">
        <w:rPr>
          <w:szCs w:val="18"/>
        </w:rPr>
        <w:t xml:space="preserve">en nog </w:t>
      </w:r>
      <w:r w:rsidRPr="00906064" w:rsidR="00FF5674">
        <w:rPr>
          <w:szCs w:val="18"/>
        </w:rPr>
        <w:t>5</w:t>
      </w:r>
      <w:r w:rsidRPr="00906064">
        <w:rPr>
          <w:szCs w:val="18"/>
        </w:rPr>
        <w:t xml:space="preserve"> op </w:t>
      </w:r>
      <w:r w:rsidRPr="00906064" w:rsidR="00F63B2C">
        <w:rPr>
          <w:szCs w:val="18"/>
        </w:rPr>
        <w:t>kleinschalige</w:t>
      </w:r>
      <w:r w:rsidR="00F63B2C">
        <w:rPr>
          <w:szCs w:val="18"/>
        </w:rPr>
        <w:t xml:space="preserve"> (hobby)locaties</w:t>
      </w:r>
      <w:r>
        <w:rPr>
          <w:szCs w:val="18"/>
        </w:rPr>
        <w:t xml:space="preserve">, waarvan enkele </w:t>
      </w:r>
      <w:r w:rsidR="00F63B2C">
        <w:rPr>
          <w:szCs w:val="18"/>
        </w:rPr>
        <w:t xml:space="preserve">locaties ook </w:t>
      </w:r>
      <w:r>
        <w:rPr>
          <w:szCs w:val="18"/>
        </w:rPr>
        <w:t>een publieksfunctie</w:t>
      </w:r>
      <w:r w:rsidR="00F63B2C">
        <w:rPr>
          <w:szCs w:val="18"/>
        </w:rPr>
        <w:t xml:space="preserve"> hebben</w:t>
      </w:r>
      <w:r>
        <w:rPr>
          <w:szCs w:val="18"/>
        </w:rPr>
        <w:t xml:space="preserve">. </w:t>
      </w:r>
      <w:r w:rsidR="00186B87">
        <w:rPr>
          <w:szCs w:val="18"/>
        </w:rPr>
        <w:t>Dat heeft geleid tot de ruiming van</w:t>
      </w:r>
      <w:r w:rsidR="0069737B">
        <w:rPr>
          <w:szCs w:val="18"/>
        </w:rPr>
        <w:t xml:space="preserve"> in totaal</w:t>
      </w:r>
      <w:r w:rsidR="00186B87">
        <w:rPr>
          <w:szCs w:val="18"/>
        </w:rPr>
        <w:t xml:space="preserve"> </w:t>
      </w:r>
      <w:r w:rsidR="00F46CEF">
        <w:rPr>
          <w:szCs w:val="18"/>
        </w:rPr>
        <w:t xml:space="preserve">ruim </w:t>
      </w:r>
      <w:r w:rsidRPr="00854AAD" w:rsidR="00FF5674">
        <w:rPr>
          <w:szCs w:val="18"/>
        </w:rPr>
        <w:t>474.</w:t>
      </w:r>
      <w:r w:rsidRPr="00854AAD" w:rsidR="00F46CEF">
        <w:rPr>
          <w:szCs w:val="18"/>
        </w:rPr>
        <w:t>000</w:t>
      </w:r>
      <w:r w:rsidR="00F46CEF">
        <w:rPr>
          <w:szCs w:val="18"/>
        </w:rPr>
        <w:t xml:space="preserve"> </w:t>
      </w:r>
      <w:r w:rsidR="00186B87">
        <w:rPr>
          <w:szCs w:val="18"/>
        </w:rPr>
        <w:t xml:space="preserve">vogels. </w:t>
      </w:r>
      <w:r w:rsidR="000D2C0F">
        <w:rPr>
          <w:szCs w:val="18"/>
        </w:rPr>
        <w:t xml:space="preserve">Dit is een groot aantal in korte tijd en dit vind ik zeer zorgelijk. </w:t>
      </w:r>
      <w:r w:rsidR="00163928">
        <w:rPr>
          <w:szCs w:val="18"/>
        </w:rPr>
        <w:t>De uitbraken deden zich in meerdere provincies voor, ook in gebieden met een lage pluimveedichtheid en die niet als waterrijk worden beschouwd. Ook in de rest van Europa is er een sterkte toename van het aantal uitbraken met HPAI. In de afgelopen weken zijn er onder andere tientallen uitbraken geweest in omringende landen, zoals België, Duitsland, Frankrijk en het Verenigd Koninkrijk.</w:t>
      </w:r>
    </w:p>
    <w:p w:rsidR="00307854" w:rsidP="00D52267" w:rsidRDefault="00307854" w14:paraId="2366C15D" w14:textId="4A86E1A4">
      <w:pPr>
        <w:rPr>
          <w:szCs w:val="18"/>
        </w:rPr>
      </w:pPr>
    </w:p>
    <w:p w:rsidR="00307854" w:rsidP="00D52267" w:rsidRDefault="009F36B6" w14:paraId="66F9A80A" w14:textId="7C4CC378">
      <w:pPr>
        <w:rPr>
          <w:szCs w:val="18"/>
        </w:rPr>
      </w:pPr>
      <w:r>
        <w:rPr>
          <w:szCs w:val="18"/>
        </w:rPr>
        <w:br/>
      </w:r>
    </w:p>
    <w:p w:rsidR="009A2733" w:rsidP="00D52267" w:rsidRDefault="00F63B2C" w14:paraId="5A34AD1E" w14:textId="0A8C89C9">
      <w:pPr>
        <w:rPr>
          <w:szCs w:val="18"/>
        </w:rPr>
      </w:pPr>
      <w:r>
        <w:rPr>
          <w:szCs w:val="18"/>
        </w:rPr>
        <w:t xml:space="preserve">Het vogelgriepvirus vertoont in Nederland jaarlijks schommelingen in verspreiding en ernst. </w:t>
      </w:r>
      <w:r w:rsidR="004275CB">
        <w:rPr>
          <w:szCs w:val="18"/>
        </w:rPr>
        <w:t xml:space="preserve">In </w:t>
      </w:r>
      <w:r w:rsidR="0069737B">
        <w:rPr>
          <w:szCs w:val="18"/>
        </w:rPr>
        <w:t xml:space="preserve">2021 en </w:t>
      </w:r>
      <w:r w:rsidR="004275CB">
        <w:rPr>
          <w:szCs w:val="18"/>
        </w:rPr>
        <w:t xml:space="preserve">2022 </w:t>
      </w:r>
      <w:r w:rsidR="0069737B">
        <w:rPr>
          <w:szCs w:val="18"/>
        </w:rPr>
        <w:t xml:space="preserve">zijn </w:t>
      </w:r>
      <w:r w:rsidR="004275CB">
        <w:rPr>
          <w:szCs w:val="18"/>
        </w:rPr>
        <w:t xml:space="preserve">er een groot aantal uitbraken geweest, net als in </w:t>
      </w:r>
      <w:r w:rsidR="004275CB">
        <w:rPr>
          <w:szCs w:val="18"/>
        </w:rPr>
        <w:lastRenderedPageBreak/>
        <w:t xml:space="preserve">2003. In de </w:t>
      </w:r>
      <w:r w:rsidR="0069737B">
        <w:rPr>
          <w:szCs w:val="18"/>
        </w:rPr>
        <w:t>laatste twee jaar (</w:t>
      </w:r>
      <w:r w:rsidR="004275CB">
        <w:rPr>
          <w:szCs w:val="18"/>
        </w:rPr>
        <w:t>2023 en 2024</w:t>
      </w:r>
      <w:r w:rsidR="0069737B">
        <w:rPr>
          <w:szCs w:val="18"/>
        </w:rPr>
        <w:t>)</w:t>
      </w:r>
      <w:r w:rsidR="004275CB">
        <w:rPr>
          <w:szCs w:val="18"/>
        </w:rPr>
        <w:t xml:space="preserve"> was het aantal uitbraken aanzienlijk lager. Nu is er </w:t>
      </w:r>
      <w:r w:rsidR="0069737B">
        <w:rPr>
          <w:szCs w:val="18"/>
        </w:rPr>
        <w:t xml:space="preserve">helaas </w:t>
      </w:r>
      <w:r w:rsidR="004275CB">
        <w:rPr>
          <w:szCs w:val="18"/>
        </w:rPr>
        <w:t xml:space="preserve">een toename te zien, waaronder een groot aantal besmettingen bij wilde vogels. Er lijkt nu sprake te zijn van een hoog percentage </w:t>
      </w:r>
      <w:r w:rsidR="00BE7D8C">
        <w:rPr>
          <w:szCs w:val="18"/>
        </w:rPr>
        <w:t xml:space="preserve">levende </w:t>
      </w:r>
      <w:proofErr w:type="spellStart"/>
      <w:r w:rsidR="004275CB">
        <w:rPr>
          <w:szCs w:val="18"/>
        </w:rPr>
        <w:t>eendachtigen</w:t>
      </w:r>
      <w:proofErr w:type="spellEnd"/>
      <w:r w:rsidR="004275CB">
        <w:rPr>
          <w:szCs w:val="18"/>
        </w:rPr>
        <w:t xml:space="preserve"> dat besmet</w:t>
      </w:r>
      <w:r w:rsidRPr="00BE7D8C" w:rsidR="00BE7D8C">
        <w:rPr>
          <w:szCs w:val="18"/>
        </w:rPr>
        <w:t xml:space="preserve"> </w:t>
      </w:r>
      <w:r w:rsidR="00BE7D8C">
        <w:rPr>
          <w:szCs w:val="18"/>
        </w:rPr>
        <w:t>is</w:t>
      </w:r>
      <w:r w:rsidR="00095F3A">
        <w:rPr>
          <w:szCs w:val="18"/>
        </w:rPr>
        <w:t>.</w:t>
      </w:r>
      <w:r w:rsidR="004275CB">
        <w:rPr>
          <w:szCs w:val="18"/>
        </w:rPr>
        <w:t xml:space="preserve"> </w:t>
      </w:r>
      <w:r w:rsidR="00095F3A">
        <w:rPr>
          <w:szCs w:val="18"/>
        </w:rPr>
        <w:t>Z</w:t>
      </w:r>
      <w:r w:rsidR="004275CB">
        <w:rPr>
          <w:szCs w:val="18"/>
        </w:rPr>
        <w:t xml:space="preserve">ij kunnen een bron van besmetting vormen voor andere wilde vogels en gehouden vogels. Hoe </w:t>
      </w:r>
      <w:r w:rsidR="00F646B4">
        <w:rPr>
          <w:szCs w:val="18"/>
        </w:rPr>
        <w:t xml:space="preserve">het </w:t>
      </w:r>
      <w:r w:rsidR="004275CB">
        <w:rPr>
          <w:szCs w:val="18"/>
        </w:rPr>
        <w:t xml:space="preserve">komt dat er nu zoveel meer wilde vogels besmet zijn is niet bekend. </w:t>
      </w:r>
      <w:r w:rsidR="0022098D">
        <w:rPr>
          <w:szCs w:val="18"/>
        </w:rPr>
        <w:t xml:space="preserve">Het virus lijkt volgens onderzoekers qua genetische samenstelling in zeer hoge mate op het virus dat vorig jaar werd gevonden. Het is daarom niet duidelijk waarom het beeld dat nu gezien wordt zo afwijkt van dat van vorig jaar. </w:t>
      </w:r>
    </w:p>
    <w:p w:rsidR="00716FD9" w:rsidP="00D52267" w:rsidRDefault="00716FD9" w14:paraId="0F4BCE77" w14:textId="77777777">
      <w:pPr>
        <w:rPr>
          <w:szCs w:val="18"/>
        </w:rPr>
      </w:pPr>
    </w:p>
    <w:p w:rsidRPr="00716FD9" w:rsidR="009F36B6" w:rsidP="00D52267" w:rsidRDefault="009F36B6" w14:paraId="3FA1A4A3" w14:textId="1486EEC8">
      <w:pPr>
        <w:rPr>
          <w:i/>
          <w:iCs/>
          <w:szCs w:val="18"/>
        </w:rPr>
      </w:pPr>
      <w:r w:rsidRPr="00716FD9">
        <w:rPr>
          <w:i/>
          <w:iCs/>
          <w:szCs w:val="18"/>
        </w:rPr>
        <w:t>Risicobeoordeling Deskundigengroep Dierziekten</w:t>
      </w:r>
    </w:p>
    <w:p w:rsidRPr="00865D5D" w:rsidR="00865D5D" w:rsidP="00D52267" w:rsidRDefault="008C61F8" w14:paraId="0CE8F465" w14:textId="4C8E91CD">
      <w:pPr>
        <w:rPr>
          <w:i/>
          <w:iCs/>
        </w:rPr>
      </w:pPr>
      <w:r>
        <w:rPr>
          <w:szCs w:val="18"/>
        </w:rPr>
        <w:t xml:space="preserve">De recente ontwikkelingen waren voor mij aanleiding om de </w:t>
      </w:r>
      <w:r w:rsidR="009A2733">
        <w:rPr>
          <w:szCs w:val="18"/>
        </w:rPr>
        <w:t>D</w:t>
      </w:r>
      <w:r>
        <w:rPr>
          <w:szCs w:val="18"/>
        </w:rPr>
        <w:t xml:space="preserve">eskundigengroep </w:t>
      </w:r>
      <w:r w:rsidR="009A2733">
        <w:rPr>
          <w:szCs w:val="18"/>
        </w:rPr>
        <w:t xml:space="preserve">Dierziekten </w:t>
      </w:r>
      <w:r>
        <w:rPr>
          <w:szCs w:val="18"/>
        </w:rPr>
        <w:t xml:space="preserve">opnieuw om een risicobeoordeling te vragen. </w:t>
      </w:r>
      <w:r w:rsidR="009F36B6">
        <w:rPr>
          <w:szCs w:val="18"/>
        </w:rPr>
        <w:t xml:space="preserve">Afgelopen 10 november hebben </w:t>
      </w:r>
      <w:r w:rsidR="009A2733">
        <w:rPr>
          <w:szCs w:val="18"/>
        </w:rPr>
        <w:t xml:space="preserve">zij </w:t>
      </w:r>
      <w:r w:rsidR="009F36B6">
        <w:rPr>
          <w:szCs w:val="18"/>
        </w:rPr>
        <w:t>het risico verhoogd van ‘matig’ naar ‘zeer hoog’</w:t>
      </w:r>
      <w:r w:rsidR="00511D6C">
        <w:rPr>
          <w:szCs w:val="18"/>
        </w:rPr>
        <w:t>,</w:t>
      </w:r>
      <w:r w:rsidR="009F36B6">
        <w:rPr>
          <w:szCs w:val="18"/>
        </w:rPr>
        <w:t xml:space="preserve"> met een lage mate van onzekerheid. </w:t>
      </w:r>
      <w:r w:rsidR="004864DC">
        <w:rPr>
          <w:szCs w:val="18"/>
        </w:rPr>
        <w:t xml:space="preserve">Het verslag is bij deze brief gevoegd. </w:t>
      </w:r>
      <w:r w:rsidR="009F36B6">
        <w:rPr>
          <w:szCs w:val="18"/>
        </w:rPr>
        <w:t xml:space="preserve">De deskundigen </w:t>
      </w:r>
      <w:r w:rsidR="00B813BD">
        <w:rPr>
          <w:szCs w:val="18"/>
        </w:rPr>
        <w:t xml:space="preserve">vinden de situatie verontrustend en </w:t>
      </w:r>
      <w:r w:rsidR="009F36B6">
        <w:rPr>
          <w:szCs w:val="18"/>
        </w:rPr>
        <w:t xml:space="preserve">hebben het risico verhoogd vanwege de hoge prevalentie van HPAI </w:t>
      </w:r>
      <w:r w:rsidR="009A2733">
        <w:rPr>
          <w:szCs w:val="18"/>
        </w:rPr>
        <w:t>bij gehouden vogels en bij wilde vogels</w:t>
      </w:r>
      <w:r w:rsidR="00B813BD">
        <w:rPr>
          <w:szCs w:val="18"/>
        </w:rPr>
        <w:t xml:space="preserve"> in alle delen van Nederland</w:t>
      </w:r>
      <w:r w:rsidR="00307854">
        <w:rPr>
          <w:szCs w:val="18"/>
        </w:rPr>
        <w:t xml:space="preserve">. </w:t>
      </w:r>
      <w:r w:rsidRPr="0081247A" w:rsidR="009F36B6">
        <w:rPr>
          <w:szCs w:val="18"/>
        </w:rPr>
        <w:t xml:space="preserve">Bij de levende wilde vogelmonitoring van het EMC is nog niet eerder zo’n hoge </w:t>
      </w:r>
      <w:r w:rsidR="00095F3A">
        <w:rPr>
          <w:szCs w:val="18"/>
        </w:rPr>
        <w:t>mate van besmetting</w:t>
      </w:r>
      <w:r w:rsidRPr="0081247A" w:rsidR="00095F3A">
        <w:rPr>
          <w:szCs w:val="18"/>
        </w:rPr>
        <w:t xml:space="preserve"> </w:t>
      </w:r>
      <w:r w:rsidR="00511D6C">
        <w:rPr>
          <w:szCs w:val="18"/>
        </w:rPr>
        <w:t xml:space="preserve">van </w:t>
      </w:r>
      <w:r w:rsidRPr="0081247A" w:rsidR="009F36B6">
        <w:rPr>
          <w:szCs w:val="18"/>
        </w:rPr>
        <w:t xml:space="preserve">HPAI </w:t>
      </w:r>
      <w:r w:rsidR="00D24B8B">
        <w:rPr>
          <w:szCs w:val="18"/>
        </w:rPr>
        <w:t xml:space="preserve">bij </w:t>
      </w:r>
      <w:r w:rsidR="00511D6C">
        <w:rPr>
          <w:szCs w:val="18"/>
        </w:rPr>
        <w:t xml:space="preserve">levende wilde </w:t>
      </w:r>
      <w:r w:rsidR="00D24B8B">
        <w:rPr>
          <w:szCs w:val="18"/>
        </w:rPr>
        <w:t xml:space="preserve">eenden </w:t>
      </w:r>
      <w:r w:rsidRPr="0081247A" w:rsidR="009F36B6">
        <w:rPr>
          <w:szCs w:val="18"/>
        </w:rPr>
        <w:t xml:space="preserve">gevonden. </w:t>
      </w:r>
      <w:r w:rsidR="009A2733">
        <w:rPr>
          <w:szCs w:val="18"/>
        </w:rPr>
        <w:t xml:space="preserve">Een verklaring hiervoor is er </w:t>
      </w:r>
      <w:r w:rsidR="00511D6C">
        <w:rPr>
          <w:szCs w:val="18"/>
        </w:rPr>
        <w:t xml:space="preserve">vooralsnog </w:t>
      </w:r>
      <w:r w:rsidR="009A2733">
        <w:rPr>
          <w:szCs w:val="18"/>
        </w:rPr>
        <w:t xml:space="preserve">niet. </w:t>
      </w:r>
      <w:r w:rsidR="00906064">
        <w:rPr>
          <w:szCs w:val="18"/>
        </w:rPr>
        <w:t xml:space="preserve">Erasmus MC blijft levende wilde vogels de komende maanden monitoren. </w:t>
      </w:r>
      <w:r w:rsidR="009A2733">
        <w:rPr>
          <w:szCs w:val="18"/>
        </w:rPr>
        <w:t xml:space="preserve">Het kan echter betekenen dat de kans op infectie van </w:t>
      </w:r>
      <w:r w:rsidR="00511D6C">
        <w:rPr>
          <w:szCs w:val="18"/>
        </w:rPr>
        <w:t xml:space="preserve">wilde en gehouden vogels </w:t>
      </w:r>
      <w:r w:rsidR="009A2733">
        <w:rPr>
          <w:szCs w:val="18"/>
        </w:rPr>
        <w:t xml:space="preserve">vanuit de omgeving veel hoger is, omdat de eenden langer </w:t>
      </w:r>
      <w:r w:rsidR="00BE7D8C">
        <w:rPr>
          <w:szCs w:val="18"/>
        </w:rPr>
        <w:t xml:space="preserve">besmettelijk </w:t>
      </w:r>
      <w:r w:rsidR="009A2733">
        <w:rPr>
          <w:szCs w:val="18"/>
        </w:rPr>
        <w:t xml:space="preserve">zijn. </w:t>
      </w:r>
      <w:r w:rsidRPr="0081247A" w:rsidR="009F36B6">
        <w:rPr>
          <w:szCs w:val="18"/>
        </w:rPr>
        <w:br/>
      </w:r>
      <w:r w:rsidR="00C856A0">
        <w:br/>
      </w:r>
      <w:r w:rsidRPr="00865D5D" w:rsidR="00865D5D">
        <w:rPr>
          <w:i/>
          <w:iCs/>
        </w:rPr>
        <w:t>Maatregelen</w:t>
      </w:r>
      <w:r w:rsidR="002F3D14">
        <w:rPr>
          <w:i/>
          <w:iCs/>
        </w:rPr>
        <w:t xml:space="preserve"> ter preventie</w:t>
      </w:r>
    </w:p>
    <w:p w:rsidR="000E1E30" w:rsidP="00D52267" w:rsidRDefault="004909DF" w14:paraId="497D76C7" w14:textId="0FD1717C">
      <w:pPr>
        <w:rPr>
          <w:szCs w:val="18"/>
        </w:rPr>
      </w:pPr>
      <w:r>
        <w:rPr>
          <w:szCs w:val="18"/>
        </w:rPr>
        <w:t>Ik</w:t>
      </w:r>
      <w:r w:rsidRPr="00F63B2C">
        <w:rPr>
          <w:szCs w:val="18"/>
        </w:rPr>
        <w:t xml:space="preserve"> heb op 16 oktober, mede op basis van het advies van de Deskundigengroep Dierziekten, een landelijke </w:t>
      </w:r>
      <w:proofErr w:type="spellStart"/>
      <w:r w:rsidRPr="00F63B2C">
        <w:rPr>
          <w:szCs w:val="18"/>
        </w:rPr>
        <w:t>ophok</w:t>
      </w:r>
      <w:proofErr w:type="spellEnd"/>
      <w:r w:rsidRPr="00F63B2C">
        <w:rPr>
          <w:szCs w:val="18"/>
        </w:rPr>
        <w:t>- en afschermplicht ingesteld om de kans op uitbrak</w:t>
      </w:r>
      <w:r>
        <w:rPr>
          <w:szCs w:val="18"/>
        </w:rPr>
        <w:t>en bij gehouden vogels</w:t>
      </w:r>
      <w:r w:rsidRPr="00F63B2C">
        <w:rPr>
          <w:szCs w:val="18"/>
        </w:rPr>
        <w:t xml:space="preserve"> te verkleinen</w:t>
      </w:r>
      <w:r>
        <w:rPr>
          <w:szCs w:val="18"/>
        </w:rPr>
        <w:t xml:space="preserve"> (Kamerstuk </w:t>
      </w:r>
      <w:r w:rsidR="00481ACB">
        <w:rPr>
          <w:szCs w:val="18"/>
        </w:rPr>
        <w:t>28.807</w:t>
      </w:r>
      <w:r>
        <w:rPr>
          <w:szCs w:val="18"/>
        </w:rPr>
        <w:t xml:space="preserve">, nr. </w:t>
      </w:r>
      <w:r w:rsidR="00481ACB">
        <w:rPr>
          <w:szCs w:val="18"/>
        </w:rPr>
        <w:t>309</w:t>
      </w:r>
      <w:r>
        <w:rPr>
          <w:szCs w:val="18"/>
        </w:rPr>
        <w:t>). Bij alle betrokkenen heb ik aandacht gevraagd voor de verhoogde risicobeoordeling van de deskundigengroep</w:t>
      </w:r>
      <w:r w:rsidR="00C2466A">
        <w:rPr>
          <w:szCs w:val="18"/>
        </w:rPr>
        <w:t xml:space="preserve"> en de bestaande maatregelen</w:t>
      </w:r>
      <w:r>
        <w:rPr>
          <w:szCs w:val="18"/>
        </w:rPr>
        <w:t>. Daarbij heb ik een oproep gedaan om</w:t>
      </w:r>
      <w:r w:rsidR="000E1E30">
        <w:rPr>
          <w:szCs w:val="18"/>
        </w:rPr>
        <w:t xml:space="preserve"> de maatregelen goed na te leven en</w:t>
      </w:r>
      <w:r w:rsidR="00C2466A">
        <w:rPr>
          <w:szCs w:val="18"/>
        </w:rPr>
        <w:t xml:space="preserve"> maximaal</w:t>
      </w:r>
      <w:r w:rsidRPr="004909DF">
        <w:rPr>
          <w:szCs w:val="18"/>
        </w:rPr>
        <w:t xml:space="preserve"> </w:t>
      </w:r>
      <w:r>
        <w:rPr>
          <w:szCs w:val="18"/>
        </w:rPr>
        <w:t xml:space="preserve">in te zetten op </w:t>
      </w:r>
      <w:proofErr w:type="spellStart"/>
      <w:r w:rsidRPr="004909DF">
        <w:rPr>
          <w:szCs w:val="18"/>
        </w:rPr>
        <w:t>bioveiligheid</w:t>
      </w:r>
      <w:proofErr w:type="spellEnd"/>
      <w:r w:rsidRPr="004909DF">
        <w:rPr>
          <w:szCs w:val="18"/>
        </w:rPr>
        <w:t xml:space="preserve"> en hygiëne. </w:t>
      </w:r>
      <w:r w:rsidR="000E1E30">
        <w:rPr>
          <w:szCs w:val="18"/>
        </w:rPr>
        <w:t>Verdenkingen van vogelgriep bij gehouden vogels dienen direct bij de NVWA te</w:t>
      </w:r>
      <w:r w:rsidRPr="004909DF" w:rsidR="000E1E30">
        <w:rPr>
          <w:szCs w:val="18"/>
        </w:rPr>
        <w:t xml:space="preserve"> </w:t>
      </w:r>
      <w:r w:rsidR="000E1E30">
        <w:rPr>
          <w:szCs w:val="18"/>
        </w:rPr>
        <w:t>worden gemeld, zodat we besmettingen kunnen bestrijden.</w:t>
      </w:r>
    </w:p>
    <w:p w:rsidR="000E1E30" w:rsidP="00D52267" w:rsidRDefault="000E1E30" w14:paraId="06E3B4DF" w14:textId="77777777">
      <w:pPr>
        <w:rPr>
          <w:szCs w:val="18"/>
        </w:rPr>
      </w:pPr>
    </w:p>
    <w:p w:rsidR="004909DF" w:rsidP="00D52267" w:rsidRDefault="00384E48" w14:paraId="1A7E9817" w14:textId="59FEB4DF">
      <w:pPr>
        <w:rPr>
          <w:szCs w:val="18"/>
        </w:rPr>
      </w:pPr>
      <w:r>
        <w:rPr>
          <w:szCs w:val="18"/>
        </w:rPr>
        <w:t>I</w:t>
      </w:r>
      <w:r w:rsidRPr="004909DF">
        <w:rPr>
          <w:szCs w:val="18"/>
        </w:rPr>
        <w:t xml:space="preserve">edereen die in contact komt met wilde vogels </w:t>
      </w:r>
      <w:r>
        <w:rPr>
          <w:szCs w:val="18"/>
        </w:rPr>
        <w:t xml:space="preserve">dient er rekening mee te houden dat deze besmet kunnen zijn met vogelgriep. </w:t>
      </w:r>
      <w:r w:rsidRPr="004909DF">
        <w:rPr>
          <w:szCs w:val="18"/>
        </w:rPr>
        <w:t>Bij het hanteren van wilde vogels of kadavers is het daarom belangrijk dat de veiligheidsmaatregelen in acht worden genomen zoals beschreven in de Leidraad omgang met wilde dieren met vogelgriep.</w:t>
      </w:r>
      <w:r w:rsidR="00481ACB">
        <w:rPr>
          <w:rStyle w:val="Voetnootmarkering"/>
          <w:szCs w:val="18"/>
        </w:rPr>
        <w:footnoteReference w:id="1"/>
      </w:r>
      <w:r>
        <w:rPr>
          <w:szCs w:val="18"/>
        </w:rPr>
        <w:t xml:space="preserve"> </w:t>
      </w:r>
    </w:p>
    <w:p w:rsidR="004909DF" w:rsidP="00D52267" w:rsidRDefault="004909DF" w14:paraId="4FB854FB" w14:textId="77777777"/>
    <w:p w:rsidR="00865D5D" w:rsidP="00D52267" w:rsidRDefault="00865D5D" w14:paraId="42707848" w14:textId="010286FD">
      <w:r>
        <w:t xml:space="preserve">Naar aanleiding van </w:t>
      </w:r>
      <w:r w:rsidR="009A2733">
        <w:t xml:space="preserve">het verloop van de epidemie </w:t>
      </w:r>
      <w:r>
        <w:t>in de periode 2021-2023 heeft mijn voorganger</w:t>
      </w:r>
      <w:r w:rsidR="009A2733">
        <w:t>,</w:t>
      </w:r>
      <w:r>
        <w:t xml:space="preserve"> samen met de minister van VWS</w:t>
      </w:r>
      <w:r w:rsidR="00A74132">
        <w:t xml:space="preserve"> </w:t>
      </w:r>
      <w:r>
        <w:t xml:space="preserve">het Intensiveringsplan preventie vogelgriep </w:t>
      </w:r>
      <w:r w:rsidR="009A2733">
        <w:t>opgesteld en op 6 juli 2023 (</w:t>
      </w:r>
      <w:r w:rsidR="00FE3694">
        <w:t>Kamerstuk 28 807, nr. 291)</w:t>
      </w:r>
      <w:r w:rsidR="009A2733">
        <w:t xml:space="preserve"> </w:t>
      </w:r>
      <w:r>
        <w:t>naar de Kamer gestuurd. Dit plan</w:t>
      </w:r>
      <w:r w:rsidR="00A74132">
        <w:t xml:space="preserve"> bevat</w:t>
      </w:r>
      <w:r>
        <w:t xml:space="preserve"> </w:t>
      </w:r>
      <w:r w:rsidRPr="00A74132" w:rsidR="00A74132">
        <w:t xml:space="preserve">uiteenlopende maatregelen ten behoeve van de </w:t>
      </w:r>
      <w:r w:rsidR="009A2733">
        <w:t xml:space="preserve">bescherming van </w:t>
      </w:r>
      <w:r w:rsidRPr="00A74132" w:rsidR="00A74132">
        <w:t>volksgezondheid, en de gezondheid van wilde en gehouden dieren</w:t>
      </w:r>
      <w:r w:rsidR="009A2733">
        <w:t xml:space="preserve"> in relatie tot vogelgriep</w:t>
      </w:r>
      <w:r w:rsidRPr="00A74132" w:rsidR="00A74132">
        <w:t xml:space="preserve">. </w:t>
      </w:r>
      <w:r w:rsidR="000E1E30">
        <w:t>U</w:t>
      </w:r>
      <w:r w:rsidR="00B813BD">
        <w:t xml:space="preserve">w Kamer heeft een laatste </w:t>
      </w:r>
      <w:r w:rsidR="00B813BD">
        <w:lastRenderedPageBreak/>
        <w:t xml:space="preserve">voortgangsrapportage ontvangen op </w:t>
      </w:r>
      <w:r w:rsidR="00481ACB">
        <w:t>31 januari 2025 (</w:t>
      </w:r>
      <w:r w:rsidR="00B813BD">
        <w:t>Kamerstuk</w:t>
      </w:r>
      <w:r w:rsidR="00481ACB">
        <w:t xml:space="preserve"> 28</w:t>
      </w:r>
      <w:r w:rsidR="00D52267">
        <w:t xml:space="preserve"> </w:t>
      </w:r>
      <w:r w:rsidR="00481ACB">
        <w:t>807,</w:t>
      </w:r>
      <w:r w:rsidR="00B813BD">
        <w:t xml:space="preserve"> nr. </w:t>
      </w:r>
      <w:r w:rsidR="00481ACB">
        <w:t>306</w:t>
      </w:r>
      <w:r w:rsidR="00B813BD">
        <w:t>)</w:t>
      </w:r>
      <w:r w:rsidR="004864DC">
        <w:t xml:space="preserve"> en ontvangt begin 2026 opnieuw een voortgangsrapportage</w:t>
      </w:r>
      <w:r w:rsidR="002F3D14">
        <w:t>.</w:t>
      </w:r>
    </w:p>
    <w:p w:rsidR="00442AC2" w:rsidP="00D52267" w:rsidRDefault="00442AC2" w14:paraId="52EFEC87" w14:textId="77777777"/>
    <w:p w:rsidR="00A771B2" w:rsidP="00D52267" w:rsidRDefault="002F3D14" w14:paraId="7AF023EE" w14:textId="7EDCE55D">
      <w:r>
        <w:t>S</w:t>
      </w:r>
      <w:r w:rsidR="00865D5D">
        <w:t xml:space="preserve">inds 1 april </w:t>
      </w:r>
      <w:r>
        <w:t xml:space="preserve">2025 moeten </w:t>
      </w:r>
      <w:r w:rsidR="00865D5D">
        <w:t>alle commerciële pluimveehouders</w:t>
      </w:r>
      <w:r>
        <w:t>,</w:t>
      </w:r>
      <w:r w:rsidR="00865D5D">
        <w:t xml:space="preserve"> in samenspraak met de dierenarts</w:t>
      </w:r>
      <w:r>
        <w:t>,</w:t>
      </w:r>
      <w:r w:rsidR="00865D5D">
        <w:t xml:space="preserve"> </w:t>
      </w:r>
      <w:r w:rsidR="009A2733">
        <w:t xml:space="preserve">verplicht </w:t>
      </w:r>
      <w:r w:rsidR="00865D5D">
        <w:t xml:space="preserve">een </w:t>
      </w:r>
      <w:proofErr w:type="spellStart"/>
      <w:r w:rsidR="00865D5D">
        <w:t>bioveiligheidsplan</w:t>
      </w:r>
      <w:proofErr w:type="spellEnd"/>
      <w:r w:rsidR="00865D5D">
        <w:t xml:space="preserve"> opstellen met maatregelen om de </w:t>
      </w:r>
      <w:proofErr w:type="spellStart"/>
      <w:r w:rsidR="00865D5D">
        <w:t>bioveiligheid</w:t>
      </w:r>
      <w:proofErr w:type="spellEnd"/>
      <w:r w:rsidR="00865D5D">
        <w:t xml:space="preserve"> te verbeteren. </w:t>
      </w:r>
      <w:r w:rsidR="00716FD9">
        <w:t xml:space="preserve">Naar aanleiding van de </w:t>
      </w:r>
      <w:r w:rsidR="006134ED">
        <w:t xml:space="preserve">recente </w:t>
      </w:r>
      <w:r w:rsidR="00716FD9">
        <w:t xml:space="preserve">ontwikkelingen heb ik met de pluimveesector afgesproken dat </w:t>
      </w:r>
      <w:r w:rsidR="00865D5D">
        <w:t xml:space="preserve">zij op korte termijn </w:t>
      </w:r>
      <w:r w:rsidR="00FE3694">
        <w:t xml:space="preserve">nog </w:t>
      </w:r>
      <w:r w:rsidR="00865D5D">
        <w:t xml:space="preserve">meer aandacht zullen besteden </w:t>
      </w:r>
      <w:r w:rsidR="000E1E30">
        <w:t xml:space="preserve">bij houders en </w:t>
      </w:r>
      <w:proofErr w:type="spellStart"/>
      <w:r w:rsidR="000E1E30">
        <w:t>erfbetreders</w:t>
      </w:r>
      <w:proofErr w:type="spellEnd"/>
      <w:r w:rsidR="000E1E30">
        <w:t xml:space="preserve"> </w:t>
      </w:r>
      <w:r w:rsidR="00865D5D">
        <w:t xml:space="preserve">aan de </w:t>
      </w:r>
      <w:r w:rsidR="004864DC">
        <w:t xml:space="preserve">versterking </w:t>
      </w:r>
      <w:r w:rsidR="00865D5D">
        <w:t xml:space="preserve">van de </w:t>
      </w:r>
      <w:proofErr w:type="spellStart"/>
      <w:r w:rsidR="00865D5D">
        <w:t>bioveiligheid</w:t>
      </w:r>
      <w:proofErr w:type="spellEnd"/>
      <w:r w:rsidR="00865D5D">
        <w:t xml:space="preserve">. </w:t>
      </w:r>
      <w:r w:rsidR="00442AC2">
        <w:t>H</w:t>
      </w:r>
      <w:r w:rsidR="009A2733">
        <w:t xml:space="preserve">ouders kunnen met goede </w:t>
      </w:r>
      <w:proofErr w:type="spellStart"/>
      <w:r w:rsidR="009A2733">
        <w:t>bioveiligheid</w:t>
      </w:r>
      <w:proofErr w:type="spellEnd"/>
      <w:r w:rsidR="009A2733">
        <w:t xml:space="preserve"> en managementmaatregelen besmetting van hun pluimvee </w:t>
      </w:r>
      <w:r w:rsidR="00B813BD">
        <w:t>zoveel mogelijk</w:t>
      </w:r>
      <w:r w:rsidR="004909DF">
        <w:t xml:space="preserve"> trachten te</w:t>
      </w:r>
      <w:r w:rsidR="00B813BD">
        <w:t xml:space="preserve"> </w:t>
      </w:r>
      <w:r w:rsidR="009A2733">
        <w:t>voorkomen.</w:t>
      </w:r>
      <w:r w:rsidR="003529C3">
        <w:t xml:space="preserve"> </w:t>
      </w:r>
    </w:p>
    <w:p w:rsidR="00816ABA" w:rsidP="00D52267" w:rsidRDefault="00816ABA" w14:paraId="727B19F9" w14:textId="77777777"/>
    <w:p w:rsidRPr="006721A4" w:rsidR="006721A4" w:rsidP="00D52267" w:rsidRDefault="00493839" w14:paraId="67D85998" w14:textId="208FBB87">
      <w:r>
        <w:t>Verder</w:t>
      </w:r>
      <w:r w:rsidR="006721A4">
        <w:t xml:space="preserve"> zet ik me in </w:t>
      </w:r>
      <w:r w:rsidRPr="006721A4" w:rsidR="006721A4">
        <w:t>om vaccinatie op termijn op grote schaal te kunnen toepassen ter preventie van vogelgriepbesmettingen op pluimveehouderijen.</w:t>
      </w:r>
      <w:r w:rsidR="006721A4">
        <w:t xml:space="preserve"> </w:t>
      </w:r>
      <w:r w:rsidR="009A2733">
        <w:t xml:space="preserve">Dit traject vraagt een zorgvuldige voorbereiding en </w:t>
      </w:r>
      <w:r w:rsidR="00B30739">
        <w:t xml:space="preserve">een </w:t>
      </w:r>
      <w:r w:rsidR="009A2733">
        <w:t>stapsgewijze aanpak. I</w:t>
      </w:r>
      <w:r w:rsidR="006721A4">
        <w:t xml:space="preserve">k </w:t>
      </w:r>
      <w:r w:rsidR="009A2733">
        <w:t xml:space="preserve">heb </w:t>
      </w:r>
      <w:r w:rsidR="006721A4">
        <w:t xml:space="preserve">een veldproef uitgevoerd en een pilot gestart. </w:t>
      </w:r>
      <w:r w:rsidRPr="006721A4" w:rsidR="006721A4">
        <w:t xml:space="preserve">De veldproef </w:t>
      </w:r>
      <w:r w:rsidR="009A2733">
        <w:t>i</w:t>
      </w:r>
      <w:r w:rsidRPr="006721A4" w:rsidR="009A2733">
        <w:t xml:space="preserve">s </w:t>
      </w:r>
      <w:r w:rsidRPr="006721A4" w:rsidR="006721A4">
        <w:t xml:space="preserve">bedoeld om te onderzoeken of twee vaccins effectief zijn bij pluimvee gehouden onder veldomstandigheden. De resultaten worden gebruikt om vaccinatiestrategieën voor de toekomst te ontwikkelen en om een surveillanceprogramma op te zetten dat snel een besmetting kan opsporen. </w:t>
      </w:r>
    </w:p>
    <w:p w:rsidR="006721A4" w:rsidP="00D52267" w:rsidRDefault="006721A4" w14:paraId="2B1FC40C" w14:textId="77777777"/>
    <w:p w:rsidR="00816ABA" w:rsidP="00D52267" w:rsidRDefault="00816ABA" w14:paraId="112CE457" w14:textId="73C455F9">
      <w:r>
        <w:t xml:space="preserve">Daarnaast ben ik in </w:t>
      </w:r>
      <w:r w:rsidR="008C61F8">
        <w:t xml:space="preserve">maart </w:t>
      </w:r>
      <w:r w:rsidR="00D17FD5">
        <w:t>2025</w:t>
      </w:r>
      <w:r w:rsidR="00CF17BB">
        <w:t>,</w:t>
      </w:r>
      <w:r w:rsidR="008C61F8">
        <w:t xml:space="preserve"> na twee jaar voorbereiding</w:t>
      </w:r>
      <w:r w:rsidR="00CF17BB">
        <w:t>,</w:t>
      </w:r>
      <w:r w:rsidR="008C61F8">
        <w:t xml:space="preserve"> een pilot gestart in het kader van vaccinatie vogelgriep. </w:t>
      </w:r>
      <w:r w:rsidR="00691D0D">
        <w:t xml:space="preserve">Hierna ga ik hier verder op in. </w:t>
      </w:r>
    </w:p>
    <w:p w:rsidR="00816ABA" w:rsidP="00D52267" w:rsidRDefault="00816ABA" w14:paraId="0E60521C" w14:textId="77777777"/>
    <w:p w:rsidRPr="00816ABA" w:rsidR="00816ABA" w:rsidP="00D52267" w:rsidRDefault="000E1E30" w14:paraId="7A2A8F4D" w14:textId="64E2C77E">
      <w:pPr>
        <w:rPr>
          <w:i/>
          <w:iCs/>
        </w:rPr>
      </w:pPr>
      <w:r>
        <w:rPr>
          <w:i/>
          <w:iCs/>
        </w:rPr>
        <w:t>V</w:t>
      </w:r>
      <w:r w:rsidRPr="000E1E30">
        <w:rPr>
          <w:i/>
          <w:iCs/>
        </w:rPr>
        <w:t>erwerking van eieren van de pilot vaccinatie vogelgriep</w:t>
      </w:r>
    </w:p>
    <w:p w:rsidR="008C61F8" w:rsidP="00D52267" w:rsidRDefault="00691D0D" w14:paraId="7BB4436F" w14:textId="7F603F8A">
      <w:r>
        <w:t xml:space="preserve">Doel van de pilot vaccinatie vogelgriep is om ervaring te krijgen met vaccinatie en surveillance, en te ervaren hoe handelspartners op de vaccinatie reageren. </w:t>
      </w:r>
      <w:r w:rsidRPr="006721A4">
        <w:t>De eerste resultaten van de pilot, de resultaten van de veldproef</w:t>
      </w:r>
      <w:r>
        <w:t>,</w:t>
      </w:r>
      <w:r w:rsidRPr="006721A4">
        <w:t xml:space="preserve"> de verkennende gesprekken </w:t>
      </w:r>
      <w:r>
        <w:t xml:space="preserve">met handelspartners </w:t>
      </w:r>
      <w:r w:rsidRPr="006721A4">
        <w:t xml:space="preserve">en </w:t>
      </w:r>
      <w:r>
        <w:t xml:space="preserve">het </w:t>
      </w:r>
      <w:r w:rsidRPr="006721A4">
        <w:t xml:space="preserve">verloop van de </w:t>
      </w:r>
      <w:r>
        <w:t xml:space="preserve">epidemie </w:t>
      </w:r>
      <w:r w:rsidRPr="006721A4">
        <w:t>in de komende maanden worden gebruikt voor het bepalen van vervolgstappen richting een grootschalige vaccinatiecampagne</w:t>
      </w:r>
      <w:r>
        <w:t xml:space="preserve">. Ik ben intensief in contact met de sector, en met handelspartners, om eventuele onterechte handelsbelemmeringen zo veel mogelijk te voorkomen. De stappen die ik neem richting grootschalige vaccinatie richten zich op een langdurige preventie van besmettingen. Begin 2026 zal ik uw Kamer informeren over </w:t>
      </w:r>
      <w:r w:rsidRPr="006721A4">
        <w:t>het eindrapport</w:t>
      </w:r>
      <w:r>
        <w:t xml:space="preserve"> van de veldproef, het verloop van de vaccinatiepilot en</w:t>
      </w:r>
      <w:r w:rsidRPr="006721A4">
        <w:t> </w:t>
      </w:r>
      <w:r>
        <w:t xml:space="preserve">mijn vervolgstappen op het gebied van vaccinatie. </w:t>
      </w:r>
      <w:r w:rsidR="008C61F8">
        <w:t xml:space="preserve">Het vaccin </w:t>
      </w:r>
      <w:r w:rsidR="003529C3">
        <w:t xml:space="preserve">dat in de </w:t>
      </w:r>
      <w:r w:rsidR="0098380F">
        <w:t>vaccinatie</w:t>
      </w:r>
      <w:r w:rsidR="003529C3">
        <w:t xml:space="preserve">pilot gebruikt </w:t>
      </w:r>
      <w:r w:rsidR="0098380F">
        <w:t xml:space="preserve">is </w:t>
      </w:r>
      <w:r w:rsidR="003529C3">
        <w:t xml:space="preserve">heeft een Europese markttoelating en </w:t>
      </w:r>
      <w:r w:rsidR="008C61F8">
        <w:t>is veilig voor toepassing bij legkippen</w:t>
      </w:r>
      <w:r w:rsidR="003529C3">
        <w:t>.</w:t>
      </w:r>
      <w:r w:rsidR="008C61F8">
        <w:t xml:space="preserve"> </w:t>
      </w:r>
      <w:r w:rsidR="003529C3">
        <w:t>D</w:t>
      </w:r>
      <w:r w:rsidR="008C61F8">
        <w:t xml:space="preserve">e producten </w:t>
      </w:r>
      <w:r w:rsidR="003529C3">
        <w:t xml:space="preserve">van gevaccineerde kippen </w:t>
      </w:r>
      <w:r w:rsidR="008C61F8">
        <w:t xml:space="preserve">(eieren, vlees) zijn veilig voor humane consumptie. </w:t>
      </w:r>
      <w:r w:rsidR="003529C3">
        <w:t xml:space="preserve">Voorafgaand aan de start van de pilot </w:t>
      </w:r>
      <w:r w:rsidR="008C61F8">
        <w:t xml:space="preserve">hebben </w:t>
      </w:r>
      <w:r w:rsidR="003529C3">
        <w:t xml:space="preserve">we </w:t>
      </w:r>
      <w:r w:rsidR="008C61F8">
        <w:t xml:space="preserve">enkele </w:t>
      </w:r>
      <w:r w:rsidR="003529C3">
        <w:t xml:space="preserve">belangrijke </w:t>
      </w:r>
      <w:r w:rsidR="008C61F8">
        <w:t xml:space="preserve">handelspartners en de EU-lidstaten </w:t>
      </w:r>
      <w:r w:rsidR="003529C3">
        <w:t xml:space="preserve">en Europese Commissie </w:t>
      </w:r>
      <w:r w:rsidR="008C61F8">
        <w:t>toegezegd dat de eieren van het pilotbedrijf, en de producten waarin deze eieren verwerkt zijn</w:t>
      </w:r>
      <w:r w:rsidR="003529C3">
        <w:t xml:space="preserve"> (met zogenaamde </w:t>
      </w:r>
      <w:r w:rsidR="0098380F">
        <w:t>industrie-</w:t>
      </w:r>
      <w:r w:rsidR="003529C3">
        <w:t>eieren)</w:t>
      </w:r>
      <w:r w:rsidR="008C61F8">
        <w:t xml:space="preserve">, in Nederland worden afgezet. Dit was een belangrijke voorwaarde </w:t>
      </w:r>
      <w:r w:rsidR="00A627EE">
        <w:t xml:space="preserve">voor een aantal derde landen om geen handelsbelemmeringen op te werpen. Het </w:t>
      </w:r>
      <w:proofErr w:type="spellStart"/>
      <w:r w:rsidR="003529C3">
        <w:t>Controle-orgaan</w:t>
      </w:r>
      <w:proofErr w:type="spellEnd"/>
      <w:r w:rsidR="003529C3">
        <w:t xml:space="preserve"> Kwaliteitszaken </w:t>
      </w:r>
      <w:r w:rsidR="00F30F4C">
        <w:t>(</w:t>
      </w:r>
      <w:r w:rsidR="00A627EE">
        <w:t>COKZ</w:t>
      </w:r>
      <w:r w:rsidR="00F30F4C">
        <w:t>)</w:t>
      </w:r>
      <w:r w:rsidR="00A627EE">
        <w:t xml:space="preserve"> en de NVWA houd</w:t>
      </w:r>
      <w:r w:rsidR="003529C3">
        <w:t>en</w:t>
      </w:r>
      <w:r w:rsidR="00A627EE">
        <w:t xml:space="preserve"> toezicht op de </w:t>
      </w:r>
      <w:r w:rsidR="0098380F">
        <w:t xml:space="preserve">door de sector georganiseerde </w:t>
      </w:r>
      <w:r w:rsidR="0069720D">
        <w:t>kanalisatie</w:t>
      </w:r>
      <w:r w:rsidR="00A627EE">
        <w:t xml:space="preserve">. </w:t>
      </w:r>
    </w:p>
    <w:p w:rsidR="008C61F8" w:rsidP="00D52267" w:rsidRDefault="008C61F8" w14:paraId="6946CBA4" w14:textId="77777777"/>
    <w:p w:rsidR="008C61F8" w:rsidP="00D52267" w:rsidRDefault="008C61F8" w14:paraId="03BA7150" w14:textId="51B9057F">
      <w:r>
        <w:t xml:space="preserve">Uit het toezicht op de </w:t>
      </w:r>
      <w:r w:rsidR="00A627EE">
        <w:t xml:space="preserve">gekanaliseerde afzet van deze eieren is recent gebleken dat er </w:t>
      </w:r>
      <w:r w:rsidR="00865D5D">
        <w:t>éé</w:t>
      </w:r>
      <w:r w:rsidR="00A627EE">
        <w:t xml:space="preserve">n batch </w:t>
      </w:r>
      <w:r w:rsidR="00442AC2">
        <w:t>industrie-</w:t>
      </w:r>
      <w:r w:rsidR="00A627EE">
        <w:t xml:space="preserve">eieren </w:t>
      </w:r>
      <w:r w:rsidR="00865D5D">
        <w:t>is</w:t>
      </w:r>
      <w:r w:rsidR="00A627EE">
        <w:t xml:space="preserve"> verwerkt in levensmiddelen die alsnog de grens over zijn gegaan. Nadat dit is gebleken, heb ik in samenspraak met de </w:t>
      </w:r>
      <w:r w:rsidR="00A627EE">
        <w:lastRenderedPageBreak/>
        <w:t xml:space="preserve">toezichthouders direct actie ondernomen. </w:t>
      </w:r>
      <w:r w:rsidR="00691D0D">
        <w:t>Vanaf dat moment zijn alle industrie-eieren afkomstig van het pilotbedrijf geblokkeerd, deze worden tot nader order niet verwerkt totdat er een aangescherpt kanalisatieprotocol is opgesteld door de pluimveesector</w:t>
      </w:r>
      <w:r w:rsidRPr="0098380F" w:rsidR="00691D0D">
        <w:t xml:space="preserve"> </w:t>
      </w:r>
      <w:r w:rsidR="00691D0D">
        <w:t xml:space="preserve">en het toezicht verder is versterkt. Dit gebeurt in overleg met de toezichthouders en LVVN. </w:t>
      </w:r>
      <w:r w:rsidR="00A627EE">
        <w:t xml:space="preserve">De handelspartners die deze </w:t>
      </w:r>
      <w:r w:rsidR="00095F3A">
        <w:t>levensmiddelen</w:t>
      </w:r>
      <w:r w:rsidR="00A627EE">
        <w:t xml:space="preserve"> hebben ontvangen, zowel binnen als buiten de EU, zijn geïnformeerd over de situatie. </w:t>
      </w:r>
      <w:r w:rsidRPr="00166F56" w:rsidR="00575CCF">
        <w:t>Daarnaast zijn, uit oogpunt van transparantie en betrouwbaar partnerschap, enkele belangrijke handelspartners proactief geïnformeerd, ook al hebben zij geen producten ontvangen</w:t>
      </w:r>
      <w:r w:rsidR="00575CCF">
        <w:t xml:space="preserve">. </w:t>
      </w:r>
    </w:p>
    <w:p w:rsidR="00442AC2" w:rsidP="00D52267" w:rsidRDefault="00442AC2" w14:paraId="63093EC7" w14:textId="77777777"/>
    <w:p w:rsidR="001536B3" w:rsidP="00D52267" w:rsidRDefault="003529C3" w14:paraId="7F64FF2F" w14:textId="4214A7D0">
      <w:r>
        <w:t xml:space="preserve">Ik wil nogmaals benadrukken dat er </w:t>
      </w:r>
      <w:r w:rsidR="00A627EE">
        <w:t xml:space="preserve">géén sprake </w:t>
      </w:r>
      <w:r>
        <w:t xml:space="preserve">is </w:t>
      </w:r>
      <w:r w:rsidR="00A627EE">
        <w:t>geweest van risico’s voor de diergezondheid, volksgezondheid of de voedselveiligheid.</w:t>
      </w:r>
      <w:r w:rsidR="00816ABA">
        <w:t xml:space="preserve"> </w:t>
      </w:r>
      <w:r>
        <w:t xml:space="preserve">De producten zijn geschikt voor humane consumptie, en het pilotbedrijf is niet besmet met vogelgriep. </w:t>
      </w:r>
      <w:r w:rsidR="00FE3694">
        <w:t>Tevens is voldaan aan de Europese regelgeving</w:t>
      </w:r>
      <w:r w:rsidR="00575CCF">
        <w:t>.</w:t>
      </w:r>
      <w:r w:rsidR="00816ABA">
        <w:t xml:space="preserve"> </w:t>
      </w:r>
      <w:r w:rsidR="00FE3694">
        <w:t xml:space="preserve">Het doel van open en transparante communicatie is om mogelijke handelsconsequenties te voorkomen. Tot nu toe heeft één handelspartner aanvullende vragen gesteld die beantwoord zijn. </w:t>
      </w:r>
      <w:r w:rsidR="00095F3A">
        <w:t>Vooralsnog</w:t>
      </w:r>
      <w:r w:rsidR="00FE3694">
        <w:t xml:space="preserve"> zijn handelsconsequenties uitgebleven.</w:t>
      </w:r>
    </w:p>
    <w:p w:rsidR="00575CCF" w:rsidP="00D52267" w:rsidRDefault="00575CCF" w14:paraId="417CBD41" w14:textId="77777777">
      <w:pPr>
        <w:rPr>
          <w:i/>
          <w:iCs/>
        </w:rPr>
      </w:pPr>
    </w:p>
    <w:p w:rsidRPr="00CD7A37" w:rsidR="001536B3" w:rsidP="00D52267" w:rsidRDefault="00CD7A37" w14:paraId="6E042CBA" w14:textId="37C952DD">
      <w:pPr>
        <w:rPr>
          <w:i/>
          <w:iCs/>
        </w:rPr>
      </w:pPr>
      <w:r w:rsidRPr="00CD7A37">
        <w:rPr>
          <w:i/>
          <w:iCs/>
        </w:rPr>
        <w:t>Afsluitend</w:t>
      </w:r>
    </w:p>
    <w:p w:rsidRPr="00CD7A37" w:rsidR="00CD7A37" w:rsidP="00D52267" w:rsidRDefault="00186B87" w14:paraId="28FDD2A4" w14:textId="788C86B2">
      <w:r w:rsidRPr="00CD7A37">
        <w:t>Ondanks vele preventieve maatregelen is er sprake van</w:t>
      </w:r>
      <w:r w:rsidR="00095F3A">
        <w:t xml:space="preserve"> een toenemend aantal</w:t>
      </w:r>
      <w:r w:rsidRPr="00CD7A37">
        <w:t xml:space="preserve"> besmettingen bij</w:t>
      </w:r>
      <w:r>
        <w:t xml:space="preserve"> </w:t>
      </w:r>
      <w:r w:rsidRPr="00CD7A37">
        <w:t xml:space="preserve">gehouden pluimvee. </w:t>
      </w:r>
      <w:r w:rsidRPr="00CD7A37" w:rsidR="00CD7A37">
        <w:t xml:space="preserve">De huidige situatie, waarbij het virus </w:t>
      </w:r>
      <w:r w:rsidR="00854F52">
        <w:t xml:space="preserve">het hele jaar door </w:t>
      </w:r>
      <w:r w:rsidRPr="00CD7A37" w:rsidR="00CD7A37">
        <w:t>in de wilde vogelpopulaties circuleert, vraagt veel van pluimveehouders</w:t>
      </w:r>
      <w:r w:rsidR="00D24B8B">
        <w:t xml:space="preserve"> </w:t>
      </w:r>
      <w:r w:rsidR="00D24B8B">
        <w:rPr>
          <w:szCs w:val="18"/>
        </w:rPr>
        <w:t>en personen die vogels hobbymatig houden</w:t>
      </w:r>
      <w:r w:rsidR="00095F3A">
        <w:t xml:space="preserve">. </w:t>
      </w:r>
      <w:r w:rsidRPr="00CB24BA" w:rsidR="001E4E06">
        <w:t>Mijn gedachten zijn bij de pluimvee- en vogelhouders die opnieuw met zorgen en verlies te maken hebben</w:t>
      </w:r>
      <w:r w:rsidRPr="00CB24BA" w:rsidR="00763950">
        <w:t xml:space="preserve">. </w:t>
      </w:r>
      <w:r w:rsidRPr="00CB24BA" w:rsidR="00095F3A">
        <w:t>We doen er alles aan om verdere verspreiding te voorkomen.</w:t>
      </w:r>
      <w:r w:rsidRPr="00CB24BA" w:rsidR="00CD7A37">
        <w:t xml:space="preserve"> </w:t>
      </w:r>
      <w:r w:rsidRPr="00CB24BA" w:rsidR="00095F3A">
        <w:t xml:space="preserve">Daarvoor is </w:t>
      </w:r>
      <w:r w:rsidRPr="00CB24BA" w:rsidR="00CD7A37">
        <w:t xml:space="preserve">het essentieel dat de </w:t>
      </w:r>
      <w:proofErr w:type="spellStart"/>
      <w:r w:rsidRPr="00CB24BA" w:rsidR="00CD7A37">
        <w:t>bioveiligheidsmaatregelen</w:t>
      </w:r>
      <w:proofErr w:type="spellEnd"/>
      <w:r w:rsidRPr="00CB24BA" w:rsidR="00CD7A37">
        <w:t xml:space="preserve"> </w:t>
      </w:r>
      <w:r w:rsidRPr="00CB24BA" w:rsidR="00095F3A">
        <w:t xml:space="preserve">goed worden nageleefd </w:t>
      </w:r>
      <w:r w:rsidRPr="00CB24BA" w:rsidR="00CD7A37">
        <w:t>om uitbraken zo</w:t>
      </w:r>
      <w:r w:rsidRPr="00CD7A37" w:rsidR="00CD7A37">
        <w:t xml:space="preserve"> veel mogelijk te voorkómen. We moeten ons gezamenlijk blijven inzetten om de</w:t>
      </w:r>
      <w:r w:rsidR="00854F52">
        <w:t xml:space="preserve"> </w:t>
      </w:r>
      <w:r w:rsidRPr="00CD7A37" w:rsidR="00CD7A37">
        <w:t>kans op besmetting zo klein mogelijk te maken. Ik blijf de situatie de komende periode nauwgezet volgen</w:t>
      </w:r>
      <w:r w:rsidR="0098380F">
        <w:t xml:space="preserve"> en zal uw Kamer bij nieuwe ontwikkelingen informeren</w:t>
      </w:r>
      <w:r w:rsidRPr="00CD7A37" w:rsidR="00CD7A37">
        <w:t>.</w:t>
      </w:r>
    </w:p>
    <w:p w:rsidRPr="00CD7A37" w:rsidR="00CD7A37" w:rsidP="00D52267" w:rsidRDefault="00CD7A37" w14:paraId="3F9B4BB7" w14:textId="2C86B206"/>
    <w:p w:rsidR="00584BAC" w:rsidP="00D52267" w:rsidRDefault="00C856A0" w14:paraId="6C5F05E6" w14:textId="77777777">
      <w:r>
        <w:t>Hoogachtend,</w:t>
      </w:r>
    </w:p>
    <w:p w:rsidRPr="00EC58D9" w:rsidR="00F71F9E" w:rsidP="00D52267" w:rsidRDefault="00F71F9E" w14:paraId="14722851" w14:textId="77777777"/>
    <w:p w:rsidRPr="00EC58D9" w:rsidR="007239A1" w:rsidP="00D52267" w:rsidRDefault="007239A1" w14:paraId="7A81644B" w14:textId="77777777"/>
    <w:p w:rsidRPr="00EC58D9" w:rsidR="007239A1" w:rsidP="00D52267" w:rsidRDefault="007239A1" w14:paraId="50F18C47" w14:textId="77777777"/>
    <w:p w:rsidRPr="006A15A5" w:rsidR="007239A1" w:rsidP="00D52267" w:rsidRDefault="00C856A0" w14:paraId="5D9F6385" w14:textId="77777777">
      <w:pPr>
        <w:rPr>
          <w:szCs w:val="18"/>
        </w:rPr>
      </w:pPr>
      <w:r w:rsidRPr="00B11DD6">
        <w:t>Femke Marije Wiersma</w:t>
      </w:r>
    </w:p>
    <w:p w:rsidR="004E505E" w:rsidP="00D52267" w:rsidRDefault="00C856A0" w14:paraId="46B9DC74" w14:textId="77777777">
      <w:r w:rsidRPr="00EC58D9">
        <w:t xml:space="preserve">Minister van </w:t>
      </w:r>
      <w:r w:rsidR="00704E60">
        <w:rPr>
          <w:rFonts w:cs="Calibri"/>
          <w:szCs w:val="18"/>
        </w:rPr>
        <w:t>Landbouw, Visserij, Voedselzekerheid en Natuur</w:t>
      </w:r>
    </w:p>
    <w:p w:rsidRPr="00006C01" w:rsidR="00481085" w:rsidP="00D52267" w:rsidRDefault="00481085" w14:paraId="634B20A3" w14:textId="77777777"/>
    <w:p w:rsidR="00144B73" w:rsidP="00D52267" w:rsidRDefault="00144B73" w14:paraId="542FE687" w14:textId="77777777"/>
    <w:p w:rsidRPr="00144B73" w:rsidR="00144B73" w:rsidP="00D52267" w:rsidRDefault="00144B73" w14:paraId="4CABB6AA" w14:textId="77777777">
      <w:pPr>
        <w:rPr>
          <w:i/>
          <w:iCs/>
        </w:rPr>
      </w:pPr>
    </w:p>
    <w:sectPr w:rsidRPr="00144B73" w:rsidR="00144B73" w:rsidSect="00D604B3">
      <w:headerReference w:type="even" r:id="rId7"/>
      <w:headerReference w:type="default" r:id="rId8"/>
      <w:footerReference w:type="even" r:id="rId9"/>
      <w:footerReference w:type="default" r:id="rId10"/>
      <w:headerReference w:type="first" r:id="rId11"/>
      <w:footerReference w:type="first" r:id="rId12"/>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8A37A" w14:textId="77777777" w:rsidR="00F33647" w:rsidRDefault="00F33647">
      <w:r>
        <w:separator/>
      </w:r>
    </w:p>
    <w:p w14:paraId="07945784" w14:textId="77777777" w:rsidR="00F33647" w:rsidRDefault="00F33647"/>
  </w:endnote>
  <w:endnote w:type="continuationSeparator" w:id="0">
    <w:p w14:paraId="27ABB979" w14:textId="77777777" w:rsidR="00F33647" w:rsidRDefault="00F33647">
      <w:r>
        <w:continuationSeparator/>
      </w:r>
    </w:p>
    <w:p w14:paraId="01F71CF2" w14:textId="77777777" w:rsidR="00F33647" w:rsidRDefault="00F33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grofont">
    <w:charset w:val="00"/>
    <w:family w:val="swiss"/>
    <w:pitch w:val="variable"/>
    <w:sig w:usb0="800000A7"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2B0B" w14:textId="77777777" w:rsidR="001A6016" w:rsidRDefault="001A601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E5332" w14:textId="77777777" w:rsidR="00527BD4" w:rsidRPr="00BC3B53" w:rsidRDefault="00527BD4"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751024" w14:paraId="601DF826" w14:textId="77777777" w:rsidTr="00CA6A25">
      <w:trPr>
        <w:trHeight w:hRule="exact" w:val="240"/>
      </w:trPr>
      <w:tc>
        <w:tcPr>
          <w:tcW w:w="7601" w:type="dxa"/>
        </w:tcPr>
        <w:p w14:paraId="14CA696D" w14:textId="77777777" w:rsidR="00527BD4" w:rsidRDefault="00527BD4" w:rsidP="003F1F6B">
          <w:pPr>
            <w:pStyle w:val="Huisstijl-Rubricering"/>
          </w:pPr>
        </w:p>
      </w:tc>
      <w:tc>
        <w:tcPr>
          <w:tcW w:w="2156" w:type="dxa"/>
        </w:tcPr>
        <w:p w14:paraId="343B4049" w14:textId="7B599347" w:rsidR="00527BD4" w:rsidRPr="00645414" w:rsidRDefault="00C856A0" w:rsidP="00645414">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6247BE">
            <w:t>2</w:t>
          </w:r>
          <w:r w:rsidRPr="00645414">
            <w:fldChar w:fldCharType="end"/>
          </w:r>
          <w:r w:rsidRPr="00645414">
            <w:t xml:space="preserve"> </w:t>
          </w:r>
          <w:r>
            <w:t>van</w:t>
          </w:r>
          <w:r w:rsidRPr="00645414">
            <w:t xml:space="preserve"> </w:t>
          </w:r>
          <w:r w:rsidR="00144B73">
            <w:fldChar w:fldCharType="begin"/>
          </w:r>
          <w:r>
            <w:instrText xml:space="preserve"> SECTIONPAGES   \* MERGEFORMAT </w:instrText>
          </w:r>
          <w:r w:rsidR="00144B73">
            <w:fldChar w:fldCharType="separate"/>
          </w:r>
          <w:r w:rsidR="001A6016">
            <w:t>4</w:t>
          </w:r>
          <w:r w:rsidR="00144B73">
            <w:fldChar w:fldCharType="end"/>
          </w:r>
        </w:p>
      </w:tc>
    </w:tr>
  </w:tbl>
  <w:p w14:paraId="78C5BC84" w14:textId="77777777" w:rsidR="00527BD4" w:rsidRPr="00BC3B53" w:rsidRDefault="00527BD4" w:rsidP="00BC3B53">
    <w:pPr>
      <w:pStyle w:val="Voettekst"/>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751024" w14:paraId="2D78DDAC" w14:textId="77777777" w:rsidTr="00CA6A25">
      <w:trPr>
        <w:trHeight w:hRule="exact" w:val="240"/>
      </w:trPr>
      <w:tc>
        <w:tcPr>
          <w:tcW w:w="7601" w:type="dxa"/>
        </w:tcPr>
        <w:p w14:paraId="7226E6EF" w14:textId="77777777" w:rsidR="00527BD4" w:rsidRDefault="00527BD4" w:rsidP="008C356D">
          <w:pPr>
            <w:pStyle w:val="Huisstijl-Rubricering"/>
          </w:pPr>
        </w:p>
      </w:tc>
      <w:tc>
        <w:tcPr>
          <w:tcW w:w="2170" w:type="dxa"/>
        </w:tcPr>
        <w:p w14:paraId="59766120" w14:textId="0230E903" w:rsidR="00527BD4" w:rsidRPr="00ED539E" w:rsidRDefault="00C856A0" w:rsidP="00ED539E">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39201D">
            <w:t>1</w:t>
          </w:r>
          <w:r w:rsidRPr="00645414">
            <w:fldChar w:fldCharType="end"/>
          </w:r>
          <w:r w:rsidRPr="00ED539E">
            <w:rPr>
              <w:rStyle w:val="Huisstijl-GegevenCharChar"/>
            </w:rPr>
            <w:t xml:space="preserve"> </w:t>
          </w:r>
          <w:r>
            <w:t>van</w:t>
          </w:r>
          <w:r w:rsidRPr="00ED539E">
            <w:t xml:space="preserve"> </w:t>
          </w:r>
          <w:r w:rsidR="00A957CA">
            <w:fldChar w:fldCharType="begin"/>
          </w:r>
          <w:r>
            <w:instrText xml:space="preserve"> SECTIONPAGES   \* MERGEFORMAT </w:instrText>
          </w:r>
          <w:r w:rsidR="00A957CA">
            <w:fldChar w:fldCharType="separate"/>
          </w:r>
          <w:r w:rsidR="001A6016">
            <w:t>4</w:t>
          </w:r>
          <w:r w:rsidR="00A957CA">
            <w:fldChar w:fldCharType="end"/>
          </w:r>
        </w:p>
      </w:tc>
    </w:tr>
  </w:tbl>
  <w:p w14:paraId="10DCC92F" w14:textId="77777777" w:rsidR="00527BD4" w:rsidRPr="00BC3B53" w:rsidRDefault="00527BD4" w:rsidP="008C356D">
    <w:pPr>
      <w:pStyle w:val="Voettekst"/>
      <w:spacing w:line="240" w:lineRule="auto"/>
      <w:rPr>
        <w:sz w:val="2"/>
        <w:szCs w:val="2"/>
      </w:rPr>
    </w:pPr>
  </w:p>
  <w:p w14:paraId="011EBE4F" w14:textId="77777777" w:rsidR="00527BD4" w:rsidRPr="00BC3B53" w:rsidRDefault="00527BD4"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9C177" w14:textId="77777777" w:rsidR="00F33647" w:rsidRDefault="00F33647">
      <w:r>
        <w:separator/>
      </w:r>
    </w:p>
    <w:p w14:paraId="72FFDF19" w14:textId="77777777" w:rsidR="00F33647" w:rsidRDefault="00F33647"/>
  </w:footnote>
  <w:footnote w:type="continuationSeparator" w:id="0">
    <w:p w14:paraId="7FA3012D" w14:textId="77777777" w:rsidR="00F33647" w:rsidRDefault="00F33647">
      <w:r>
        <w:continuationSeparator/>
      </w:r>
    </w:p>
    <w:p w14:paraId="2B712538" w14:textId="77777777" w:rsidR="00F33647" w:rsidRDefault="00F33647"/>
  </w:footnote>
  <w:footnote w:id="1">
    <w:p w14:paraId="39F8906A" w14:textId="732AEBC1" w:rsidR="00481ACB" w:rsidRDefault="00481ACB">
      <w:pPr>
        <w:pStyle w:val="Voetnoottekst"/>
      </w:pPr>
      <w:r>
        <w:rPr>
          <w:rStyle w:val="Voetnootmarkering"/>
        </w:rPr>
        <w:footnoteRef/>
      </w:r>
      <w:r>
        <w:t xml:space="preserve"> </w:t>
      </w:r>
      <w:hyperlink r:id="rId1" w:history="1">
        <w:r w:rsidRPr="00481ACB">
          <w:rPr>
            <w:rStyle w:val="Hyperlink"/>
          </w:rPr>
          <w:t>Leidraad omgang met wilde dieren met vogelgriep | Rapport | Rijksoverheid.nl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547B4" w14:textId="77777777" w:rsidR="001A6016" w:rsidRDefault="001A601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tblpX="7628" w:tblpY="2978"/>
      <w:tblOverlap w:val="never"/>
      <w:tblW w:w="2156" w:type="dxa"/>
      <w:tblLayout w:type="fixed"/>
      <w:tblCellMar>
        <w:left w:w="0" w:type="dxa"/>
        <w:right w:w="0" w:type="dxa"/>
      </w:tblCellMar>
      <w:tblLook w:val="0000" w:firstRow="0" w:lastRow="0" w:firstColumn="0" w:lastColumn="0" w:noHBand="0" w:noVBand="0"/>
    </w:tblPr>
    <w:tblGrid>
      <w:gridCol w:w="2156"/>
    </w:tblGrid>
    <w:tr w:rsidR="00751024" w14:paraId="7296D632" w14:textId="77777777" w:rsidTr="00A50CF6">
      <w:tc>
        <w:tcPr>
          <w:tcW w:w="2156" w:type="dxa"/>
        </w:tcPr>
        <w:p w14:paraId="08384AB6" w14:textId="77777777" w:rsidR="00527BD4" w:rsidRPr="005819CE" w:rsidRDefault="00C856A0" w:rsidP="00A50CF6">
          <w:pPr>
            <w:pStyle w:val="Huisstijl-Adres"/>
            <w:rPr>
              <w:b/>
            </w:rPr>
          </w:pPr>
          <w:r>
            <w:rPr>
              <w:b/>
            </w:rPr>
            <w:t>Directoraat-generaal Agro</w:t>
          </w:r>
          <w:r w:rsidRPr="005819CE">
            <w:rPr>
              <w:b/>
            </w:rPr>
            <w:br/>
          </w:r>
        </w:p>
      </w:tc>
    </w:tr>
    <w:tr w:rsidR="00751024" w14:paraId="7900673D" w14:textId="77777777" w:rsidTr="00A50CF6">
      <w:trPr>
        <w:trHeight w:hRule="exact" w:val="200"/>
      </w:trPr>
      <w:tc>
        <w:tcPr>
          <w:tcW w:w="2156" w:type="dxa"/>
        </w:tcPr>
        <w:p w14:paraId="1FA43134" w14:textId="77777777" w:rsidR="00527BD4" w:rsidRPr="005819CE" w:rsidRDefault="00527BD4" w:rsidP="00A50CF6"/>
      </w:tc>
    </w:tr>
    <w:tr w:rsidR="00751024" w14:paraId="3F746F9B" w14:textId="77777777" w:rsidTr="00502512">
      <w:trPr>
        <w:trHeight w:hRule="exact" w:val="774"/>
      </w:trPr>
      <w:tc>
        <w:tcPr>
          <w:tcW w:w="2156" w:type="dxa"/>
        </w:tcPr>
        <w:p w14:paraId="1F8576B7" w14:textId="77777777" w:rsidR="00527BD4" w:rsidRDefault="00C856A0" w:rsidP="003A5290">
          <w:pPr>
            <w:pStyle w:val="Huisstijl-Kopje"/>
          </w:pPr>
          <w:r>
            <w:t>Ons kenmerk</w:t>
          </w:r>
        </w:p>
        <w:p w14:paraId="5E27FF27" w14:textId="77777777" w:rsidR="00527BD4" w:rsidRPr="005819CE" w:rsidRDefault="00C856A0" w:rsidP="001E6117">
          <w:pPr>
            <w:pStyle w:val="Huisstijl-Kopje"/>
          </w:pPr>
          <w:r>
            <w:rPr>
              <w:b w:val="0"/>
            </w:rPr>
            <w:t>DGA</w:t>
          </w:r>
          <w:r w:rsidRPr="00502512">
            <w:rPr>
              <w:b w:val="0"/>
            </w:rPr>
            <w:t xml:space="preserve"> / </w:t>
          </w:r>
          <w:r>
            <w:rPr>
              <w:b w:val="0"/>
            </w:rPr>
            <w:t>102391482</w:t>
          </w:r>
        </w:p>
      </w:tc>
    </w:tr>
  </w:tbl>
  <w:p w14:paraId="70EA717C" w14:textId="77777777" w:rsidR="00527BD4" w:rsidRDefault="00527BD4" w:rsidP="008C356D"/>
  <w:p w14:paraId="6D109CA1" w14:textId="77777777" w:rsidR="00527BD4" w:rsidRPr="00740712" w:rsidRDefault="00527BD4" w:rsidP="008C356D"/>
  <w:p w14:paraId="3155AC9F" w14:textId="77777777" w:rsidR="00527BD4" w:rsidRPr="00217880" w:rsidRDefault="00527BD4" w:rsidP="008C356D">
    <w:pPr>
      <w:spacing w:line="0" w:lineRule="atLeast"/>
      <w:rPr>
        <w:sz w:val="2"/>
        <w:szCs w:val="2"/>
      </w:rPr>
    </w:pPr>
  </w:p>
  <w:p w14:paraId="3ECC2B66" w14:textId="77777777" w:rsidR="00527BD4" w:rsidRDefault="00527BD4" w:rsidP="004F44C2">
    <w:pPr>
      <w:pStyle w:val="Koptekst"/>
      <w:rPr>
        <w:rFonts w:cs="Verdana-Bold"/>
        <w:b/>
        <w:bCs/>
        <w:smallCaps/>
        <w:szCs w:val="18"/>
      </w:rPr>
    </w:pPr>
  </w:p>
  <w:p w14:paraId="39A9C784" w14:textId="77777777" w:rsidR="00527BD4" w:rsidRDefault="00527BD4" w:rsidP="004F44C2"/>
  <w:p w14:paraId="4157D62A" w14:textId="77777777" w:rsidR="00527BD4" w:rsidRPr="00740712" w:rsidRDefault="00527BD4" w:rsidP="004F44C2"/>
  <w:p w14:paraId="61BFE079" w14:textId="77777777"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751024" w14:paraId="72CA6DB1" w14:textId="77777777" w:rsidTr="00751A6A">
      <w:trPr>
        <w:trHeight w:val="2636"/>
      </w:trPr>
      <w:tc>
        <w:tcPr>
          <w:tcW w:w="737" w:type="dxa"/>
        </w:tcPr>
        <w:p w14:paraId="673F2E46" w14:textId="77777777" w:rsidR="00527BD4" w:rsidRDefault="00527BD4" w:rsidP="00D0609E">
          <w:pPr>
            <w:framePr w:w="6340" w:h="2750" w:hRule="exact" w:hSpace="180" w:wrap="around" w:vAnchor="page" w:hAnchor="text" w:x="3873" w:y="-140"/>
            <w:spacing w:line="240" w:lineRule="auto"/>
          </w:pPr>
        </w:p>
      </w:tc>
      <w:tc>
        <w:tcPr>
          <w:tcW w:w="5156" w:type="dxa"/>
        </w:tcPr>
        <w:p w14:paraId="7DDF18E1" w14:textId="77777777" w:rsidR="00527BD4" w:rsidRDefault="00C856A0" w:rsidP="00D0609E">
          <w:pPr>
            <w:framePr w:w="6340" w:h="2750" w:hRule="exact" w:hSpace="180" w:wrap="around" w:vAnchor="page" w:hAnchor="text" w:x="3873" w:y="-140"/>
            <w:spacing w:line="240" w:lineRule="auto"/>
          </w:pPr>
          <w:r>
            <w:t xml:space="preserve">   </w:t>
          </w:r>
          <w:r w:rsidRPr="00DE35B7">
            <w:rPr>
              <w:sz w:val="2"/>
              <w:szCs w:val="2"/>
            </w:rPr>
            <w:t xml:space="preserve"> </w:t>
          </w:r>
          <w:r>
            <w:rPr>
              <w:noProof/>
              <w:szCs w:val="18"/>
            </w:rPr>
            <w:drawing>
              <wp:inline distT="0" distB="0" distL="0" distR="0" wp14:anchorId="46E652A9" wp14:editId="0CFE082C">
                <wp:extent cx="2340000" cy="1584000"/>
                <wp:effectExtent l="0" t="0" r="3175" b="0"/>
                <wp:docPr id="1" name="Afbeelding 5"/>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0000" cy="1584000"/>
                        </a:xfrm>
                        <a:prstGeom prst="rect">
                          <a:avLst/>
                        </a:prstGeom>
                        <a:noFill/>
                        <a:ln>
                          <a:noFill/>
                        </a:ln>
                      </pic:spPr>
                    </pic:pic>
                  </a:graphicData>
                </a:graphic>
              </wp:inline>
            </w:drawing>
          </w:r>
        </w:p>
      </w:tc>
    </w:tr>
  </w:tbl>
  <w:p w14:paraId="5ADF062D" w14:textId="77777777" w:rsidR="00527BD4" w:rsidRDefault="00527BD4" w:rsidP="00D0609E">
    <w:pPr>
      <w:framePr w:w="6340" w:h="2750" w:hRule="exact" w:hSpace="180" w:wrap="around" w:vAnchor="page" w:hAnchor="text" w:x="3873" w:y="-140"/>
    </w:pPr>
  </w:p>
  <w:p w14:paraId="38FCD553" w14:textId="77777777" w:rsidR="00527BD4" w:rsidRDefault="00527BD4" w:rsidP="000049FB">
    <w:pPr>
      <w:pStyle w:val="Koptekst"/>
      <w:tabs>
        <w:tab w:val="clear" w:pos="4536"/>
        <w:tab w:val="clear" w:pos="9072"/>
      </w:tabs>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751024" w:rsidRPr="00D52267" w14:paraId="7C393BEB" w14:textId="77777777" w:rsidTr="00A50CF6">
      <w:tc>
        <w:tcPr>
          <w:tcW w:w="2160" w:type="dxa"/>
        </w:tcPr>
        <w:p w14:paraId="569096FC" w14:textId="77777777" w:rsidR="00527BD4" w:rsidRPr="005819CE" w:rsidRDefault="00C856A0" w:rsidP="00A50CF6">
          <w:pPr>
            <w:pStyle w:val="Huisstijl-Adres"/>
            <w:rPr>
              <w:b/>
            </w:rPr>
          </w:pPr>
          <w:r>
            <w:rPr>
              <w:b/>
            </w:rPr>
            <w:t>Directoraat-generaal Agro</w:t>
          </w:r>
          <w:r w:rsidRPr="005819CE">
            <w:rPr>
              <w:b/>
            </w:rPr>
            <w:br/>
          </w:r>
        </w:p>
        <w:p w14:paraId="03FD267B" w14:textId="77777777" w:rsidR="00527BD4" w:rsidRPr="00BE5ED9" w:rsidRDefault="00C856A0" w:rsidP="00A50CF6">
          <w:pPr>
            <w:pStyle w:val="Huisstijl-Adres"/>
          </w:pPr>
          <w:r>
            <w:rPr>
              <w:b/>
            </w:rPr>
            <w:t>Bezoekadres</w:t>
          </w:r>
          <w:r>
            <w:rPr>
              <w:b/>
            </w:rPr>
            <w:br/>
          </w:r>
          <w:r>
            <w:t>Bezuidenhoutseweg 73</w:t>
          </w:r>
          <w:r w:rsidRPr="005819CE">
            <w:br/>
          </w:r>
          <w:r>
            <w:t>2594 AC Den Haag</w:t>
          </w:r>
        </w:p>
        <w:p w14:paraId="21B9E380" w14:textId="77777777" w:rsidR="00EF495B" w:rsidRDefault="00C856A0" w:rsidP="0098788A">
          <w:pPr>
            <w:pStyle w:val="Huisstijl-Adres"/>
          </w:pPr>
          <w:r>
            <w:rPr>
              <w:b/>
            </w:rPr>
            <w:t>Postadres</w:t>
          </w:r>
          <w:r>
            <w:rPr>
              <w:b/>
            </w:rPr>
            <w:br/>
          </w:r>
          <w:r>
            <w:t>Postbus 20401</w:t>
          </w:r>
          <w:r w:rsidRPr="005819CE">
            <w:br/>
            <w:t>2500 E</w:t>
          </w:r>
          <w:r>
            <w:t>K</w:t>
          </w:r>
          <w:r w:rsidRPr="005819CE">
            <w:t xml:space="preserve"> Den Haag</w:t>
          </w:r>
        </w:p>
        <w:p w14:paraId="73595C6B" w14:textId="77777777" w:rsidR="00556BEE" w:rsidRPr="005B3814" w:rsidRDefault="00C856A0" w:rsidP="0098788A">
          <w:pPr>
            <w:pStyle w:val="Huisstijl-Adres"/>
          </w:pPr>
          <w:r>
            <w:rPr>
              <w:b/>
            </w:rPr>
            <w:t>Overheidsidentificatienr</w:t>
          </w:r>
          <w:r>
            <w:rPr>
              <w:b/>
            </w:rPr>
            <w:br/>
          </w:r>
          <w:r w:rsidR="00BA129E">
            <w:rPr>
              <w:rFonts w:cs="Agrofont"/>
              <w:iCs/>
            </w:rPr>
            <w:t>00000001858272854000</w:t>
          </w:r>
        </w:p>
        <w:p w14:paraId="0A33B1D0" w14:textId="66A5870E" w:rsidR="00527BD4" w:rsidRPr="00D52267" w:rsidRDefault="00C856A0" w:rsidP="00D52267">
          <w:pPr>
            <w:pStyle w:val="Huisstijl-Adres"/>
            <w:rPr>
              <w:u w:val="single"/>
            </w:rPr>
          </w:pPr>
          <w:r>
            <w:t>T</w:t>
          </w:r>
          <w:r>
            <w:tab/>
            <w:t>070 379 8911 (algemeen)</w:t>
          </w:r>
          <w:r w:rsidRPr="005819CE">
            <w:br/>
          </w:r>
          <w:r w:rsidR="006F751F">
            <w:t>F</w:t>
          </w:r>
          <w:r w:rsidR="006F751F">
            <w:tab/>
            <w:t>0</w:t>
          </w:r>
          <w:r>
            <w:t>70 378 6100</w:t>
          </w:r>
          <w:r w:rsidR="006F751F">
            <w:t xml:space="preserve"> (algemeen)</w:t>
          </w:r>
          <w:r w:rsidR="006F751F" w:rsidRPr="005819CE">
            <w:br/>
          </w:r>
          <w:r>
            <w:t>www.rijksoverheid.nl/lvvn</w:t>
          </w:r>
        </w:p>
      </w:tc>
    </w:tr>
    <w:tr w:rsidR="00751024" w:rsidRPr="00D52267" w14:paraId="740133B1" w14:textId="77777777" w:rsidTr="00A50CF6">
      <w:trPr>
        <w:trHeight w:hRule="exact" w:val="200"/>
      </w:trPr>
      <w:tc>
        <w:tcPr>
          <w:tcW w:w="2160" w:type="dxa"/>
        </w:tcPr>
        <w:p w14:paraId="3ABCB1E3" w14:textId="77777777" w:rsidR="00527BD4" w:rsidRPr="003227F0" w:rsidRDefault="00527BD4" w:rsidP="00A50CF6"/>
      </w:tc>
    </w:tr>
    <w:tr w:rsidR="00751024" w14:paraId="4DB1B152" w14:textId="77777777" w:rsidTr="00A50CF6">
      <w:tc>
        <w:tcPr>
          <w:tcW w:w="2160" w:type="dxa"/>
        </w:tcPr>
        <w:p w14:paraId="6D291285" w14:textId="77777777" w:rsidR="000C0163" w:rsidRPr="005819CE" w:rsidRDefault="00C856A0" w:rsidP="000C0163">
          <w:pPr>
            <w:pStyle w:val="Huisstijl-Kopje"/>
          </w:pPr>
          <w:r>
            <w:t>Ons kenmerk</w:t>
          </w:r>
          <w:r w:rsidRPr="005819CE">
            <w:t xml:space="preserve"> </w:t>
          </w:r>
        </w:p>
        <w:p w14:paraId="6FCCA024" w14:textId="77777777" w:rsidR="00527BD4" w:rsidRDefault="00C856A0" w:rsidP="00D52267">
          <w:pPr>
            <w:pStyle w:val="Huisstijl-Gegeven"/>
          </w:pPr>
          <w:r>
            <w:t>DGA /</w:t>
          </w:r>
          <w:r w:rsidR="00486354">
            <w:t xml:space="preserve"> </w:t>
          </w:r>
          <w:r>
            <w:t>102391482</w:t>
          </w:r>
        </w:p>
        <w:p w14:paraId="7E095A20" w14:textId="5AE760DB" w:rsidR="003227F0" w:rsidRPr="005819CE" w:rsidRDefault="003227F0" w:rsidP="003227F0">
          <w:pPr>
            <w:pStyle w:val="Huisstijl-Kopje"/>
          </w:pPr>
          <w:r>
            <w:t>Bijlage(n)</w:t>
          </w:r>
        </w:p>
        <w:p w14:paraId="0447B32E" w14:textId="4CCCDE34" w:rsidR="003227F0" w:rsidRPr="005819CE" w:rsidRDefault="003227F0" w:rsidP="003227F0">
          <w:pPr>
            <w:pStyle w:val="Huisstijl-Gegeven"/>
          </w:pPr>
          <w:r>
            <w:t>1</w:t>
          </w:r>
        </w:p>
      </w:tc>
    </w:tr>
  </w:tbl>
  <w:p w14:paraId="34EC66D0" w14:textId="77777777" w:rsidR="00121BF0" w:rsidRPr="00121BF0" w:rsidRDefault="00121BF0" w:rsidP="00121BF0">
    <w:pPr>
      <w:rPr>
        <w:vanish/>
      </w:rPr>
    </w:pPr>
  </w:p>
  <w:tbl>
    <w:tblPr>
      <w:tblW w:w="7371" w:type="dxa"/>
      <w:tblLayout w:type="fixed"/>
      <w:tblCellMar>
        <w:left w:w="0" w:type="dxa"/>
        <w:right w:w="0" w:type="dxa"/>
      </w:tblCellMar>
      <w:tblLook w:val="0000" w:firstRow="0" w:lastRow="0" w:firstColumn="0" w:lastColumn="0" w:noHBand="0" w:noVBand="0"/>
    </w:tblPr>
    <w:tblGrid>
      <w:gridCol w:w="882"/>
      <w:gridCol w:w="6489"/>
    </w:tblGrid>
    <w:tr w:rsidR="00751024" w14:paraId="31B6A89C" w14:textId="77777777" w:rsidTr="009E2051">
      <w:trPr>
        <w:trHeight w:val="400"/>
      </w:trPr>
      <w:tc>
        <w:tcPr>
          <w:tcW w:w="7520" w:type="dxa"/>
          <w:gridSpan w:val="2"/>
        </w:tcPr>
        <w:p w14:paraId="6C311319" w14:textId="77777777" w:rsidR="00527BD4" w:rsidRPr="00BC3B53" w:rsidRDefault="00C856A0" w:rsidP="00A50CF6">
          <w:pPr>
            <w:pStyle w:val="Huisstijl-Retouradres"/>
          </w:pPr>
          <w:r>
            <w:t>&gt; Retouradres Postbus 20401 2500 EK Den Haag</w:t>
          </w:r>
        </w:p>
      </w:tc>
    </w:tr>
    <w:tr w:rsidR="00751024" w14:paraId="0F04938C" w14:textId="77777777" w:rsidTr="009E2051">
      <w:tc>
        <w:tcPr>
          <w:tcW w:w="7520" w:type="dxa"/>
          <w:gridSpan w:val="2"/>
        </w:tcPr>
        <w:p w14:paraId="476F2C55" w14:textId="77777777" w:rsidR="00527BD4" w:rsidRPr="00983E8F" w:rsidRDefault="00527BD4" w:rsidP="00A50CF6">
          <w:pPr>
            <w:pStyle w:val="Huisstijl-Rubricering"/>
          </w:pPr>
        </w:p>
      </w:tc>
    </w:tr>
    <w:tr w:rsidR="00751024" w14:paraId="4D0C2424" w14:textId="77777777" w:rsidTr="009E2051">
      <w:trPr>
        <w:trHeight w:hRule="exact" w:val="2440"/>
      </w:trPr>
      <w:tc>
        <w:tcPr>
          <w:tcW w:w="7520" w:type="dxa"/>
          <w:gridSpan w:val="2"/>
        </w:tcPr>
        <w:p w14:paraId="302D650E" w14:textId="77777777" w:rsidR="00D5757A" w:rsidRDefault="00D5757A" w:rsidP="00A50CF6">
          <w:pPr>
            <w:pStyle w:val="Huisstijl-NAW"/>
          </w:pPr>
          <w:r w:rsidRPr="00D5757A">
            <w:t xml:space="preserve">De Voorzitter van de Tweede Kamer </w:t>
          </w:r>
        </w:p>
        <w:p w14:paraId="5A8CC0A4" w14:textId="647679D9" w:rsidR="00D5757A" w:rsidRDefault="00D5757A" w:rsidP="00A50CF6">
          <w:pPr>
            <w:pStyle w:val="Huisstijl-NAW"/>
          </w:pPr>
          <w:r w:rsidRPr="00D5757A">
            <w:t xml:space="preserve">der Staten-Generaal </w:t>
          </w:r>
        </w:p>
        <w:p w14:paraId="422431BB" w14:textId="77777777" w:rsidR="00D5757A" w:rsidRDefault="00D5757A" w:rsidP="00A50CF6">
          <w:pPr>
            <w:pStyle w:val="Huisstijl-NAW"/>
          </w:pPr>
          <w:r w:rsidRPr="00D5757A">
            <w:t xml:space="preserve">Prinses Irenestraat 6 </w:t>
          </w:r>
        </w:p>
        <w:p w14:paraId="3D9D0D18" w14:textId="034F83EC" w:rsidR="00527BD4" w:rsidRDefault="00D5757A" w:rsidP="00A50CF6">
          <w:pPr>
            <w:pStyle w:val="Huisstijl-NAW"/>
          </w:pPr>
          <w:r w:rsidRPr="00D5757A">
            <w:t xml:space="preserve">2595 BD </w:t>
          </w:r>
          <w:r w:rsidR="00D52267">
            <w:t xml:space="preserve"> </w:t>
          </w:r>
          <w:r w:rsidRPr="00D5757A">
            <w:t>DEN HAAG</w:t>
          </w:r>
        </w:p>
      </w:tc>
    </w:tr>
    <w:tr w:rsidR="00751024" w14:paraId="76015FF9" w14:textId="77777777" w:rsidTr="009E2051">
      <w:trPr>
        <w:trHeight w:hRule="exact" w:val="400"/>
      </w:trPr>
      <w:tc>
        <w:tcPr>
          <w:tcW w:w="7520" w:type="dxa"/>
          <w:gridSpan w:val="2"/>
        </w:tcPr>
        <w:p w14:paraId="65D34B6C" w14:textId="77777777" w:rsidR="00527BD4" w:rsidRPr="00035E67" w:rsidRDefault="00527BD4" w:rsidP="00A50CF6">
          <w:pPr>
            <w:tabs>
              <w:tab w:val="left" w:pos="740"/>
            </w:tabs>
            <w:autoSpaceDE w:val="0"/>
            <w:autoSpaceDN w:val="0"/>
            <w:adjustRightInd w:val="0"/>
            <w:ind w:left="743" w:hanging="743"/>
            <w:rPr>
              <w:rFonts w:cs="Verdana"/>
              <w:szCs w:val="18"/>
            </w:rPr>
          </w:pPr>
        </w:p>
      </w:tc>
    </w:tr>
    <w:tr w:rsidR="00751024" w14:paraId="0C464C87" w14:textId="77777777" w:rsidTr="009E2051">
      <w:trPr>
        <w:trHeight w:val="240"/>
      </w:trPr>
      <w:tc>
        <w:tcPr>
          <w:tcW w:w="900" w:type="dxa"/>
        </w:tcPr>
        <w:p w14:paraId="2DCBC952" w14:textId="77777777" w:rsidR="00527BD4" w:rsidRPr="007709EF" w:rsidRDefault="00C856A0" w:rsidP="00A50CF6">
          <w:pPr>
            <w:rPr>
              <w:szCs w:val="18"/>
            </w:rPr>
          </w:pPr>
          <w:r>
            <w:rPr>
              <w:szCs w:val="18"/>
            </w:rPr>
            <w:t>Datum</w:t>
          </w:r>
        </w:p>
      </w:tc>
      <w:tc>
        <w:tcPr>
          <w:tcW w:w="6620" w:type="dxa"/>
        </w:tcPr>
        <w:p w14:paraId="7DF71DFC" w14:textId="77777777" w:rsidR="00527BD4" w:rsidRPr="007709EF" w:rsidRDefault="00527BD4" w:rsidP="00A50CF6"/>
      </w:tc>
    </w:tr>
    <w:tr w:rsidR="00751024" w14:paraId="37DDCAE4" w14:textId="77777777" w:rsidTr="009E2051">
      <w:trPr>
        <w:trHeight w:val="240"/>
      </w:trPr>
      <w:tc>
        <w:tcPr>
          <w:tcW w:w="900" w:type="dxa"/>
        </w:tcPr>
        <w:p w14:paraId="7FF293CE" w14:textId="77777777" w:rsidR="00527BD4" w:rsidRPr="007709EF" w:rsidRDefault="00C856A0" w:rsidP="00A50CF6">
          <w:pPr>
            <w:rPr>
              <w:szCs w:val="18"/>
            </w:rPr>
          </w:pPr>
          <w:r>
            <w:rPr>
              <w:szCs w:val="18"/>
            </w:rPr>
            <w:t>Betreft</w:t>
          </w:r>
        </w:p>
      </w:tc>
      <w:tc>
        <w:tcPr>
          <w:tcW w:w="6620" w:type="dxa"/>
        </w:tcPr>
        <w:p w14:paraId="181D51F4" w14:textId="6DD1C2FF" w:rsidR="00527BD4" w:rsidRPr="007709EF" w:rsidRDefault="00D17FD5" w:rsidP="00A50CF6">
          <w:r>
            <w:t>Vogelgriepsituatie najaar 2025</w:t>
          </w:r>
        </w:p>
      </w:tc>
    </w:tr>
  </w:tbl>
  <w:p w14:paraId="52BD7115" w14:textId="77777777" w:rsidR="00527BD4" w:rsidRPr="00BC4AE3" w:rsidRDefault="00527BD4"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E3C3C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C68D9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C7411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5ED7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ACC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3F4DA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BC60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2980711E"/>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0358B0B2">
      <w:start w:val="1"/>
      <w:numFmt w:val="bullet"/>
      <w:pStyle w:val="Lijstopsomteken"/>
      <w:lvlText w:val="•"/>
      <w:lvlJc w:val="left"/>
      <w:pPr>
        <w:tabs>
          <w:tab w:val="num" w:pos="227"/>
        </w:tabs>
        <w:ind w:left="227" w:hanging="227"/>
      </w:pPr>
      <w:rPr>
        <w:rFonts w:ascii="Verdana" w:hAnsi="Verdana" w:hint="default"/>
        <w:sz w:val="18"/>
        <w:szCs w:val="18"/>
      </w:rPr>
    </w:lvl>
    <w:lvl w:ilvl="1" w:tplc="41420D66" w:tentative="1">
      <w:start w:val="1"/>
      <w:numFmt w:val="bullet"/>
      <w:lvlText w:val="o"/>
      <w:lvlJc w:val="left"/>
      <w:pPr>
        <w:tabs>
          <w:tab w:val="num" w:pos="1440"/>
        </w:tabs>
        <w:ind w:left="1440" w:hanging="360"/>
      </w:pPr>
      <w:rPr>
        <w:rFonts w:ascii="Courier New" w:hAnsi="Courier New" w:cs="Courier New" w:hint="default"/>
      </w:rPr>
    </w:lvl>
    <w:lvl w:ilvl="2" w:tplc="5F361A84" w:tentative="1">
      <w:start w:val="1"/>
      <w:numFmt w:val="bullet"/>
      <w:lvlText w:val=""/>
      <w:lvlJc w:val="left"/>
      <w:pPr>
        <w:tabs>
          <w:tab w:val="num" w:pos="2160"/>
        </w:tabs>
        <w:ind w:left="2160" w:hanging="360"/>
      </w:pPr>
      <w:rPr>
        <w:rFonts w:ascii="Wingdings" w:hAnsi="Wingdings" w:hint="default"/>
      </w:rPr>
    </w:lvl>
    <w:lvl w:ilvl="3" w:tplc="C2AE3690" w:tentative="1">
      <w:start w:val="1"/>
      <w:numFmt w:val="bullet"/>
      <w:lvlText w:val=""/>
      <w:lvlJc w:val="left"/>
      <w:pPr>
        <w:tabs>
          <w:tab w:val="num" w:pos="2880"/>
        </w:tabs>
        <w:ind w:left="2880" w:hanging="360"/>
      </w:pPr>
      <w:rPr>
        <w:rFonts w:ascii="Symbol" w:hAnsi="Symbol" w:hint="default"/>
      </w:rPr>
    </w:lvl>
    <w:lvl w:ilvl="4" w:tplc="B6904626" w:tentative="1">
      <w:start w:val="1"/>
      <w:numFmt w:val="bullet"/>
      <w:lvlText w:val="o"/>
      <w:lvlJc w:val="left"/>
      <w:pPr>
        <w:tabs>
          <w:tab w:val="num" w:pos="3600"/>
        </w:tabs>
        <w:ind w:left="3600" w:hanging="360"/>
      </w:pPr>
      <w:rPr>
        <w:rFonts w:ascii="Courier New" w:hAnsi="Courier New" w:cs="Courier New" w:hint="default"/>
      </w:rPr>
    </w:lvl>
    <w:lvl w:ilvl="5" w:tplc="B5A6219C" w:tentative="1">
      <w:start w:val="1"/>
      <w:numFmt w:val="bullet"/>
      <w:lvlText w:val=""/>
      <w:lvlJc w:val="left"/>
      <w:pPr>
        <w:tabs>
          <w:tab w:val="num" w:pos="4320"/>
        </w:tabs>
        <w:ind w:left="4320" w:hanging="360"/>
      </w:pPr>
      <w:rPr>
        <w:rFonts w:ascii="Wingdings" w:hAnsi="Wingdings" w:hint="default"/>
      </w:rPr>
    </w:lvl>
    <w:lvl w:ilvl="6" w:tplc="B9D2305E" w:tentative="1">
      <w:start w:val="1"/>
      <w:numFmt w:val="bullet"/>
      <w:lvlText w:val=""/>
      <w:lvlJc w:val="left"/>
      <w:pPr>
        <w:tabs>
          <w:tab w:val="num" w:pos="5040"/>
        </w:tabs>
        <w:ind w:left="5040" w:hanging="360"/>
      </w:pPr>
      <w:rPr>
        <w:rFonts w:ascii="Symbol" w:hAnsi="Symbol" w:hint="default"/>
      </w:rPr>
    </w:lvl>
    <w:lvl w:ilvl="7" w:tplc="EECCC3FC" w:tentative="1">
      <w:start w:val="1"/>
      <w:numFmt w:val="bullet"/>
      <w:lvlText w:val="o"/>
      <w:lvlJc w:val="left"/>
      <w:pPr>
        <w:tabs>
          <w:tab w:val="num" w:pos="5760"/>
        </w:tabs>
        <w:ind w:left="5760" w:hanging="360"/>
      </w:pPr>
      <w:rPr>
        <w:rFonts w:ascii="Courier New" w:hAnsi="Courier New" w:cs="Courier New" w:hint="default"/>
      </w:rPr>
    </w:lvl>
    <w:lvl w:ilvl="8" w:tplc="46B29C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396CD4"/>
    <w:multiLevelType w:val="multilevel"/>
    <w:tmpl w:val="8BC223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555FEF"/>
    <w:multiLevelType w:val="hybridMultilevel"/>
    <w:tmpl w:val="50F0923E"/>
    <w:lvl w:ilvl="0" w:tplc="73A87E5E">
      <w:start w:val="1"/>
      <w:numFmt w:val="bullet"/>
      <w:pStyle w:val="Lijstopsomteken2"/>
      <w:lvlText w:val="–"/>
      <w:lvlJc w:val="left"/>
      <w:pPr>
        <w:tabs>
          <w:tab w:val="num" w:pos="227"/>
        </w:tabs>
        <w:ind w:left="227" w:firstLine="0"/>
      </w:pPr>
      <w:rPr>
        <w:rFonts w:ascii="Verdana" w:hAnsi="Verdana" w:hint="default"/>
      </w:rPr>
    </w:lvl>
    <w:lvl w:ilvl="1" w:tplc="6406C408" w:tentative="1">
      <w:start w:val="1"/>
      <w:numFmt w:val="bullet"/>
      <w:lvlText w:val="o"/>
      <w:lvlJc w:val="left"/>
      <w:pPr>
        <w:tabs>
          <w:tab w:val="num" w:pos="1440"/>
        </w:tabs>
        <w:ind w:left="1440" w:hanging="360"/>
      </w:pPr>
      <w:rPr>
        <w:rFonts w:ascii="Courier New" w:hAnsi="Courier New" w:cs="Courier New" w:hint="default"/>
      </w:rPr>
    </w:lvl>
    <w:lvl w:ilvl="2" w:tplc="0568B750" w:tentative="1">
      <w:start w:val="1"/>
      <w:numFmt w:val="bullet"/>
      <w:lvlText w:val=""/>
      <w:lvlJc w:val="left"/>
      <w:pPr>
        <w:tabs>
          <w:tab w:val="num" w:pos="2160"/>
        </w:tabs>
        <w:ind w:left="2160" w:hanging="360"/>
      </w:pPr>
      <w:rPr>
        <w:rFonts w:ascii="Wingdings" w:hAnsi="Wingdings" w:hint="default"/>
      </w:rPr>
    </w:lvl>
    <w:lvl w:ilvl="3" w:tplc="F4922D34" w:tentative="1">
      <w:start w:val="1"/>
      <w:numFmt w:val="bullet"/>
      <w:lvlText w:val=""/>
      <w:lvlJc w:val="left"/>
      <w:pPr>
        <w:tabs>
          <w:tab w:val="num" w:pos="2880"/>
        </w:tabs>
        <w:ind w:left="2880" w:hanging="360"/>
      </w:pPr>
      <w:rPr>
        <w:rFonts w:ascii="Symbol" w:hAnsi="Symbol" w:hint="default"/>
      </w:rPr>
    </w:lvl>
    <w:lvl w:ilvl="4" w:tplc="87681E94" w:tentative="1">
      <w:start w:val="1"/>
      <w:numFmt w:val="bullet"/>
      <w:lvlText w:val="o"/>
      <w:lvlJc w:val="left"/>
      <w:pPr>
        <w:tabs>
          <w:tab w:val="num" w:pos="3600"/>
        </w:tabs>
        <w:ind w:left="3600" w:hanging="360"/>
      </w:pPr>
      <w:rPr>
        <w:rFonts w:ascii="Courier New" w:hAnsi="Courier New" w:cs="Courier New" w:hint="default"/>
      </w:rPr>
    </w:lvl>
    <w:lvl w:ilvl="5" w:tplc="8668E694" w:tentative="1">
      <w:start w:val="1"/>
      <w:numFmt w:val="bullet"/>
      <w:lvlText w:val=""/>
      <w:lvlJc w:val="left"/>
      <w:pPr>
        <w:tabs>
          <w:tab w:val="num" w:pos="4320"/>
        </w:tabs>
        <w:ind w:left="4320" w:hanging="360"/>
      </w:pPr>
      <w:rPr>
        <w:rFonts w:ascii="Wingdings" w:hAnsi="Wingdings" w:hint="default"/>
      </w:rPr>
    </w:lvl>
    <w:lvl w:ilvl="6" w:tplc="4C62DC20" w:tentative="1">
      <w:start w:val="1"/>
      <w:numFmt w:val="bullet"/>
      <w:lvlText w:val=""/>
      <w:lvlJc w:val="left"/>
      <w:pPr>
        <w:tabs>
          <w:tab w:val="num" w:pos="5040"/>
        </w:tabs>
        <w:ind w:left="5040" w:hanging="360"/>
      </w:pPr>
      <w:rPr>
        <w:rFonts w:ascii="Symbol" w:hAnsi="Symbol" w:hint="default"/>
      </w:rPr>
    </w:lvl>
    <w:lvl w:ilvl="7" w:tplc="6FEE815A" w:tentative="1">
      <w:start w:val="1"/>
      <w:numFmt w:val="bullet"/>
      <w:lvlText w:val="o"/>
      <w:lvlJc w:val="left"/>
      <w:pPr>
        <w:tabs>
          <w:tab w:val="num" w:pos="5760"/>
        </w:tabs>
        <w:ind w:left="5760" w:hanging="360"/>
      </w:pPr>
      <w:rPr>
        <w:rFonts w:ascii="Courier New" w:hAnsi="Courier New" w:cs="Courier New" w:hint="default"/>
      </w:rPr>
    </w:lvl>
    <w:lvl w:ilvl="8" w:tplc="E062BDB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411B9D"/>
    <w:multiLevelType w:val="multilevel"/>
    <w:tmpl w:val="2B7479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67597FFA"/>
    <w:multiLevelType w:val="hybridMultilevel"/>
    <w:tmpl w:val="DD7C601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909852859">
    <w:abstractNumId w:val="10"/>
  </w:num>
  <w:num w:numId="2" w16cid:durableId="1803500414">
    <w:abstractNumId w:val="7"/>
  </w:num>
  <w:num w:numId="3" w16cid:durableId="2105606605">
    <w:abstractNumId w:val="6"/>
  </w:num>
  <w:num w:numId="4" w16cid:durableId="263877287">
    <w:abstractNumId w:val="5"/>
  </w:num>
  <w:num w:numId="5" w16cid:durableId="601258746">
    <w:abstractNumId w:val="4"/>
  </w:num>
  <w:num w:numId="6" w16cid:durableId="1834251970">
    <w:abstractNumId w:val="8"/>
  </w:num>
  <w:num w:numId="7" w16cid:durableId="1071001880">
    <w:abstractNumId w:val="3"/>
  </w:num>
  <w:num w:numId="8" w16cid:durableId="1068654568">
    <w:abstractNumId w:val="2"/>
  </w:num>
  <w:num w:numId="9" w16cid:durableId="2086953737">
    <w:abstractNumId w:val="1"/>
  </w:num>
  <w:num w:numId="10" w16cid:durableId="1213469399">
    <w:abstractNumId w:val="0"/>
  </w:num>
  <w:num w:numId="11" w16cid:durableId="230577788">
    <w:abstractNumId w:val="9"/>
  </w:num>
  <w:num w:numId="12" w16cid:durableId="402992473">
    <w:abstractNumId w:val="12"/>
  </w:num>
  <w:num w:numId="13" w16cid:durableId="1929459963">
    <w:abstractNumId w:val="14"/>
  </w:num>
  <w:num w:numId="14" w16cid:durableId="606890687">
    <w:abstractNumId w:val="13"/>
  </w:num>
  <w:num w:numId="15" w16cid:durableId="1504200814">
    <w:abstractNumId w:val="16"/>
  </w:num>
  <w:num w:numId="16" w16cid:durableId="426078813">
    <w:abstractNumId w:val="11"/>
  </w:num>
  <w:num w:numId="17" w16cid:durableId="1289244651">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021"/>
    <w:rsid w:val="000049FB"/>
    <w:rsid w:val="00006C01"/>
    <w:rsid w:val="00013862"/>
    <w:rsid w:val="00016012"/>
    <w:rsid w:val="00020189"/>
    <w:rsid w:val="00020EE4"/>
    <w:rsid w:val="00023E8D"/>
    <w:rsid w:val="00023E9A"/>
    <w:rsid w:val="000301C7"/>
    <w:rsid w:val="00033CDD"/>
    <w:rsid w:val="00034A84"/>
    <w:rsid w:val="00035E67"/>
    <w:rsid w:val="000366F3"/>
    <w:rsid w:val="0006024D"/>
    <w:rsid w:val="00064021"/>
    <w:rsid w:val="000657A7"/>
    <w:rsid w:val="00071F28"/>
    <w:rsid w:val="00074079"/>
    <w:rsid w:val="000922E1"/>
    <w:rsid w:val="00092799"/>
    <w:rsid w:val="00092C5F"/>
    <w:rsid w:val="000957CC"/>
    <w:rsid w:val="00095F3A"/>
    <w:rsid w:val="00096680"/>
    <w:rsid w:val="000A0F36"/>
    <w:rsid w:val="000A174A"/>
    <w:rsid w:val="000A3E0A"/>
    <w:rsid w:val="000A65AC"/>
    <w:rsid w:val="000B7281"/>
    <w:rsid w:val="000B7FAB"/>
    <w:rsid w:val="000C0163"/>
    <w:rsid w:val="000C1BA1"/>
    <w:rsid w:val="000C3EA9"/>
    <w:rsid w:val="000D0225"/>
    <w:rsid w:val="000D1607"/>
    <w:rsid w:val="000D2C0F"/>
    <w:rsid w:val="000D73D7"/>
    <w:rsid w:val="000E1E30"/>
    <w:rsid w:val="000E7895"/>
    <w:rsid w:val="000F1558"/>
    <w:rsid w:val="000F161D"/>
    <w:rsid w:val="00121BF0"/>
    <w:rsid w:val="00123704"/>
    <w:rsid w:val="001270C7"/>
    <w:rsid w:val="00132540"/>
    <w:rsid w:val="00142560"/>
    <w:rsid w:val="00144B73"/>
    <w:rsid w:val="0014786A"/>
    <w:rsid w:val="001516A4"/>
    <w:rsid w:val="00151E5F"/>
    <w:rsid w:val="001536B3"/>
    <w:rsid w:val="001569AB"/>
    <w:rsid w:val="00163928"/>
    <w:rsid w:val="00164D63"/>
    <w:rsid w:val="0016725C"/>
    <w:rsid w:val="001726F3"/>
    <w:rsid w:val="00173C51"/>
    <w:rsid w:val="00174CC2"/>
    <w:rsid w:val="00176CC6"/>
    <w:rsid w:val="00181BE4"/>
    <w:rsid w:val="00185576"/>
    <w:rsid w:val="00185951"/>
    <w:rsid w:val="00186B87"/>
    <w:rsid w:val="00196B8B"/>
    <w:rsid w:val="001A2BEA"/>
    <w:rsid w:val="001A6016"/>
    <w:rsid w:val="001A6D93"/>
    <w:rsid w:val="001B36C9"/>
    <w:rsid w:val="001C32EC"/>
    <w:rsid w:val="001C38BD"/>
    <w:rsid w:val="001C4D5A"/>
    <w:rsid w:val="001D685C"/>
    <w:rsid w:val="001E34C6"/>
    <w:rsid w:val="001E4E06"/>
    <w:rsid w:val="001E5581"/>
    <w:rsid w:val="001E6117"/>
    <w:rsid w:val="001F3C70"/>
    <w:rsid w:val="00200D88"/>
    <w:rsid w:val="00201F68"/>
    <w:rsid w:val="00212F2A"/>
    <w:rsid w:val="00214F2B"/>
    <w:rsid w:val="00217880"/>
    <w:rsid w:val="0022098D"/>
    <w:rsid w:val="00221D99"/>
    <w:rsid w:val="00222D66"/>
    <w:rsid w:val="00224A8A"/>
    <w:rsid w:val="00225022"/>
    <w:rsid w:val="002309A8"/>
    <w:rsid w:val="00236CFE"/>
    <w:rsid w:val="002428E3"/>
    <w:rsid w:val="00243031"/>
    <w:rsid w:val="00260BAF"/>
    <w:rsid w:val="002650F7"/>
    <w:rsid w:val="002720A9"/>
    <w:rsid w:val="00273F3B"/>
    <w:rsid w:val="00274DB7"/>
    <w:rsid w:val="00275984"/>
    <w:rsid w:val="00280F74"/>
    <w:rsid w:val="00286998"/>
    <w:rsid w:val="00291AB7"/>
    <w:rsid w:val="0029422B"/>
    <w:rsid w:val="002971D2"/>
    <w:rsid w:val="002A1100"/>
    <w:rsid w:val="002B153C"/>
    <w:rsid w:val="002B52FC"/>
    <w:rsid w:val="002C2830"/>
    <w:rsid w:val="002D001A"/>
    <w:rsid w:val="002D28E2"/>
    <w:rsid w:val="002D317B"/>
    <w:rsid w:val="002D3587"/>
    <w:rsid w:val="002D502D"/>
    <w:rsid w:val="002E0F69"/>
    <w:rsid w:val="002F3D14"/>
    <w:rsid w:val="002F5147"/>
    <w:rsid w:val="002F7ABD"/>
    <w:rsid w:val="00304D80"/>
    <w:rsid w:val="00307854"/>
    <w:rsid w:val="00312597"/>
    <w:rsid w:val="003227F0"/>
    <w:rsid w:val="00327BA5"/>
    <w:rsid w:val="00331490"/>
    <w:rsid w:val="00334154"/>
    <w:rsid w:val="003372C4"/>
    <w:rsid w:val="00340ECA"/>
    <w:rsid w:val="00341FA0"/>
    <w:rsid w:val="003444A6"/>
    <w:rsid w:val="00344F3D"/>
    <w:rsid w:val="00345299"/>
    <w:rsid w:val="00351A8D"/>
    <w:rsid w:val="003526BB"/>
    <w:rsid w:val="003529C3"/>
    <w:rsid w:val="00352BCF"/>
    <w:rsid w:val="00353932"/>
    <w:rsid w:val="0035464B"/>
    <w:rsid w:val="0035550C"/>
    <w:rsid w:val="00361A56"/>
    <w:rsid w:val="0036252A"/>
    <w:rsid w:val="00364D9D"/>
    <w:rsid w:val="00371048"/>
    <w:rsid w:val="0037396C"/>
    <w:rsid w:val="0037421D"/>
    <w:rsid w:val="00376093"/>
    <w:rsid w:val="00377C58"/>
    <w:rsid w:val="0038181A"/>
    <w:rsid w:val="00383DA1"/>
    <w:rsid w:val="00384E48"/>
    <w:rsid w:val="00385F30"/>
    <w:rsid w:val="0039201D"/>
    <w:rsid w:val="00393696"/>
    <w:rsid w:val="00393963"/>
    <w:rsid w:val="00395575"/>
    <w:rsid w:val="00395672"/>
    <w:rsid w:val="003A06C8"/>
    <w:rsid w:val="003A0D7C"/>
    <w:rsid w:val="003A1B16"/>
    <w:rsid w:val="003A5290"/>
    <w:rsid w:val="003B0155"/>
    <w:rsid w:val="003B7EE7"/>
    <w:rsid w:val="003C2CCB"/>
    <w:rsid w:val="003D39EC"/>
    <w:rsid w:val="003E3DD5"/>
    <w:rsid w:val="003F07C6"/>
    <w:rsid w:val="003F1F6B"/>
    <w:rsid w:val="003F3757"/>
    <w:rsid w:val="003F38BD"/>
    <w:rsid w:val="003F44B7"/>
    <w:rsid w:val="004008E9"/>
    <w:rsid w:val="00413D48"/>
    <w:rsid w:val="00415D87"/>
    <w:rsid w:val="004275CB"/>
    <w:rsid w:val="00441AC2"/>
    <w:rsid w:val="0044249B"/>
    <w:rsid w:val="00442AC2"/>
    <w:rsid w:val="00446150"/>
    <w:rsid w:val="0045023C"/>
    <w:rsid w:val="00451A5B"/>
    <w:rsid w:val="00452BCD"/>
    <w:rsid w:val="00452CEA"/>
    <w:rsid w:val="00465B52"/>
    <w:rsid w:val="00466436"/>
    <w:rsid w:val="0046708E"/>
    <w:rsid w:val="00472A65"/>
    <w:rsid w:val="00474463"/>
    <w:rsid w:val="00474B75"/>
    <w:rsid w:val="00481085"/>
    <w:rsid w:val="00481ACB"/>
    <w:rsid w:val="00483984"/>
    <w:rsid w:val="00483F0B"/>
    <w:rsid w:val="00486354"/>
    <w:rsid w:val="004864DC"/>
    <w:rsid w:val="004909DF"/>
    <w:rsid w:val="00493839"/>
    <w:rsid w:val="00494237"/>
    <w:rsid w:val="00496319"/>
    <w:rsid w:val="00497279"/>
    <w:rsid w:val="004A670A"/>
    <w:rsid w:val="004B5465"/>
    <w:rsid w:val="004B65BA"/>
    <w:rsid w:val="004B70F0"/>
    <w:rsid w:val="004D505E"/>
    <w:rsid w:val="004D72CA"/>
    <w:rsid w:val="004E2242"/>
    <w:rsid w:val="004E505E"/>
    <w:rsid w:val="004F42FF"/>
    <w:rsid w:val="004F44C2"/>
    <w:rsid w:val="00502512"/>
    <w:rsid w:val="00505262"/>
    <w:rsid w:val="0051132F"/>
    <w:rsid w:val="00511D6C"/>
    <w:rsid w:val="00516022"/>
    <w:rsid w:val="00521CEE"/>
    <w:rsid w:val="00524817"/>
    <w:rsid w:val="00524FB4"/>
    <w:rsid w:val="00527BD4"/>
    <w:rsid w:val="005403C8"/>
    <w:rsid w:val="005429DC"/>
    <w:rsid w:val="005565F9"/>
    <w:rsid w:val="00556BEE"/>
    <w:rsid w:val="005654C3"/>
    <w:rsid w:val="00573041"/>
    <w:rsid w:val="005736B1"/>
    <w:rsid w:val="00575B80"/>
    <w:rsid w:val="00575CCF"/>
    <w:rsid w:val="0057620F"/>
    <w:rsid w:val="005819CE"/>
    <w:rsid w:val="0058298D"/>
    <w:rsid w:val="00584BAC"/>
    <w:rsid w:val="00593C2B"/>
    <w:rsid w:val="00595231"/>
    <w:rsid w:val="00596166"/>
    <w:rsid w:val="00597F64"/>
    <w:rsid w:val="005A207F"/>
    <w:rsid w:val="005A2F35"/>
    <w:rsid w:val="005B3814"/>
    <w:rsid w:val="005B463E"/>
    <w:rsid w:val="005C34E1"/>
    <w:rsid w:val="005C3FE0"/>
    <w:rsid w:val="005C740C"/>
    <w:rsid w:val="005D625B"/>
    <w:rsid w:val="005F62D3"/>
    <w:rsid w:val="005F6D11"/>
    <w:rsid w:val="00600CF0"/>
    <w:rsid w:val="006048F4"/>
    <w:rsid w:val="0060660A"/>
    <w:rsid w:val="006134ED"/>
    <w:rsid w:val="00613B1D"/>
    <w:rsid w:val="00617A44"/>
    <w:rsid w:val="006202B6"/>
    <w:rsid w:val="006247BE"/>
    <w:rsid w:val="00625CD0"/>
    <w:rsid w:val="0062627D"/>
    <w:rsid w:val="00627432"/>
    <w:rsid w:val="006448E4"/>
    <w:rsid w:val="00645414"/>
    <w:rsid w:val="00653606"/>
    <w:rsid w:val="006610E9"/>
    <w:rsid w:val="00661591"/>
    <w:rsid w:val="006653A4"/>
    <w:rsid w:val="0066632F"/>
    <w:rsid w:val="006721A4"/>
    <w:rsid w:val="00674A89"/>
    <w:rsid w:val="00674F3D"/>
    <w:rsid w:val="00685545"/>
    <w:rsid w:val="006864B3"/>
    <w:rsid w:val="00691D0D"/>
    <w:rsid w:val="00692D64"/>
    <w:rsid w:val="0069720D"/>
    <w:rsid w:val="0069737B"/>
    <w:rsid w:val="006A10F8"/>
    <w:rsid w:val="006A15A5"/>
    <w:rsid w:val="006A2100"/>
    <w:rsid w:val="006A5C3B"/>
    <w:rsid w:val="006A72E0"/>
    <w:rsid w:val="006B0BF3"/>
    <w:rsid w:val="006B775E"/>
    <w:rsid w:val="006B7BC7"/>
    <w:rsid w:val="006C2535"/>
    <w:rsid w:val="006C441E"/>
    <w:rsid w:val="006C4B90"/>
    <w:rsid w:val="006D1016"/>
    <w:rsid w:val="006D17F2"/>
    <w:rsid w:val="006D198E"/>
    <w:rsid w:val="006E3546"/>
    <w:rsid w:val="006E3FA9"/>
    <w:rsid w:val="006E4BA0"/>
    <w:rsid w:val="006E7D82"/>
    <w:rsid w:val="006F038F"/>
    <w:rsid w:val="006F0DC2"/>
    <w:rsid w:val="006F0F93"/>
    <w:rsid w:val="006F31F2"/>
    <w:rsid w:val="006F7494"/>
    <w:rsid w:val="006F751F"/>
    <w:rsid w:val="00704E60"/>
    <w:rsid w:val="00714DC5"/>
    <w:rsid w:val="00715237"/>
    <w:rsid w:val="00716FD9"/>
    <w:rsid w:val="007239A1"/>
    <w:rsid w:val="007254A5"/>
    <w:rsid w:val="007255FC"/>
    <w:rsid w:val="00725748"/>
    <w:rsid w:val="00735D88"/>
    <w:rsid w:val="0073720D"/>
    <w:rsid w:val="00737507"/>
    <w:rsid w:val="00740712"/>
    <w:rsid w:val="007426AA"/>
    <w:rsid w:val="00742AB9"/>
    <w:rsid w:val="00743614"/>
    <w:rsid w:val="0075008C"/>
    <w:rsid w:val="00751024"/>
    <w:rsid w:val="00751A6A"/>
    <w:rsid w:val="00754FBF"/>
    <w:rsid w:val="00755F61"/>
    <w:rsid w:val="00763950"/>
    <w:rsid w:val="007709EF"/>
    <w:rsid w:val="00783559"/>
    <w:rsid w:val="0079551B"/>
    <w:rsid w:val="00797AA5"/>
    <w:rsid w:val="007A26BD"/>
    <w:rsid w:val="007A4105"/>
    <w:rsid w:val="007B4503"/>
    <w:rsid w:val="007C23B5"/>
    <w:rsid w:val="007C406E"/>
    <w:rsid w:val="007C5183"/>
    <w:rsid w:val="007C7573"/>
    <w:rsid w:val="007E2B20"/>
    <w:rsid w:val="007E2B88"/>
    <w:rsid w:val="007F5331"/>
    <w:rsid w:val="007F7897"/>
    <w:rsid w:val="00800CCA"/>
    <w:rsid w:val="00806120"/>
    <w:rsid w:val="00810C93"/>
    <w:rsid w:val="00812028"/>
    <w:rsid w:val="00812DD8"/>
    <w:rsid w:val="00813082"/>
    <w:rsid w:val="008131C3"/>
    <w:rsid w:val="00814D03"/>
    <w:rsid w:val="00816ABA"/>
    <w:rsid w:val="00821FC1"/>
    <w:rsid w:val="00823AE2"/>
    <w:rsid w:val="0083178B"/>
    <w:rsid w:val="00833695"/>
    <w:rsid w:val="008336B7"/>
    <w:rsid w:val="00833A8E"/>
    <w:rsid w:val="00835527"/>
    <w:rsid w:val="00842CD8"/>
    <w:rsid w:val="008431FA"/>
    <w:rsid w:val="00846BAA"/>
    <w:rsid w:val="00847444"/>
    <w:rsid w:val="008547BA"/>
    <w:rsid w:val="00854AAD"/>
    <w:rsid w:val="00854F52"/>
    <w:rsid w:val="008553C7"/>
    <w:rsid w:val="00857FEB"/>
    <w:rsid w:val="008601AF"/>
    <w:rsid w:val="00865D5D"/>
    <w:rsid w:val="00872271"/>
    <w:rsid w:val="00883137"/>
    <w:rsid w:val="00891583"/>
    <w:rsid w:val="008A1F5D"/>
    <w:rsid w:val="008A28F5"/>
    <w:rsid w:val="008B1198"/>
    <w:rsid w:val="008B1593"/>
    <w:rsid w:val="008B3471"/>
    <w:rsid w:val="008B3929"/>
    <w:rsid w:val="008B4125"/>
    <w:rsid w:val="008B4CB3"/>
    <w:rsid w:val="008B567B"/>
    <w:rsid w:val="008B7B24"/>
    <w:rsid w:val="008C29E3"/>
    <w:rsid w:val="008C356D"/>
    <w:rsid w:val="008C61F8"/>
    <w:rsid w:val="008E0B3F"/>
    <w:rsid w:val="008E3828"/>
    <w:rsid w:val="008E49AD"/>
    <w:rsid w:val="008E51E4"/>
    <w:rsid w:val="008E698E"/>
    <w:rsid w:val="008F2584"/>
    <w:rsid w:val="008F3246"/>
    <w:rsid w:val="008F3C1B"/>
    <w:rsid w:val="008F508C"/>
    <w:rsid w:val="0090271B"/>
    <w:rsid w:val="00906064"/>
    <w:rsid w:val="00910642"/>
    <w:rsid w:val="00910DDF"/>
    <w:rsid w:val="009143D7"/>
    <w:rsid w:val="0092584C"/>
    <w:rsid w:val="00926C4F"/>
    <w:rsid w:val="00930B13"/>
    <w:rsid w:val="009311C8"/>
    <w:rsid w:val="00933376"/>
    <w:rsid w:val="00933A2F"/>
    <w:rsid w:val="009716D8"/>
    <w:rsid w:val="009718F9"/>
    <w:rsid w:val="00972FB9"/>
    <w:rsid w:val="00975112"/>
    <w:rsid w:val="00981768"/>
    <w:rsid w:val="0098380F"/>
    <w:rsid w:val="00983E8F"/>
    <w:rsid w:val="0098788A"/>
    <w:rsid w:val="00994FDA"/>
    <w:rsid w:val="009A2733"/>
    <w:rsid w:val="009A31BF"/>
    <w:rsid w:val="009A3B71"/>
    <w:rsid w:val="009A61BC"/>
    <w:rsid w:val="009B0138"/>
    <w:rsid w:val="009B0EC1"/>
    <w:rsid w:val="009B0FE9"/>
    <w:rsid w:val="009B173A"/>
    <w:rsid w:val="009C3F20"/>
    <w:rsid w:val="009C7CA1"/>
    <w:rsid w:val="009C7F7A"/>
    <w:rsid w:val="009D043D"/>
    <w:rsid w:val="009E2051"/>
    <w:rsid w:val="009F3259"/>
    <w:rsid w:val="009F36B6"/>
    <w:rsid w:val="00A056DE"/>
    <w:rsid w:val="00A1026D"/>
    <w:rsid w:val="00A128AD"/>
    <w:rsid w:val="00A203CB"/>
    <w:rsid w:val="00A20602"/>
    <w:rsid w:val="00A21E76"/>
    <w:rsid w:val="00A23BC8"/>
    <w:rsid w:val="00A30E68"/>
    <w:rsid w:val="00A31933"/>
    <w:rsid w:val="00A329D2"/>
    <w:rsid w:val="00A34AA0"/>
    <w:rsid w:val="00A3715C"/>
    <w:rsid w:val="00A41FE2"/>
    <w:rsid w:val="00A452B0"/>
    <w:rsid w:val="00A46FEF"/>
    <w:rsid w:val="00A47948"/>
    <w:rsid w:val="00A50CF6"/>
    <w:rsid w:val="00A56946"/>
    <w:rsid w:val="00A6170E"/>
    <w:rsid w:val="00A627EE"/>
    <w:rsid w:val="00A63B8C"/>
    <w:rsid w:val="00A715F8"/>
    <w:rsid w:val="00A73C5F"/>
    <w:rsid w:val="00A74132"/>
    <w:rsid w:val="00A75525"/>
    <w:rsid w:val="00A771B2"/>
    <w:rsid w:val="00A77F6F"/>
    <w:rsid w:val="00A831FD"/>
    <w:rsid w:val="00A83352"/>
    <w:rsid w:val="00A850A2"/>
    <w:rsid w:val="00A91FA3"/>
    <w:rsid w:val="00A927D3"/>
    <w:rsid w:val="00A94C9F"/>
    <w:rsid w:val="00A957CA"/>
    <w:rsid w:val="00AA7FC9"/>
    <w:rsid w:val="00AB237D"/>
    <w:rsid w:val="00AB5933"/>
    <w:rsid w:val="00AE013D"/>
    <w:rsid w:val="00AE11B7"/>
    <w:rsid w:val="00AE3CE9"/>
    <w:rsid w:val="00AE7F68"/>
    <w:rsid w:val="00AF2321"/>
    <w:rsid w:val="00AF52F6"/>
    <w:rsid w:val="00AF52FD"/>
    <w:rsid w:val="00AF54A8"/>
    <w:rsid w:val="00AF7237"/>
    <w:rsid w:val="00B0043A"/>
    <w:rsid w:val="00B00D75"/>
    <w:rsid w:val="00B070CB"/>
    <w:rsid w:val="00B11DD6"/>
    <w:rsid w:val="00B12456"/>
    <w:rsid w:val="00B145F0"/>
    <w:rsid w:val="00B165D8"/>
    <w:rsid w:val="00B259C8"/>
    <w:rsid w:val="00B26CCF"/>
    <w:rsid w:val="00B30739"/>
    <w:rsid w:val="00B30FC2"/>
    <w:rsid w:val="00B331A2"/>
    <w:rsid w:val="00B37470"/>
    <w:rsid w:val="00B425F0"/>
    <w:rsid w:val="00B42DFA"/>
    <w:rsid w:val="00B531DD"/>
    <w:rsid w:val="00B55014"/>
    <w:rsid w:val="00B62232"/>
    <w:rsid w:val="00B64A76"/>
    <w:rsid w:val="00B70BF3"/>
    <w:rsid w:val="00B71DC2"/>
    <w:rsid w:val="00B813BD"/>
    <w:rsid w:val="00B91CFC"/>
    <w:rsid w:val="00B920D5"/>
    <w:rsid w:val="00B9300F"/>
    <w:rsid w:val="00B93893"/>
    <w:rsid w:val="00BA11F9"/>
    <w:rsid w:val="00BA129E"/>
    <w:rsid w:val="00BA6EB2"/>
    <w:rsid w:val="00BA7E0A"/>
    <w:rsid w:val="00BC3B53"/>
    <w:rsid w:val="00BC3B96"/>
    <w:rsid w:val="00BC4AE3"/>
    <w:rsid w:val="00BC5B28"/>
    <w:rsid w:val="00BC69D4"/>
    <w:rsid w:val="00BC6DFB"/>
    <w:rsid w:val="00BE3F88"/>
    <w:rsid w:val="00BE4756"/>
    <w:rsid w:val="00BE5ED9"/>
    <w:rsid w:val="00BE7B41"/>
    <w:rsid w:val="00BE7D8C"/>
    <w:rsid w:val="00C15A91"/>
    <w:rsid w:val="00C206F1"/>
    <w:rsid w:val="00C217E1"/>
    <w:rsid w:val="00C219B1"/>
    <w:rsid w:val="00C2466A"/>
    <w:rsid w:val="00C4015B"/>
    <w:rsid w:val="00C40C60"/>
    <w:rsid w:val="00C5258E"/>
    <w:rsid w:val="00C530C9"/>
    <w:rsid w:val="00C619A7"/>
    <w:rsid w:val="00C73D5F"/>
    <w:rsid w:val="00C856A0"/>
    <w:rsid w:val="00C8584E"/>
    <w:rsid w:val="00C92C6F"/>
    <w:rsid w:val="00C97C80"/>
    <w:rsid w:val="00CA47D3"/>
    <w:rsid w:val="00CA6533"/>
    <w:rsid w:val="00CA6A25"/>
    <w:rsid w:val="00CA6A3F"/>
    <w:rsid w:val="00CA7C99"/>
    <w:rsid w:val="00CB24BA"/>
    <w:rsid w:val="00CB36AE"/>
    <w:rsid w:val="00CC6290"/>
    <w:rsid w:val="00CC7BA8"/>
    <w:rsid w:val="00CD233D"/>
    <w:rsid w:val="00CD362D"/>
    <w:rsid w:val="00CD7A37"/>
    <w:rsid w:val="00CE101D"/>
    <w:rsid w:val="00CE1814"/>
    <w:rsid w:val="00CE1C84"/>
    <w:rsid w:val="00CE5055"/>
    <w:rsid w:val="00CE7D15"/>
    <w:rsid w:val="00CF053F"/>
    <w:rsid w:val="00CF17BB"/>
    <w:rsid w:val="00CF1A17"/>
    <w:rsid w:val="00D0375A"/>
    <w:rsid w:val="00D0609E"/>
    <w:rsid w:val="00D078E1"/>
    <w:rsid w:val="00D100E9"/>
    <w:rsid w:val="00D147FF"/>
    <w:rsid w:val="00D17AF8"/>
    <w:rsid w:val="00D17FD5"/>
    <w:rsid w:val="00D21E4B"/>
    <w:rsid w:val="00D23522"/>
    <w:rsid w:val="00D24B8B"/>
    <w:rsid w:val="00D264D6"/>
    <w:rsid w:val="00D33BF0"/>
    <w:rsid w:val="00D33DE0"/>
    <w:rsid w:val="00D36447"/>
    <w:rsid w:val="00D42580"/>
    <w:rsid w:val="00D516BE"/>
    <w:rsid w:val="00D52267"/>
    <w:rsid w:val="00D5423B"/>
    <w:rsid w:val="00D54F4E"/>
    <w:rsid w:val="00D5757A"/>
    <w:rsid w:val="00D604B3"/>
    <w:rsid w:val="00D60BA4"/>
    <w:rsid w:val="00D62419"/>
    <w:rsid w:val="00D6654A"/>
    <w:rsid w:val="00D75078"/>
    <w:rsid w:val="00D77870"/>
    <w:rsid w:val="00D80977"/>
    <w:rsid w:val="00D80CCE"/>
    <w:rsid w:val="00D81386"/>
    <w:rsid w:val="00D86EEA"/>
    <w:rsid w:val="00D87D03"/>
    <w:rsid w:val="00D95C88"/>
    <w:rsid w:val="00D97B2E"/>
    <w:rsid w:val="00DA1FAE"/>
    <w:rsid w:val="00DA241E"/>
    <w:rsid w:val="00DB36FE"/>
    <w:rsid w:val="00DB533A"/>
    <w:rsid w:val="00DB6307"/>
    <w:rsid w:val="00DD006E"/>
    <w:rsid w:val="00DD1DCD"/>
    <w:rsid w:val="00DD338F"/>
    <w:rsid w:val="00DD66F2"/>
    <w:rsid w:val="00DE35B7"/>
    <w:rsid w:val="00DE3FE0"/>
    <w:rsid w:val="00DE5453"/>
    <w:rsid w:val="00DE578A"/>
    <w:rsid w:val="00DF2583"/>
    <w:rsid w:val="00DF54D9"/>
    <w:rsid w:val="00DF7283"/>
    <w:rsid w:val="00E01A59"/>
    <w:rsid w:val="00E10DC6"/>
    <w:rsid w:val="00E11F8E"/>
    <w:rsid w:val="00E15881"/>
    <w:rsid w:val="00E16A8F"/>
    <w:rsid w:val="00E21DE3"/>
    <w:rsid w:val="00E307D1"/>
    <w:rsid w:val="00E3731D"/>
    <w:rsid w:val="00E51469"/>
    <w:rsid w:val="00E634E3"/>
    <w:rsid w:val="00E717C4"/>
    <w:rsid w:val="00E77E18"/>
    <w:rsid w:val="00E77F89"/>
    <w:rsid w:val="00E80330"/>
    <w:rsid w:val="00E806C5"/>
    <w:rsid w:val="00E80E71"/>
    <w:rsid w:val="00E850D3"/>
    <w:rsid w:val="00E853D6"/>
    <w:rsid w:val="00E876B9"/>
    <w:rsid w:val="00E87A2B"/>
    <w:rsid w:val="00EA015C"/>
    <w:rsid w:val="00EC0DFF"/>
    <w:rsid w:val="00EC237D"/>
    <w:rsid w:val="00EC4D0E"/>
    <w:rsid w:val="00EC4E2B"/>
    <w:rsid w:val="00EC58D9"/>
    <w:rsid w:val="00ED072A"/>
    <w:rsid w:val="00ED406F"/>
    <w:rsid w:val="00ED5019"/>
    <w:rsid w:val="00ED539E"/>
    <w:rsid w:val="00ED62CF"/>
    <w:rsid w:val="00EE4A1F"/>
    <w:rsid w:val="00EE4C2D"/>
    <w:rsid w:val="00EE5B9E"/>
    <w:rsid w:val="00EF1B5A"/>
    <w:rsid w:val="00EF24FB"/>
    <w:rsid w:val="00EF2CCA"/>
    <w:rsid w:val="00EF495B"/>
    <w:rsid w:val="00EF60DC"/>
    <w:rsid w:val="00F00F54"/>
    <w:rsid w:val="00F03963"/>
    <w:rsid w:val="00F054AB"/>
    <w:rsid w:val="00F11068"/>
    <w:rsid w:val="00F1256D"/>
    <w:rsid w:val="00F13A4E"/>
    <w:rsid w:val="00F172BB"/>
    <w:rsid w:val="00F17B10"/>
    <w:rsid w:val="00F21BEF"/>
    <w:rsid w:val="00F2315B"/>
    <w:rsid w:val="00F30F4C"/>
    <w:rsid w:val="00F33647"/>
    <w:rsid w:val="00F41A6F"/>
    <w:rsid w:val="00F45A25"/>
    <w:rsid w:val="00F46CEF"/>
    <w:rsid w:val="00F50F86"/>
    <w:rsid w:val="00F53F91"/>
    <w:rsid w:val="00F61569"/>
    <w:rsid w:val="00F61A72"/>
    <w:rsid w:val="00F62B67"/>
    <w:rsid w:val="00F63B2C"/>
    <w:rsid w:val="00F646B4"/>
    <w:rsid w:val="00F66F13"/>
    <w:rsid w:val="00F71F9E"/>
    <w:rsid w:val="00F74073"/>
    <w:rsid w:val="00F75603"/>
    <w:rsid w:val="00F845B4"/>
    <w:rsid w:val="00F8713B"/>
    <w:rsid w:val="00F90A14"/>
    <w:rsid w:val="00F93F9E"/>
    <w:rsid w:val="00FA2CD7"/>
    <w:rsid w:val="00FB06ED"/>
    <w:rsid w:val="00FC02F0"/>
    <w:rsid w:val="00FC3165"/>
    <w:rsid w:val="00FC36AB"/>
    <w:rsid w:val="00FC4300"/>
    <w:rsid w:val="00FC7F66"/>
    <w:rsid w:val="00FD5776"/>
    <w:rsid w:val="00FE1CB6"/>
    <w:rsid w:val="00FE3694"/>
    <w:rsid w:val="00FE471A"/>
    <w:rsid w:val="00FE486B"/>
    <w:rsid w:val="00FE4F08"/>
    <w:rsid w:val="00FF110E"/>
    <w:rsid w:val="00FF192E"/>
    <w:rsid w:val="00FF5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0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301C7"/>
    <w:pPr>
      <w:spacing w:line="240" w:lineRule="atLeast"/>
    </w:pPr>
    <w:rPr>
      <w:rFonts w:ascii="Verdana" w:hAnsi="Verdana"/>
      <w:sz w:val="18"/>
      <w:szCs w:val="24"/>
      <w:lang w:val="nl-NL" w:eastAsia="nl-NL"/>
    </w:rPr>
  </w:style>
  <w:style w:type="paragraph" w:styleId="Kop1">
    <w:name w:val="heading 1"/>
    <w:basedOn w:val="Standaard"/>
    <w:next w:val="Standaard"/>
    <w:link w:val="Kop1Char1"/>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1"/>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1"/>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1"/>
    <w:rsid w:val="00023E9A"/>
    <w:pPr>
      <w:tabs>
        <w:tab w:val="center" w:pos="4536"/>
        <w:tab w:val="right" w:pos="9072"/>
      </w:tabs>
    </w:pPr>
  </w:style>
  <w:style w:type="paragraph" w:styleId="Voettekst">
    <w:name w:val="footer"/>
    <w:basedOn w:val="Standaard"/>
    <w:link w:val="VoettekstChar1"/>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character" w:styleId="Tekstvantijdelijkeaanduiding">
    <w:name w:val="Placeholder Text"/>
    <w:basedOn w:val="Standaardalinea-lettertype"/>
    <w:uiPriority w:val="99"/>
    <w:semiHidden/>
    <w:rsid w:val="00BA6EB2"/>
    <w:rPr>
      <w:color w:val="808080"/>
    </w:rPr>
  </w:style>
  <w:style w:type="paragraph" w:styleId="Voetnoottekst">
    <w:name w:val="footnote text"/>
    <w:basedOn w:val="Standaard"/>
    <w:link w:val="VoetnoottekstChar"/>
    <w:unhideWhenUsed/>
    <w:rsid w:val="000301C7"/>
    <w:pPr>
      <w:spacing w:line="180" w:lineRule="atLeast"/>
    </w:pPr>
    <w:rPr>
      <w:sz w:val="13"/>
      <w:szCs w:val="20"/>
    </w:rPr>
  </w:style>
  <w:style w:type="character" w:customStyle="1" w:styleId="VoetnoottekstChar">
    <w:name w:val="Voetnoottekst Char"/>
    <w:basedOn w:val="Standaardalinea-lettertype"/>
    <w:link w:val="Voetnoottekst"/>
    <w:rsid w:val="000301C7"/>
    <w:rPr>
      <w:rFonts w:ascii="Verdana" w:hAnsi="Verdana"/>
      <w:sz w:val="13"/>
      <w:lang w:val="nl-NL" w:eastAsia="nl-NL"/>
    </w:rPr>
  </w:style>
  <w:style w:type="paragraph" w:styleId="Ballontekst">
    <w:name w:val="Balloon Text"/>
    <w:basedOn w:val="Standaard"/>
    <w:link w:val="BallontekstChar"/>
    <w:rsid w:val="008C29E3"/>
    <w:pPr>
      <w:spacing w:line="240" w:lineRule="auto"/>
    </w:pPr>
    <w:rPr>
      <w:rFonts w:ascii="Segoe UI" w:hAnsi="Segoe UI" w:cs="Segoe UI"/>
      <w:szCs w:val="18"/>
    </w:rPr>
  </w:style>
  <w:style w:type="character" w:customStyle="1" w:styleId="BallontekstChar">
    <w:name w:val="Ballontekst Char"/>
    <w:basedOn w:val="Standaardalinea-lettertype"/>
    <w:link w:val="Ballontekst"/>
    <w:rsid w:val="008C29E3"/>
    <w:rPr>
      <w:rFonts w:ascii="Segoe UI" w:hAnsi="Segoe UI" w:cs="Segoe UI"/>
      <w:sz w:val="18"/>
      <w:szCs w:val="18"/>
      <w:lang w:val="nl-NL" w:eastAsia="nl-NL"/>
    </w:rPr>
  </w:style>
  <w:style w:type="character" w:customStyle="1" w:styleId="KoptekstChar">
    <w:name w:val="Koptekst Char"/>
    <w:basedOn w:val="Standaardalinea-lettertype"/>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rsid w:val="00DE555F"/>
    <w:rPr>
      <w:rFonts w:ascii="Verdana" w:eastAsia="Times New Roman" w:hAnsi="Verdana" w:cs="Times New Roman"/>
      <w:sz w:val="18"/>
      <w:szCs w:val="24"/>
      <w:lang w:val="nl-NL" w:eastAsia="nl-NL"/>
    </w:rPr>
  </w:style>
  <w:style w:type="character" w:customStyle="1" w:styleId="KoptekstChar1">
    <w:name w:val="Koptekst Char1"/>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1">
    <w:name w:val="Kop 1 Char1"/>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1">
    <w:name w:val="Kop 2 Char1"/>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1">
    <w:name w:val="Kop 3 Char1"/>
    <w:basedOn w:val="Standaardalinea-lettertype"/>
    <w:link w:val="Kop3"/>
    <w:rsid w:val="00841CD9"/>
    <w:rPr>
      <w:rFonts w:ascii="Verdana" w:eastAsia="Times New Roman" w:hAnsi="Verdana" w:cs="Arial"/>
      <w:b/>
      <w:bCs/>
      <w:sz w:val="26"/>
      <w:szCs w:val="26"/>
      <w:lang w:val="nl-NL" w:eastAsia="nl-NL"/>
    </w:rPr>
  </w:style>
  <w:style w:type="character" w:customStyle="1" w:styleId="VoettekstChar1">
    <w:name w:val="Voettekst Char1"/>
    <w:basedOn w:val="Standaardalinea-lettertype"/>
    <w:link w:val="Voettekst"/>
    <w:rsid w:val="00DE555F"/>
    <w:rPr>
      <w:rFonts w:ascii="Verdana" w:eastAsia="Times New Roman" w:hAnsi="Verdana" w:cs="Times New Roman"/>
      <w:sz w:val="18"/>
      <w:szCs w:val="24"/>
      <w:lang w:val="nl-NL" w:eastAsia="nl-NL"/>
    </w:rPr>
  </w:style>
  <w:style w:type="character" w:styleId="Verwijzingopmerking">
    <w:name w:val="annotation reference"/>
    <w:basedOn w:val="Standaardalinea-lettertype"/>
    <w:uiPriority w:val="99"/>
    <w:semiHidden/>
    <w:unhideWhenUsed/>
    <w:rsid w:val="009F36B6"/>
    <w:rPr>
      <w:sz w:val="16"/>
      <w:szCs w:val="16"/>
    </w:rPr>
  </w:style>
  <w:style w:type="paragraph" w:styleId="Tekstopmerking">
    <w:name w:val="annotation text"/>
    <w:basedOn w:val="Standaard"/>
    <w:link w:val="TekstopmerkingChar"/>
    <w:uiPriority w:val="99"/>
    <w:unhideWhenUsed/>
    <w:rsid w:val="009F36B6"/>
    <w:pPr>
      <w:spacing w:after="160" w:line="240" w:lineRule="auto"/>
    </w:pPr>
    <w:rPr>
      <w:rFonts w:asciiTheme="minorHAnsi" w:eastAsiaTheme="minorHAnsi" w:hAnsiTheme="minorHAnsi" w:cstheme="minorBidi"/>
      <w:kern w:val="2"/>
      <w:sz w:val="20"/>
      <w:szCs w:val="20"/>
      <w:lang w:eastAsia="en-US"/>
      <w14:ligatures w14:val="standardContextual"/>
    </w:rPr>
  </w:style>
  <w:style w:type="character" w:customStyle="1" w:styleId="TekstopmerkingChar">
    <w:name w:val="Tekst opmerking Char"/>
    <w:basedOn w:val="Standaardalinea-lettertype"/>
    <w:link w:val="Tekstopmerking"/>
    <w:uiPriority w:val="99"/>
    <w:rsid w:val="009F36B6"/>
    <w:rPr>
      <w:rFonts w:asciiTheme="minorHAnsi" w:eastAsiaTheme="minorHAnsi" w:hAnsiTheme="minorHAnsi" w:cstheme="minorBidi"/>
      <w:kern w:val="2"/>
      <w:lang w:val="nl-NL"/>
      <w14:ligatures w14:val="standardContextual"/>
    </w:rPr>
  </w:style>
  <w:style w:type="paragraph" w:styleId="Onderwerpvanopmerking">
    <w:name w:val="annotation subject"/>
    <w:basedOn w:val="Tekstopmerking"/>
    <w:next w:val="Tekstopmerking"/>
    <w:link w:val="OnderwerpvanopmerkingChar"/>
    <w:semiHidden/>
    <w:unhideWhenUsed/>
    <w:rsid w:val="007F7897"/>
    <w:pPr>
      <w:spacing w:after="0"/>
    </w:pPr>
    <w:rPr>
      <w:rFonts w:ascii="Verdana" w:eastAsia="Times New Roman" w:hAnsi="Verdana" w:cs="Times New Roman"/>
      <w:b/>
      <w:bCs/>
      <w:kern w:val="0"/>
      <w:lang w:eastAsia="nl-NL"/>
      <w14:ligatures w14:val="none"/>
    </w:rPr>
  </w:style>
  <w:style w:type="character" w:customStyle="1" w:styleId="OnderwerpvanopmerkingChar">
    <w:name w:val="Onderwerp van opmerking Char"/>
    <w:basedOn w:val="TekstopmerkingChar"/>
    <w:link w:val="Onderwerpvanopmerking"/>
    <w:semiHidden/>
    <w:rsid w:val="007F7897"/>
    <w:rPr>
      <w:rFonts w:ascii="Verdana" w:eastAsiaTheme="minorHAnsi" w:hAnsi="Verdana" w:cstheme="minorBidi"/>
      <w:b/>
      <w:bCs/>
      <w:kern w:val="2"/>
      <w:lang w:val="nl-NL" w:eastAsia="nl-NL"/>
      <w14:ligatures w14:val="standardContextual"/>
    </w:rPr>
  </w:style>
  <w:style w:type="paragraph" w:styleId="Lijstalinea">
    <w:name w:val="List Paragraph"/>
    <w:basedOn w:val="Standaard"/>
    <w:uiPriority w:val="34"/>
    <w:qFormat/>
    <w:rsid w:val="00A627EE"/>
    <w:pPr>
      <w:ind w:left="720"/>
      <w:contextualSpacing/>
    </w:pPr>
  </w:style>
  <w:style w:type="paragraph" w:styleId="Revisie">
    <w:name w:val="Revision"/>
    <w:hidden/>
    <w:uiPriority w:val="99"/>
    <w:semiHidden/>
    <w:rsid w:val="003444A6"/>
    <w:rPr>
      <w:rFonts w:ascii="Verdana" w:hAnsi="Verdana"/>
      <w:sz w:val="18"/>
      <w:szCs w:val="24"/>
      <w:lang w:val="nl-NL" w:eastAsia="nl-NL"/>
    </w:rPr>
  </w:style>
  <w:style w:type="character" w:styleId="Voetnootmarkering">
    <w:name w:val="footnote reference"/>
    <w:basedOn w:val="Standaardalinea-lettertype"/>
    <w:semiHidden/>
    <w:unhideWhenUsed/>
    <w:rsid w:val="00481ACB"/>
    <w:rPr>
      <w:vertAlign w:val="superscript"/>
    </w:rPr>
  </w:style>
  <w:style w:type="character" w:styleId="Onopgelostemelding">
    <w:name w:val="Unresolved Mention"/>
    <w:basedOn w:val="Standaardalinea-lettertype"/>
    <w:uiPriority w:val="99"/>
    <w:semiHidden/>
    <w:unhideWhenUsed/>
    <w:rsid w:val="00481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272413">
      <w:bodyDiv w:val="1"/>
      <w:marLeft w:val="0"/>
      <w:marRight w:val="0"/>
      <w:marTop w:val="0"/>
      <w:marBottom w:val="0"/>
      <w:divBdr>
        <w:top w:val="none" w:sz="0" w:space="0" w:color="auto"/>
        <w:left w:val="none" w:sz="0" w:space="0" w:color="auto"/>
        <w:bottom w:val="none" w:sz="0" w:space="0" w:color="auto"/>
        <w:right w:val="none" w:sz="0" w:space="0" w:color="auto"/>
      </w:divBdr>
    </w:div>
    <w:div w:id="706412570">
      <w:bodyDiv w:val="1"/>
      <w:marLeft w:val="0"/>
      <w:marRight w:val="0"/>
      <w:marTop w:val="0"/>
      <w:marBottom w:val="0"/>
      <w:divBdr>
        <w:top w:val="none" w:sz="0" w:space="0" w:color="auto"/>
        <w:left w:val="none" w:sz="0" w:space="0" w:color="auto"/>
        <w:bottom w:val="none" w:sz="0" w:space="0" w:color="auto"/>
        <w:right w:val="none" w:sz="0" w:space="0" w:color="auto"/>
      </w:divBdr>
      <w:divsChild>
        <w:div w:id="1674917507">
          <w:marLeft w:val="0"/>
          <w:marRight w:val="0"/>
          <w:marTop w:val="0"/>
          <w:marBottom w:val="0"/>
          <w:divBdr>
            <w:top w:val="none" w:sz="0" w:space="0" w:color="auto"/>
            <w:left w:val="none" w:sz="0" w:space="0" w:color="auto"/>
            <w:bottom w:val="none" w:sz="0" w:space="0" w:color="auto"/>
            <w:right w:val="none" w:sz="0" w:space="0" w:color="auto"/>
          </w:divBdr>
        </w:div>
        <w:div w:id="1021394299">
          <w:marLeft w:val="0"/>
          <w:marRight w:val="0"/>
          <w:marTop w:val="0"/>
          <w:marBottom w:val="0"/>
          <w:divBdr>
            <w:top w:val="none" w:sz="0" w:space="0" w:color="auto"/>
            <w:left w:val="none" w:sz="0" w:space="0" w:color="auto"/>
            <w:bottom w:val="none" w:sz="0" w:space="0" w:color="auto"/>
            <w:right w:val="none" w:sz="0" w:space="0" w:color="auto"/>
          </w:divBdr>
        </w:div>
      </w:divsChild>
    </w:div>
    <w:div w:id="1324622541">
      <w:bodyDiv w:val="1"/>
      <w:marLeft w:val="0"/>
      <w:marRight w:val="0"/>
      <w:marTop w:val="0"/>
      <w:marBottom w:val="0"/>
      <w:divBdr>
        <w:top w:val="none" w:sz="0" w:space="0" w:color="auto"/>
        <w:left w:val="none" w:sz="0" w:space="0" w:color="auto"/>
        <w:bottom w:val="none" w:sz="0" w:space="0" w:color="auto"/>
        <w:right w:val="none" w:sz="0" w:space="0" w:color="auto"/>
      </w:divBdr>
    </w:div>
    <w:div w:id="1581519251">
      <w:bodyDiv w:val="1"/>
      <w:marLeft w:val="0"/>
      <w:marRight w:val="0"/>
      <w:marTop w:val="0"/>
      <w:marBottom w:val="0"/>
      <w:divBdr>
        <w:top w:val="none" w:sz="0" w:space="0" w:color="auto"/>
        <w:left w:val="none" w:sz="0" w:space="0" w:color="auto"/>
        <w:bottom w:val="none" w:sz="0" w:space="0" w:color="auto"/>
        <w:right w:val="none" w:sz="0" w:space="0" w:color="auto"/>
      </w:divBdr>
    </w:div>
    <w:div w:id="1622876793">
      <w:bodyDiv w:val="1"/>
      <w:marLeft w:val="0"/>
      <w:marRight w:val="0"/>
      <w:marTop w:val="0"/>
      <w:marBottom w:val="0"/>
      <w:divBdr>
        <w:top w:val="none" w:sz="0" w:space="0" w:color="auto"/>
        <w:left w:val="none" w:sz="0" w:space="0" w:color="auto"/>
        <w:bottom w:val="none" w:sz="0" w:space="0" w:color="auto"/>
        <w:right w:val="none" w:sz="0" w:space="0" w:color="auto"/>
      </w:divBdr>
    </w:div>
    <w:div w:id="1756130499">
      <w:bodyDiv w:val="1"/>
      <w:marLeft w:val="0"/>
      <w:marRight w:val="0"/>
      <w:marTop w:val="0"/>
      <w:marBottom w:val="0"/>
      <w:divBdr>
        <w:top w:val="none" w:sz="0" w:space="0" w:color="auto"/>
        <w:left w:val="none" w:sz="0" w:space="0" w:color="auto"/>
        <w:bottom w:val="none" w:sz="0" w:space="0" w:color="auto"/>
        <w:right w:val="none" w:sz="0" w:space="0" w:color="auto"/>
      </w:divBdr>
      <w:divsChild>
        <w:div w:id="542250762">
          <w:marLeft w:val="0"/>
          <w:marRight w:val="0"/>
          <w:marTop w:val="0"/>
          <w:marBottom w:val="0"/>
          <w:divBdr>
            <w:top w:val="none" w:sz="0" w:space="0" w:color="auto"/>
            <w:left w:val="none" w:sz="0" w:space="0" w:color="auto"/>
            <w:bottom w:val="none" w:sz="0" w:space="0" w:color="auto"/>
            <w:right w:val="none" w:sz="0" w:space="0" w:color="auto"/>
          </w:divBdr>
        </w:div>
        <w:div w:id="798764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ijksoverheid.nl/documenten/rapporten/2024/10/15/leidraad-omgang-met-wilde-dieren-met-vogelgriep-rapport-oktober-2024"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bde8109-f994-4a60-a1d3-5c95e2ff3620}" enabled="1" method="Privileged" siteId="{1321633e-f6b9-44e2-a44f-59b9d264ecb7}" contentBits="0" removed="0"/>
</clbl:labelList>
</file>

<file path=docProps/app.xml><?xml version="1.0" encoding="utf-8"?>
<ap:Properties xmlns:vt="http://schemas.openxmlformats.org/officeDocument/2006/docPropsVTypes" xmlns:ap="http://schemas.openxmlformats.org/officeDocument/2006/extended-properties">
  <ap:Pages>4</ap:Pages>
  <ap:Words>1591</ap:Words>
  <ap:Characters>8752</ap:Characters>
  <ap:DocSecurity>0</ap:DocSecurity>
  <ap:Lines>72</ap:Lines>
  <ap:Paragraphs>20</ap:Paragraphs>
  <ap:ScaleCrop>false</ap:ScaleCrop>
  <ap:LinksUpToDate>false</ap:LinksUpToDate>
  <ap:CharactersWithSpaces>10323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2025-11-13T20:01:00.0000000Z</dcterms:created>
  <dcterms:modified xsi:type="dcterms:W3CDTF">2025-11-13T20:01:00.0000000Z</dcterms:modified>
  <dc:description>------------------------</dc:description>
  <dc:subject/>
  <keywords/>
  <version/>
  <category/>
</coreProperties>
</file>