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27454" w:rsidP="00D27454" w:rsidRDefault="00D27454" w14:paraId="4BDE0917" w14:textId="6863BF29">
      <w:pPr>
        <w:rPr>
          <w:szCs w:val="18"/>
        </w:rPr>
      </w:pPr>
      <w:r>
        <w:rPr>
          <w:szCs w:val="18"/>
        </w:rPr>
        <w:t xml:space="preserve">Geachte </w:t>
      </w:r>
      <w:r w:rsidR="004E70CA">
        <w:rPr>
          <w:szCs w:val="18"/>
        </w:rPr>
        <w:t>V</w:t>
      </w:r>
      <w:r>
        <w:rPr>
          <w:szCs w:val="18"/>
        </w:rPr>
        <w:t>oorzitter,</w:t>
      </w:r>
    </w:p>
    <w:p w:rsidR="00D27454" w:rsidP="00D27454" w:rsidRDefault="00D27454" w14:paraId="7CAA7854" w14:textId="77777777">
      <w:pPr>
        <w:rPr>
          <w:szCs w:val="18"/>
        </w:rPr>
      </w:pPr>
    </w:p>
    <w:p w:rsidR="005F62A2" w:rsidP="00D27454" w:rsidRDefault="005D5593" w14:paraId="50FDA8FB" w14:textId="77777777">
      <w:pPr>
        <w:rPr>
          <w:szCs w:val="18"/>
        </w:rPr>
      </w:pPr>
      <w:bookmarkStart w:name="OLE_LINK4" w:id="0"/>
      <w:r>
        <w:rPr>
          <w:szCs w:val="18"/>
        </w:rPr>
        <w:t>In deze brief informeert het kabinet de Kamer over de actuele situatie op de gasmarkt en gasleveringszekerheid voor de komende winter</w:t>
      </w:r>
      <w:bookmarkEnd w:id="0"/>
      <w:r>
        <w:rPr>
          <w:szCs w:val="18"/>
        </w:rPr>
        <w:t>.</w:t>
      </w:r>
      <w:r>
        <w:rPr>
          <w:rStyle w:val="Voetnootmarkering"/>
          <w:szCs w:val="18"/>
        </w:rPr>
        <w:footnoteReference w:id="1"/>
      </w:r>
      <w:r>
        <w:rPr>
          <w:szCs w:val="18"/>
        </w:rPr>
        <w:t xml:space="preserve"> </w:t>
      </w:r>
    </w:p>
    <w:p w:rsidR="005F62A2" w:rsidP="00D27454" w:rsidRDefault="005F62A2" w14:paraId="50A286D7" w14:textId="77777777">
      <w:pPr>
        <w:rPr>
          <w:szCs w:val="18"/>
        </w:rPr>
      </w:pPr>
    </w:p>
    <w:p w:rsidRPr="0020266B" w:rsidR="005F62A2" w:rsidP="00D27454" w:rsidRDefault="005D5593" w14:paraId="678A0EA4" w14:textId="470995EB">
      <w:pPr>
        <w:rPr>
          <w:szCs w:val="18"/>
        </w:rPr>
      </w:pPr>
      <w:r>
        <w:rPr>
          <w:szCs w:val="18"/>
        </w:rPr>
        <w:t xml:space="preserve">De aanvoer van </w:t>
      </w:r>
      <w:r w:rsidR="00F46C35">
        <w:rPr>
          <w:szCs w:val="18"/>
        </w:rPr>
        <w:t>g</w:t>
      </w:r>
      <w:r>
        <w:rPr>
          <w:szCs w:val="18"/>
        </w:rPr>
        <w:t xml:space="preserve">as naar Europa en Nederland is stabiel en de </w:t>
      </w:r>
      <w:r w:rsidRPr="0020266B">
        <w:rPr>
          <w:szCs w:val="18"/>
        </w:rPr>
        <w:t xml:space="preserve">prijzen op de groothandelsmarkt voor gas zijn al langere tijd relatief laag en </w:t>
      </w:r>
      <w:r w:rsidRPr="0020266B" w:rsidR="00FD0117">
        <w:rPr>
          <w:szCs w:val="18"/>
        </w:rPr>
        <w:t>stabiel</w:t>
      </w:r>
      <w:r w:rsidRPr="0020266B">
        <w:rPr>
          <w:szCs w:val="18"/>
        </w:rPr>
        <w:t>. De gasopslagen in Nederland zijn voor een groot deel gevuld, maar de vulgraden op 1</w:t>
      </w:r>
      <w:r w:rsidR="004E70CA">
        <w:rPr>
          <w:szCs w:val="18"/>
        </w:rPr>
        <w:t> </w:t>
      </w:r>
      <w:r w:rsidRPr="0020266B">
        <w:rPr>
          <w:szCs w:val="18"/>
        </w:rPr>
        <w:t xml:space="preserve">november lagen net onder de EU-vulverplichting voor Nederland en het nationale vuldoel. Dit hangt vooral samen met recente prijsontwikkelingen en het vertrouwen van marktpartijen in de beschikbaarheid van gas aankomende winter. </w:t>
      </w:r>
      <w:r w:rsidRPr="0020266B" w:rsidR="00AD66E7">
        <w:rPr>
          <w:szCs w:val="18"/>
        </w:rPr>
        <w:t>Deze ontwikkeling</w:t>
      </w:r>
      <w:r w:rsidRPr="0020266B">
        <w:rPr>
          <w:szCs w:val="18"/>
        </w:rPr>
        <w:t xml:space="preserve"> was niet alleen zichtbaar in Nederland, maar ook in andere Europese lidstaten. Daarbij geldt dat het beeld</w:t>
      </w:r>
      <w:r w:rsidRPr="0020266B" w:rsidR="009C4B00">
        <w:rPr>
          <w:szCs w:val="18"/>
        </w:rPr>
        <w:t xml:space="preserve"> ten aanzien van de gasopslagen</w:t>
      </w:r>
      <w:r w:rsidRPr="0020266B">
        <w:rPr>
          <w:szCs w:val="18"/>
        </w:rPr>
        <w:t xml:space="preserve"> in Nederland positiever is dan in sommige andere Europese landen</w:t>
      </w:r>
      <w:r w:rsidRPr="0020266B" w:rsidR="005F62A2">
        <w:rPr>
          <w:szCs w:val="18"/>
        </w:rPr>
        <w:t xml:space="preserve">. </w:t>
      </w:r>
    </w:p>
    <w:p w:rsidRPr="0020266B" w:rsidR="005F62A2" w:rsidP="00D27454" w:rsidRDefault="005F62A2" w14:paraId="59E63890" w14:textId="77777777">
      <w:pPr>
        <w:rPr>
          <w:szCs w:val="18"/>
        </w:rPr>
      </w:pPr>
    </w:p>
    <w:p w:rsidRPr="0020266B" w:rsidR="005F62A2" w:rsidP="00D27454" w:rsidRDefault="005F62A2" w14:paraId="0EB2EE46" w14:textId="02C94811">
      <w:pPr>
        <w:rPr>
          <w:szCs w:val="18"/>
        </w:rPr>
      </w:pPr>
      <w:bookmarkStart w:name="OLE_LINK6" w:id="1"/>
      <w:r w:rsidRPr="0020266B">
        <w:rPr>
          <w:szCs w:val="18"/>
        </w:rPr>
        <w:t>Op basis van de huidige inzichten</w:t>
      </w:r>
      <w:r w:rsidRPr="0020266B" w:rsidR="00885466">
        <w:rPr>
          <w:szCs w:val="18"/>
        </w:rPr>
        <w:t xml:space="preserve"> zijn er op dit moment geen zorgen ten aanzien van de leveringszekerheid.</w:t>
      </w:r>
      <w:r w:rsidRPr="0020266B">
        <w:rPr>
          <w:szCs w:val="18"/>
        </w:rPr>
        <w:t xml:space="preserve"> </w:t>
      </w:r>
      <w:r w:rsidRPr="0020266B" w:rsidR="00AD66E7">
        <w:rPr>
          <w:szCs w:val="18"/>
        </w:rPr>
        <w:t xml:space="preserve">In een schriftelijke reactie aan het ministerie van Klimaat en Groene Groei heeft </w:t>
      </w:r>
      <w:r w:rsidRPr="0020266B">
        <w:rPr>
          <w:szCs w:val="18"/>
        </w:rPr>
        <w:t xml:space="preserve">Gasunie Transport Services (GTS) laten weten dat Nederland over voldoende capaciteit beschikt om op een koude dag te voldoen aan de piekvraag. Er is ook genoeg volume om de winter door te komen. Alleen in een </w:t>
      </w:r>
      <w:r w:rsidRPr="0020266B" w:rsidR="008823E5">
        <w:rPr>
          <w:szCs w:val="18"/>
        </w:rPr>
        <w:t>extreem</w:t>
      </w:r>
      <w:r w:rsidRPr="0020266B">
        <w:rPr>
          <w:szCs w:val="18"/>
        </w:rPr>
        <w:t xml:space="preserve"> koude winter</w:t>
      </w:r>
      <w:r w:rsidRPr="0020266B">
        <w:rPr>
          <w:rStyle w:val="Voetnootmarkering"/>
          <w:szCs w:val="18"/>
        </w:rPr>
        <w:footnoteReference w:id="2"/>
      </w:r>
      <w:r w:rsidRPr="0020266B">
        <w:rPr>
          <w:szCs w:val="18"/>
        </w:rPr>
        <w:t xml:space="preserve"> zou er een beperkt tekort kunnen ontstaan</w:t>
      </w:r>
      <w:r w:rsidRPr="0020266B" w:rsidR="002F5645">
        <w:rPr>
          <w:szCs w:val="18"/>
        </w:rPr>
        <w:t>. H</w:t>
      </w:r>
      <w:r w:rsidRPr="0020266B" w:rsidR="00641014">
        <w:rPr>
          <w:szCs w:val="18"/>
        </w:rPr>
        <w:t>et kabinet ziet</w:t>
      </w:r>
      <w:r w:rsidRPr="0020266B">
        <w:rPr>
          <w:szCs w:val="18"/>
        </w:rPr>
        <w:t xml:space="preserve"> mogelijkheden om dat op te vangen</w:t>
      </w:r>
      <w:r w:rsidRPr="0020266B" w:rsidR="00641014">
        <w:rPr>
          <w:szCs w:val="18"/>
        </w:rPr>
        <w:t>.</w:t>
      </w:r>
    </w:p>
    <w:bookmarkEnd w:id="1"/>
    <w:p w:rsidRPr="0020266B" w:rsidR="00015105" w:rsidP="00D27454" w:rsidRDefault="00015105" w14:paraId="6B996814" w14:textId="77777777">
      <w:pPr>
        <w:rPr>
          <w:szCs w:val="18"/>
        </w:rPr>
      </w:pPr>
    </w:p>
    <w:p w:rsidRPr="0020266B" w:rsidR="00015105" w:rsidP="00D27454" w:rsidRDefault="00015105" w14:paraId="5C0C8B09" w14:textId="41ABB429">
      <w:pPr>
        <w:rPr>
          <w:szCs w:val="18"/>
        </w:rPr>
      </w:pPr>
      <w:r w:rsidRPr="0020266B">
        <w:rPr>
          <w:szCs w:val="18"/>
        </w:rPr>
        <w:t xml:space="preserve">Tegelijkertijd vraagt de internationale context om alertheid. In deze brief licht het kabinet toe welke maatregelen het kabinet al heeft getroffen en de komende tijd neemt op weg naar volgend jaar. Ook gaat het kabinet dieper in op het actuele beeld en de factoren die aan de marktontwikkelingen ten grondslag liggen. </w:t>
      </w:r>
    </w:p>
    <w:p w:rsidRPr="0020266B" w:rsidR="005F62A2" w:rsidP="00D27454" w:rsidRDefault="005F62A2" w14:paraId="6ADD3D7A" w14:textId="77777777">
      <w:pPr>
        <w:rPr>
          <w:szCs w:val="18"/>
        </w:rPr>
      </w:pPr>
    </w:p>
    <w:p w:rsidRPr="0020266B" w:rsidR="00D27454" w:rsidP="00D27454" w:rsidRDefault="005F62A2" w14:paraId="200F8489" w14:textId="60AEF8B0">
      <w:pPr>
        <w:rPr>
          <w:szCs w:val="18"/>
        </w:rPr>
      </w:pPr>
      <w:r w:rsidRPr="0020266B">
        <w:rPr>
          <w:szCs w:val="18"/>
        </w:rPr>
        <w:t xml:space="preserve"> </w:t>
      </w:r>
    </w:p>
    <w:p w:rsidRPr="0020266B" w:rsidR="00D27454" w:rsidP="00D27454" w:rsidRDefault="00D27454" w14:paraId="148BB9DE" w14:textId="77777777">
      <w:pPr>
        <w:rPr>
          <w:szCs w:val="18"/>
        </w:rPr>
      </w:pPr>
    </w:p>
    <w:p w:rsidRPr="0020266B" w:rsidR="00D27454" w:rsidP="00D27454" w:rsidRDefault="00D27454" w14:paraId="3DF82FD9" w14:textId="77777777">
      <w:pPr>
        <w:rPr>
          <w:b/>
          <w:bCs/>
          <w:szCs w:val="18"/>
        </w:rPr>
      </w:pPr>
    </w:p>
    <w:p w:rsidRPr="0020266B" w:rsidR="00D27454" w:rsidP="00D27454" w:rsidRDefault="00D27454" w14:paraId="76D75107" w14:textId="77777777">
      <w:pPr>
        <w:rPr>
          <w:b/>
          <w:bCs/>
          <w:szCs w:val="18"/>
        </w:rPr>
      </w:pPr>
    </w:p>
    <w:p w:rsidRPr="0020266B" w:rsidR="00D27454" w:rsidP="00D27454" w:rsidRDefault="00D27454" w14:paraId="1F86C92A" w14:textId="41B0DD0D">
      <w:pPr>
        <w:rPr>
          <w:b/>
          <w:bCs/>
          <w:szCs w:val="18"/>
        </w:rPr>
      </w:pPr>
      <w:r w:rsidRPr="0020266B">
        <w:rPr>
          <w:b/>
          <w:bCs/>
          <w:szCs w:val="18"/>
        </w:rPr>
        <w:lastRenderedPageBreak/>
        <w:t xml:space="preserve">Vuldoelen </w:t>
      </w:r>
      <w:r w:rsidRPr="0020266B" w:rsidR="000078BA">
        <w:rPr>
          <w:b/>
          <w:bCs/>
          <w:szCs w:val="18"/>
        </w:rPr>
        <w:t>en huidige vulgraad</w:t>
      </w:r>
    </w:p>
    <w:p w:rsidRPr="0020266B" w:rsidR="00D27454" w:rsidP="00D27454" w:rsidRDefault="00D27454" w14:paraId="499E6E3F" w14:textId="77777777">
      <w:pPr>
        <w:rPr>
          <w:i/>
          <w:iCs/>
          <w:szCs w:val="18"/>
        </w:rPr>
      </w:pPr>
    </w:p>
    <w:p w:rsidRPr="0020266B" w:rsidR="000078BA" w:rsidP="000078BA" w:rsidRDefault="000078BA" w14:paraId="25722505" w14:textId="608AE968">
      <w:pPr>
        <w:rPr>
          <w:szCs w:val="18"/>
        </w:rPr>
      </w:pPr>
      <w:bookmarkStart w:name="OLE_LINK5" w:id="2"/>
      <w:r w:rsidRPr="0020266B">
        <w:rPr>
          <w:szCs w:val="18"/>
        </w:rPr>
        <w:t>Per 1 november was er in Nederland in totaal 102 TWh gas opgeslagen in de seizoensopslagen (Norg, Grijpskerk en Bergermeer) en de PGI Alkmaar gezamenlijk. Dit is 8 TWh minder dan het nationale vuldoel</w:t>
      </w:r>
      <w:r w:rsidRPr="0020266B" w:rsidR="000A02B6">
        <w:rPr>
          <w:szCs w:val="18"/>
        </w:rPr>
        <w:t xml:space="preserve"> van 110 TWh in deze gasopslagen gezamenlijk</w:t>
      </w:r>
      <w:r w:rsidRPr="0020266B">
        <w:rPr>
          <w:szCs w:val="18"/>
        </w:rPr>
        <w:t xml:space="preserve">. </w:t>
      </w:r>
      <w:bookmarkEnd w:id="2"/>
      <w:r w:rsidRPr="0020266B">
        <w:rPr>
          <w:szCs w:val="18"/>
        </w:rPr>
        <w:t xml:space="preserve">Anders gezegd: er is een vulgraad behaald van 74% van deze opslagen in plaats van het streefdoel van 80% van deze opslagen. </w:t>
      </w:r>
    </w:p>
    <w:p w:rsidRPr="0020266B" w:rsidR="000078BA" w:rsidP="000078BA" w:rsidRDefault="000078BA" w14:paraId="27030064" w14:textId="77777777">
      <w:pPr>
        <w:rPr>
          <w:szCs w:val="18"/>
        </w:rPr>
      </w:pPr>
    </w:p>
    <w:p w:rsidRPr="0020266B" w:rsidR="000078BA" w:rsidP="00A30324" w:rsidRDefault="000078BA" w14:paraId="3932D26C" w14:textId="7C9829C9">
      <w:pPr>
        <w:spacing w:line="240" w:lineRule="auto"/>
        <w:rPr>
          <w:szCs w:val="18"/>
        </w:rPr>
      </w:pPr>
      <w:r w:rsidRPr="0020266B">
        <w:rPr>
          <w:szCs w:val="18"/>
        </w:rPr>
        <w:t xml:space="preserve">Daarnaast </w:t>
      </w:r>
      <w:r w:rsidRPr="0020266B" w:rsidR="009713C5">
        <w:rPr>
          <w:szCs w:val="18"/>
        </w:rPr>
        <w:t xml:space="preserve">was </w:t>
      </w:r>
      <w:r w:rsidRPr="0020266B">
        <w:rPr>
          <w:szCs w:val="18"/>
        </w:rPr>
        <w:t>er op 1 november in totaal 3 TWh opgeslagen in de cavernes</w:t>
      </w:r>
      <w:bookmarkStart w:name="OLE_LINK7" w:id="3"/>
      <w:r w:rsidRPr="0020266B" w:rsidR="00056072">
        <w:rPr>
          <w:rStyle w:val="Voetnootmarkering"/>
          <w:szCs w:val="18"/>
        </w:rPr>
        <w:footnoteReference w:id="3"/>
      </w:r>
      <w:bookmarkEnd w:id="3"/>
      <w:r w:rsidRPr="0020266B">
        <w:rPr>
          <w:szCs w:val="18"/>
        </w:rPr>
        <w:t>. In totaal was er dus ruim 105 TWh gas aanwezig in alle gasopslagen in Nederland gezamenlijk. Dit komt neer op een totale vulgraad van ruim 73% berekend over alle gasopslagen in Nederland gezamenlijk. Dat is op dit moment één procentpunt minder dan de EU-vulverplichtin</w:t>
      </w:r>
      <w:r w:rsidRPr="0020266B" w:rsidR="000A02B6">
        <w:rPr>
          <w:szCs w:val="18"/>
        </w:rPr>
        <w:t>g van 74%</w:t>
      </w:r>
      <w:r w:rsidRPr="0020266B">
        <w:rPr>
          <w:szCs w:val="18"/>
        </w:rPr>
        <w:t xml:space="preserve">. </w:t>
      </w:r>
    </w:p>
    <w:p w:rsidRPr="0020266B" w:rsidR="00D300C1" w:rsidP="000078BA" w:rsidRDefault="00D300C1" w14:paraId="2FF41886" w14:textId="77777777">
      <w:pPr>
        <w:rPr>
          <w:szCs w:val="18"/>
        </w:rPr>
      </w:pPr>
    </w:p>
    <w:p w:rsidRPr="0020266B" w:rsidR="00D300C1" w:rsidP="000078BA" w:rsidRDefault="00D300C1" w14:paraId="13CA816D" w14:textId="6E6D3D12">
      <w:pPr>
        <w:rPr>
          <w:szCs w:val="18"/>
        </w:rPr>
      </w:pPr>
      <w:r w:rsidRPr="0020266B">
        <w:rPr>
          <w:szCs w:val="18"/>
        </w:rPr>
        <w:t>Een uitsplitsing van deze cijfers is opgenomen in de tabel in de bijlage bij deze brief.</w:t>
      </w:r>
    </w:p>
    <w:p w:rsidRPr="0020266B" w:rsidR="000078BA" w:rsidP="00D27454" w:rsidRDefault="000078BA" w14:paraId="672A8BF4" w14:textId="77777777">
      <w:pPr>
        <w:rPr>
          <w:i/>
          <w:iCs/>
          <w:szCs w:val="18"/>
        </w:rPr>
      </w:pPr>
    </w:p>
    <w:p w:rsidRPr="0020266B" w:rsidR="000A02B6" w:rsidP="00D27454" w:rsidRDefault="000A02B6" w14:paraId="1A8A7344" w14:textId="56E33761">
      <w:pPr>
        <w:rPr>
          <w:szCs w:val="18"/>
        </w:rPr>
      </w:pPr>
      <w:r w:rsidRPr="0020266B">
        <w:rPr>
          <w:b/>
          <w:bCs/>
          <w:szCs w:val="18"/>
        </w:rPr>
        <w:t>Inzet kabinet op de vuldoelen</w:t>
      </w:r>
    </w:p>
    <w:p w:rsidRPr="0020266B" w:rsidR="000A02B6" w:rsidP="00D27454" w:rsidRDefault="000A02B6" w14:paraId="16248232" w14:textId="77777777">
      <w:pPr>
        <w:rPr>
          <w:szCs w:val="18"/>
        </w:rPr>
      </w:pPr>
    </w:p>
    <w:p w:rsidRPr="0020266B" w:rsidR="00D27454" w:rsidP="00D27454" w:rsidRDefault="00D27454" w14:paraId="10E00430" w14:textId="40B7EEA1">
      <w:pPr>
        <w:rPr>
          <w:i/>
          <w:iCs/>
          <w:szCs w:val="18"/>
        </w:rPr>
      </w:pPr>
      <w:r w:rsidRPr="0020266B">
        <w:rPr>
          <w:i/>
          <w:iCs/>
          <w:szCs w:val="18"/>
        </w:rPr>
        <w:t xml:space="preserve">Nationaal vuldoel 2025 </w:t>
      </w:r>
    </w:p>
    <w:p w:rsidRPr="0020266B" w:rsidR="00D27454" w:rsidP="00D27454" w:rsidRDefault="00D27454" w14:paraId="32636B08" w14:textId="77777777">
      <w:pPr>
        <w:rPr>
          <w:szCs w:val="18"/>
        </w:rPr>
      </w:pPr>
    </w:p>
    <w:p w:rsidRPr="0020266B" w:rsidR="00D27454" w:rsidP="00D27454" w:rsidRDefault="00D27454" w14:paraId="7D0D5430" w14:textId="7AE7BD9B">
      <w:pPr>
        <w:rPr>
          <w:szCs w:val="18"/>
        </w:rPr>
      </w:pPr>
      <w:r w:rsidRPr="0020266B">
        <w:rPr>
          <w:szCs w:val="18"/>
        </w:rPr>
        <w:t xml:space="preserve">Jaarlijks analyseert </w:t>
      </w:r>
      <w:r w:rsidRPr="0020266B" w:rsidR="003331C4">
        <w:rPr>
          <w:szCs w:val="18"/>
        </w:rPr>
        <w:t xml:space="preserve">GTS </w:t>
      </w:r>
      <w:r w:rsidRPr="0020266B">
        <w:rPr>
          <w:szCs w:val="18"/>
        </w:rPr>
        <w:t>of er voldoende volume en capaciteit is en adviseert GTS over hoeveel gas (in TWh)</w:t>
      </w:r>
      <w:r w:rsidRPr="0020266B" w:rsidR="003331C4">
        <w:rPr>
          <w:szCs w:val="18"/>
        </w:rPr>
        <w:t xml:space="preserve"> er</w:t>
      </w:r>
      <w:r w:rsidRPr="0020266B">
        <w:rPr>
          <w:szCs w:val="18"/>
        </w:rPr>
        <w:t xml:space="preserve"> per 1 november in Nederland wordt opgeslagen zodat er in de winter voldoende flexibiliteit is. Voor 1 november 2025 heeft GTS geadviseerd dat er 110 TWh aan gas wordt opgeslagen in de seizoensopslagen (Norg, Grijpskerk, Bergermeer) en de PGI Alkmaar gezamenlijk.</w:t>
      </w:r>
      <w:r w:rsidRPr="0020266B">
        <w:rPr>
          <w:rStyle w:val="Voetnootmarkering"/>
          <w:szCs w:val="18"/>
        </w:rPr>
        <w:footnoteReference w:id="4"/>
      </w:r>
      <w:r w:rsidRPr="0020266B">
        <w:rPr>
          <w:szCs w:val="18"/>
        </w:rPr>
        <w:t xml:space="preserve"> Dit komt neer op een vulpercentage van 80% van deze specifieke opslagen gezamenlijk. Het kabinet heeft dit advies </w:t>
      </w:r>
      <w:r w:rsidRPr="0020266B" w:rsidR="001D07F0">
        <w:rPr>
          <w:szCs w:val="18"/>
        </w:rPr>
        <w:t xml:space="preserve">op 30 september 2024 </w:t>
      </w:r>
      <w:r w:rsidRPr="0020266B">
        <w:rPr>
          <w:szCs w:val="18"/>
        </w:rPr>
        <w:t>overgenomen.</w:t>
      </w:r>
      <w:r w:rsidRPr="0020266B">
        <w:rPr>
          <w:rStyle w:val="Voetnootmarkering"/>
          <w:szCs w:val="18"/>
        </w:rPr>
        <w:footnoteReference w:id="5"/>
      </w:r>
      <w:r w:rsidRPr="0020266B">
        <w:rPr>
          <w:szCs w:val="18"/>
        </w:rPr>
        <w:t xml:space="preserve"> </w:t>
      </w:r>
    </w:p>
    <w:p w:rsidRPr="0020266B" w:rsidR="00503412" w:rsidP="00D27454" w:rsidRDefault="00503412" w14:paraId="3F431776" w14:textId="77777777">
      <w:pPr>
        <w:rPr>
          <w:iCs/>
          <w:szCs w:val="18"/>
        </w:rPr>
      </w:pPr>
    </w:p>
    <w:p w:rsidRPr="0020266B" w:rsidR="00D27454" w:rsidP="00D27454" w:rsidRDefault="00D27454" w14:paraId="0363C2D5" w14:textId="7D6CD807">
      <w:pPr>
        <w:rPr>
          <w:iCs/>
          <w:szCs w:val="18"/>
        </w:rPr>
      </w:pPr>
      <w:r w:rsidRPr="0020266B">
        <w:rPr>
          <w:iCs/>
          <w:szCs w:val="18"/>
        </w:rPr>
        <w:t xml:space="preserve">In de Kamerbrieven </w:t>
      </w:r>
      <w:r w:rsidRPr="0020266B" w:rsidR="001D07F0">
        <w:rPr>
          <w:iCs/>
          <w:szCs w:val="18"/>
        </w:rPr>
        <w:t xml:space="preserve">van </w:t>
      </w:r>
      <w:r w:rsidRPr="0020266B">
        <w:rPr>
          <w:iCs/>
          <w:szCs w:val="18"/>
        </w:rPr>
        <w:t>14 juli en 30 september jl. heeft het kabinet toegelicht dat in een publiek-priva</w:t>
      </w:r>
      <w:r w:rsidRPr="0020266B" w:rsidR="001D07F0">
        <w:rPr>
          <w:iCs/>
          <w:szCs w:val="18"/>
        </w:rPr>
        <w:t xml:space="preserve">te samenwerking wordt ingezet op </w:t>
      </w:r>
      <w:r w:rsidRPr="0020266B">
        <w:rPr>
          <w:iCs/>
          <w:szCs w:val="18"/>
        </w:rPr>
        <w:t>het realiseren van het nationale vuldoel.</w:t>
      </w:r>
      <w:r w:rsidRPr="0020266B">
        <w:rPr>
          <w:rStyle w:val="Voetnootmarkering"/>
          <w:iCs/>
          <w:szCs w:val="18"/>
        </w:rPr>
        <w:footnoteReference w:id="6"/>
      </w:r>
      <w:r w:rsidRPr="0020266B">
        <w:rPr>
          <w:iCs/>
          <w:szCs w:val="18"/>
        </w:rPr>
        <w:t xml:space="preserve"> In de brief van 14 juli is daarbij ook een toelichting gegeven uitgesplitst per gasopslag. </w:t>
      </w:r>
    </w:p>
    <w:p w:rsidRPr="0020266B" w:rsidR="00503412" w:rsidP="00D27454" w:rsidRDefault="00503412" w14:paraId="32DD12E0" w14:textId="77777777">
      <w:pPr>
        <w:rPr>
          <w:iCs/>
          <w:szCs w:val="18"/>
        </w:rPr>
      </w:pPr>
    </w:p>
    <w:p w:rsidRPr="0020266B" w:rsidR="00D27454" w:rsidP="00D27454" w:rsidRDefault="00D27454" w14:paraId="25360F91" w14:textId="54615066">
      <w:pPr>
        <w:rPr>
          <w:szCs w:val="18"/>
        </w:rPr>
      </w:pPr>
      <w:r w:rsidRPr="0020266B">
        <w:rPr>
          <w:iCs/>
          <w:szCs w:val="18"/>
        </w:rPr>
        <w:t xml:space="preserve">Concreet heeft het kabinet in 2025, net als in eerdere jaren, </w:t>
      </w:r>
      <w:r w:rsidRPr="0020266B">
        <w:rPr>
          <w:szCs w:val="18"/>
        </w:rPr>
        <w:t>aan Energie Beheer Nederland (EBN) de taak gegeven om gasopslagen te vullen voor zover de markt dat niet</w:t>
      </w:r>
      <w:r w:rsidRPr="0020266B" w:rsidR="001D07F0">
        <w:rPr>
          <w:szCs w:val="18"/>
        </w:rPr>
        <w:t xml:space="preserve"> zou doen</w:t>
      </w:r>
      <w:r w:rsidRPr="0020266B">
        <w:rPr>
          <w:szCs w:val="18"/>
        </w:rPr>
        <w:t>. Hierdoor kon het kabinet bijspringen in het geval de relevante gasopslagen onvoldoende gevuld werden door marktpartijen. Daarbij is de vultaak van EBN in 2025 verruimd van 20 TWh naar 25 TWh en verbreed</w:t>
      </w:r>
      <w:r w:rsidRPr="0020266B" w:rsidR="001D07F0">
        <w:rPr>
          <w:szCs w:val="18"/>
        </w:rPr>
        <w:t xml:space="preserve"> wat betreft de opslagen </w:t>
      </w:r>
      <w:r w:rsidRPr="0020266B" w:rsidR="009713C5">
        <w:rPr>
          <w:szCs w:val="18"/>
        </w:rPr>
        <w:t xml:space="preserve">die </w:t>
      </w:r>
      <w:r w:rsidRPr="0020266B" w:rsidR="001D07F0">
        <w:rPr>
          <w:szCs w:val="18"/>
        </w:rPr>
        <w:t>EBN vult.</w:t>
      </w:r>
      <w:r w:rsidRPr="0020266B" w:rsidR="001D07F0">
        <w:rPr>
          <w:rStyle w:val="Voetnootmarkering"/>
          <w:szCs w:val="18"/>
        </w:rPr>
        <w:footnoteReference w:id="7"/>
      </w:r>
      <w:r w:rsidRPr="0020266B" w:rsidR="001D07F0">
        <w:rPr>
          <w:szCs w:val="18"/>
        </w:rPr>
        <w:t xml:space="preserve"> </w:t>
      </w:r>
      <w:r w:rsidRPr="0020266B">
        <w:rPr>
          <w:szCs w:val="18"/>
        </w:rPr>
        <w:t xml:space="preserve"> </w:t>
      </w:r>
    </w:p>
    <w:p w:rsidRPr="0020266B" w:rsidR="00503412" w:rsidP="00D27454" w:rsidRDefault="00503412" w14:paraId="2B6E992F" w14:textId="77777777">
      <w:pPr>
        <w:rPr>
          <w:szCs w:val="18"/>
        </w:rPr>
      </w:pPr>
    </w:p>
    <w:p w:rsidRPr="0020266B" w:rsidR="007430C1" w:rsidP="007430C1" w:rsidRDefault="00D27454" w14:paraId="6ADA73F5" w14:textId="4E121DA3">
      <w:pPr>
        <w:rPr>
          <w:szCs w:val="18"/>
        </w:rPr>
      </w:pPr>
      <w:r w:rsidRPr="0020266B">
        <w:rPr>
          <w:szCs w:val="18"/>
        </w:rPr>
        <w:t xml:space="preserve">Vrijwel het gehele vulseizoen (dat is gestart op 1 april) </w:t>
      </w:r>
      <w:r w:rsidRPr="0020266B" w:rsidR="00F6411C">
        <w:rPr>
          <w:szCs w:val="18"/>
        </w:rPr>
        <w:t>lag</w:t>
      </w:r>
      <w:r w:rsidRPr="0020266B">
        <w:rPr>
          <w:szCs w:val="18"/>
        </w:rPr>
        <w:t xml:space="preserve"> het vullen op schema</w:t>
      </w:r>
      <w:r w:rsidRPr="0020266B" w:rsidR="009713C5">
        <w:rPr>
          <w:szCs w:val="18"/>
        </w:rPr>
        <w:t xml:space="preserve"> om </w:t>
      </w:r>
      <w:r w:rsidRPr="0020266B" w:rsidR="000D5483">
        <w:rPr>
          <w:szCs w:val="18"/>
        </w:rPr>
        <w:t>het</w:t>
      </w:r>
      <w:r w:rsidRPr="0020266B" w:rsidR="009713C5">
        <w:rPr>
          <w:szCs w:val="18"/>
        </w:rPr>
        <w:t xml:space="preserve"> </w:t>
      </w:r>
      <w:r w:rsidRPr="0020266B" w:rsidR="000D5483">
        <w:rPr>
          <w:szCs w:val="18"/>
        </w:rPr>
        <w:t xml:space="preserve">nationale </w:t>
      </w:r>
      <w:r w:rsidRPr="0020266B" w:rsidR="009713C5">
        <w:rPr>
          <w:szCs w:val="18"/>
        </w:rPr>
        <w:t xml:space="preserve">vuldoel </w:t>
      </w:r>
      <w:r w:rsidRPr="0020266B" w:rsidR="00541CBF">
        <w:rPr>
          <w:szCs w:val="18"/>
        </w:rPr>
        <w:t xml:space="preserve">op 1 november </w:t>
      </w:r>
      <w:r w:rsidRPr="0020266B" w:rsidR="009713C5">
        <w:rPr>
          <w:szCs w:val="18"/>
        </w:rPr>
        <w:t xml:space="preserve">te </w:t>
      </w:r>
      <w:r w:rsidRPr="0020266B" w:rsidR="000D5483">
        <w:rPr>
          <w:szCs w:val="18"/>
        </w:rPr>
        <w:t>behalen</w:t>
      </w:r>
      <w:r w:rsidRPr="0020266B">
        <w:rPr>
          <w:szCs w:val="18"/>
        </w:rPr>
        <w:t xml:space="preserve">. </w:t>
      </w:r>
      <w:bookmarkStart w:name="OLE_LINK3" w:id="5"/>
      <w:r w:rsidRPr="0020266B" w:rsidR="002F573B">
        <w:rPr>
          <w:szCs w:val="18"/>
        </w:rPr>
        <w:t>Echter, door prijsontwikkelingen werd het in oktober voor marktpartijen economisch aantrekkelijker</w:t>
      </w:r>
      <w:r w:rsidRPr="0020266B" w:rsidR="00800E7F">
        <w:rPr>
          <w:szCs w:val="18"/>
        </w:rPr>
        <w:t xml:space="preserve"> om</w:t>
      </w:r>
      <w:r w:rsidRPr="0020266B" w:rsidR="002F573B">
        <w:rPr>
          <w:szCs w:val="18"/>
        </w:rPr>
        <w:t xml:space="preserve"> </w:t>
      </w:r>
      <w:r w:rsidRPr="0020266B" w:rsidR="00541CBF">
        <w:rPr>
          <w:szCs w:val="18"/>
        </w:rPr>
        <w:t xml:space="preserve">– eerder dan gewoonlijk - </w:t>
      </w:r>
      <w:r w:rsidRPr="0020266B" w:rsidR="002F573B">
        <w:rPr>
          <w:szCs w:val="18"/>
        </w:rPr>
        <w:t xml:space="preserve">gas </w:t>
      </w:r>
      <w:r w:rsidRPr="0020266B" w:rsidR="00915163">
        <w:rPr>
          <w:szCs w:val="18"/>
        </w:rPr>
        <w:t xml:space="preserve">uit de opslagen </w:t>
      </w:r>
      <w:r w:rsidRPr="0020266B" w:rsidR="002F573B">
        <w:rPr>
          <w:szCs w:val="18"/>
        </w:rPr>
        <w:t>te onttrekke</w:t>
      </w:r>
      <w:r w:rsidRPr="0020266B" w:rsidR="00CE6FAC">
        <w:rPr>
          <w:szCs w:val="18"/>
        </w:rPr>
        <w:t>n</w:t>
      </w:r>
      <w:r w:rsidRPr="0020266B" w:rsidR="00BA736F">
        <w:rPr>
          <w:szCs w:val="18"/>
        </w:rPr>
        <w:t xml:space="preserve"> </w:t>
      </w:r>
      <w:r w:rsidRPr="0020266B" w:rsidR="00BA736F">
        <w:rPr>
          <w:szCs w:val="18"/>
        </w:rPr>
        <w:lastRenderedPageBreak/>
        <w:t>dan te injecteren</w:t>
      </w:r>
      <w:r w:rsidRPr="0020266B" w:rsidR="002F573B">
        <w:rPr>
          <w:szCs w:val="18"/>
        </w:rPr>
        <w:t xml:space="preserve">. </w:t>
      </w:r>
      <w:bookmarkEnd w:id="5"/>
      <w:r w:rsidRPr="0020266B" w:rsidR="00541CBF">
        <w:rPr>
          <w:szCs w:val="18"/>
        </w:rPr>
        <w:t>Hierdoor steeg de vulgraad in die periode minder snel, ondanks de inzet van EBN als gevolg van hun vultaak</w:t>
      </w:r>
      <w:r w:rsidRPr="0020266B" w:rsidR="007430C1">
        <w:rPr>
          <w:szCs w:val="18"/>
        </w:rPr>
        <w:t xml:space="preserve">. </w:t>
      </w:r>
    </w:p>
    <w:p w:rsidRPr="0020266B" w:rsidR="00E822F0" w:rsidP="007430C1" w:rsidRDefault="00E822F0" w14:paraId="5E303D29" w14:textId="77777777">
      <w:pPr>
        <w:rPr>
          <w:szCs w:val="18"/>
        </w:rPr>
      </w:pPr>
    </w:p>
    <w:p w:rsidRPr="0020266B" w:rsidR="00E822F0" w:rsidP="007430C1" w:rsidRDefault="00E822F0" w14:paraId="1BFE52AB" w14:textId="7805BEE5">
      <w:pPr>
        <w:rPr>
          <w:szCs w:val="18"/>
        </w:rPr>
      </w:pPr>
      <w:r w:rsidRPr="0020266B">
        <w:rPr>
          <w:szCs w:val="18"/>
        </w:rPr>
        <w:t>Dit effect was niet alleen zichtbaar in Nederland, maar ook in andere Europese lidstaten. Zo heeft de Europese Unie – in tegenstelling tot voorgaande jaren – ook haar vuldoel van 90% nog niet gehaald. Verder zijn er ook in Duitsland (75,1%), Denemarken (63,2%), en het Verenigd Koninkrijk (57,7%) lagere gemiddelde vulgraden dan in voorgaande jaren. In Denemarken was dit ook in 2024 reeds het geval (75%).</w:t>
      </w:r>
    </w:p>
    <w:p w:rsidRPr="0020266B" w:rsidR="00503412" w:rsidP="00D27454" w:rsidRDefault="00503412" w14:paraId="4F3F2745" w14:textId="77777777">
      <w:pPr>
        <w:rPr>
          <w:szCs w:val="18"/>
        </w:rPr>
      </w:pPr>
    </w:p>
    <w:p w:rsidR="00D27454" w:rsidP="00D27454" w:rsidRDefault="00D27454" w14:paraId="65F17561" w14:textId="0F795526">
      <w:pPr>
        <w:rPr>
          <w:szCs w:val="18"/>
        </w:rPr>
      </w:pPr>
      <w:r w:rsidRPr="0020266B">
        <w:rPr>
          <w:szCs w:val="18"/>
        </w:rPr>
        <w:t xml:space="preserve">Om </w:t>
      </w:r>
      <w:r w:rsidRPr="0020266B" w:rsidR="002812D0">
        <w:rPr>
          <w:szCs w:val="18"/>
        </w:rPr>
        <w:t>de vulgraad zoveel als mogelijk te verhogen ondanks de marktbeweging</w:t>
      </w:r>
      <w:r w:rsidRPr="0020266B" w:rsidR="009C05C6">
        <w:rPr>
          <w:szCs w:val="18"/>
        </w:rPr>
        <w:t xml:space="preserve"> </w:t>
      </w:r>
      <w:r w:rsidRPr="0020266B">
        <w:rPr>
          <w:szCs w:val="18"/>
        </w:rPr>
        <w:t xml:space="preserve">is in oktober de vultaak van EBN nogmaals uitgebreid van 25 naar 28 TWh, het maximum dat mogelijk was gelet op de beschikbare financiële ruimte en de operationele mogelijkheden van de betreffende gasopslagen om nog bij te vullen voor 1 november. Hiermee </w:t>
      </w:r>
      <w:r w:rsidRPr="0020266B" w:rsidR="000D7956">
        <w:rPr>
          <w:szCs w:val="18"/>
        </w:rPr>
        <w:t>kon</w:t>
      </w:r>
      <w:r w:rsidRPr="0020266B">
        <w:rPr>
          <w:szCs w:val="18"/>
        </w:rPr>
        <w:t xml:space="preserve"> EBN de</w:t>
      </w:r>
      <w:r>
        <w:rPr>
          <w:szCs w:val="18"/>
        </w:rPr>
        <w:t xml:space="preserve"> afgelopen weken nog extra gas opslaan in de gasopslagen</w:t>
      </w:r>
      <w:r w:rsidR="00137058">
        <w:rPr>
          <w:szCs w:val="18"/>
        </w:rPr>
        <w:t>. T</w:t>
      </w:r>
      <w:r w:rsidRPr="00E705BA" w:rsidR="00503412">
        <w:t>er vergelijking: in 2024 heeft EB</w:t>
      </w:r>
      <w:r w:rsidR="00503412">
        <w:t>N 12 TWh gevuld. Het gaat dus om een aanzienlijke verruiming van de inzet door EBN.</w:t>
      </w:r>
    </w:p>
    <w:p w:rsidR="00503412" w:rsidP="00D27454" w:rsidRDefault="00503412" w14:paraId="04E27F7E" w14:textId="77777777">
      <w:pPr>
        <w:rPr>
          <w:i/>
          <w:iCs/>
          <w:szCs w:val="18"/>
        </w:rPr>
      </w:pPr>
    </w:p>
    <w:p w:rsidR="00D27454" w:rsidP="00D27454" w:rsidRDefault="00D27454" w14:paraId="7B30F6BB" w14:textId="645AA7C1">
      <w:pPr>
        <w:rPr>
          <w:i/>
          <w:iCs/>
          <w:szCs w:val="18"/>
        </w:rPr>
      </w:pPr>
      <w:r>
        <w:rPr>
          <w:i/>
          <w:iCs/>
          <w:szCs w:val="18"/>
        </w:rPr>
        <w:t>EU-vulverplichting voor Nederland</w:t>
      </w:r>
    </w:p>
    <w:p w:rsidRPr="00982F69" w:rsidR="00541CBF" w:rsidP="00D27454" w:rsidRDefault="00541CBF" w14:paraId="18F6D0AB" w14:textId="77777777">
      <w:pPr>
        <w:rPr>
          <w:i/>
          <w:iCs/>
          <w:szCs w:val="18"/>
        </w:rPr>
      </w:pPr>
    </w:p>
    <w:p w:rsidR="000D5483" w:rsidP="00D27454" w:rsidRDefault="00D27454" w14:paraId="0AA32440" w14:textId="164008A2">
      <w:pPr>
        <w:rPr>
          <w:szCs w:val="18"/>
        </w:rPr>
      </w:pPr>
      <w:r>
        <w:rPr>
          <w:szCs w:val="18"/>
        </w:rPr>
        <w:t xml:space="preserve">Op 11 september </w:t>
      </w:r>
      <w:r w:rsidR="00970737">
        <w:rPr>
          <w:szCs w:val="18"/>
        </w:rPr>
        <w:t xml:space="preserve">is een </w:t>
      </w:r>
      <w:r>
        <w:rPr>
          <w:szCs w:val="18"/>
        </w:rPr>
        <w:t>wijziging van de EU Verordening gasleveringszekerheid in werking getreden</w:t>
      </w:r>
      <w:r w:rsidR="00970737">
        <w:rPr>
          <w:szCs w:val="18"/>
        </w:rPr>
        <w:t>, waarmee de bepalingen over de vulverplichting op een aantal punten zijn gewijzigd</w:t>
      </w:r>
      <w:r>
        <w:rPr>
          <w:szCs w:val="18"/>
        </w:rPr>
        <w:t>.</w:t>
      </w:r>
      <w:r>
        <w:rPr>
          <w:rStyle w:val="Voetnootmarkering"/>
          <w:szCs w:val="18"/>
        </w:rPr>
        <w:footnoteReference w:id="8"/>
      </w:r>
      <w:r>
        <w:rPr>
          <w:szCs w:val="18"/>
        </w:rPr>
        <w:t xml:space="preserve"> Op grond van deze bepalingen geldt voor Nederland een vulverplichting van 74% </w:t>
      </w:r>
      <w:r w:rsidR="00137058">
        <w:rPr>
          <w:szCs w:val="18"/>
        </w:rPr>
        <w:t>voor</w:t>
      </w:r>
      <w:r>
        <w:rPr>
          <w:szCs w:val="18"/>
        </w:rPr>
        <w:t xml:space="preserve"> alle gasopslagen in Nederland gezamenlijk.</w:t>
      </w:r>
      <w:r w:rsidR="00970737">
        <w:rPr>
          <w:rStyle w:val="Voetnootmarkering"/>
          <w:szCs w:val="18"/>
        </w:rPr>
        <w:footnoteReference w:id="9"/>
      </w:r>
      <w:r>
        <w:rPr>
          <w:szCs w:val="18"/>
        </w:rPr>
        <w:t xml:space="preserve"> Dit betreft naast de hiervoor genoemde seizoensopslagen </w:t>
      </w:r>
      <w:r w:rsidR="00664232">
        <w:rPr>
          <w:szCs w:val="18"/>
        </w:rPr>
        <w:t xml:space="preserve">en de PGI Alkmaar </w:t>
      </w:r>
      <w:r>
        <w:rPr>
          <w:szCs w:val="18"/>
        </w:rPr>
        <w:t xml:space="preserve">ook enkele cavernes. </w:t>
      </w:r>
      <w:r w:rsidR="000744A0">
        <w:rPr>
          <w:szCs w:val="18"/>
        </w:rPr>
        <w:t xml:space="preserve">In totaal gaat het om </w:t>
      </w:r>
      <w:r>
        <w:rPr>
          <w:szCs w:val="18"/>
        </w:rPr>
        <w:t xml:space="preserve">107 TWh. </w:t>
      </w:r>
      <w:r w:rsidR="00541CBF">
        <w:rPr>
          <w:szCs w:val="18"/>
        </w:rPr>
        <w:t xml:space="preserve">De wijzigingen </w:t>
      </w:r>
      <w:r w:rsidR="00585F37">
        <w:rPr>
          <w:szCs w:val="18"/>
        </w:rPr>
        <w:t>zien op de volgende punten</w:t>
      </w:r>
      <w:r w:rsidR="00541CBF">
        <w:rPr>
          <w:szCs w:val="18"/>
        </w:rPr>
        <w:t xml:space="preserve">: </w:t>
      </w:r>
      <w:r>
        <w:rPr>
          <w:szCs w:val="18"/>
        </w:rPr>
        <w:t>Aan deze vulverplichting moet op enig moment tussen 1</w:t>
      </w:r>
      <w:r w:rsidR="0063071F">
        <w:rPr>
          <w:szCs w:val="18"/>
        </w:rPr>
        <w:t> </w:t>
      </w:r>
      <w:r>
        <w:rPr>
          <w:szCs w:val="18"/>
        </w:rPr>
        <w:t>oktober en 1 december worden voldaan</w:t>
      </w:r>
      <w:r w:rsidR="00541CBF">
        <w:rPr>
          <w:szCs w:val="18"/>
        </w:rPr>
        <w:t xml:space="preserve"> (in tegenstelling tot voorheen op 1</w:t>
      </w:r>
      <w:r w:rsidR="0063071F">
        <w:rPr>
          <w:szCs w:val="18"/>
        </w:rPr>
        <w:t> </w:t>
      </w:r>
      <w:r w:rsidR="002D1DDE">
        <w:rPr>
          <w:szCs w:val="18"/>
        </w:rPr>
        <w:t>november</w:t>
      </w:r>
      <w:r w:rsidR="00541CBF">
        <w:rPr>
          <w:szCs w:val="18"/>
        </w:rPr>
        <w:t>)</w:t>
      </w:r>
      <w:r w:rsidR="00B730A3">
        <w:rPr>
          <w:szCs w:val="18"/>
        </w:rPr>
        <w:t xml:space="preserve">. Daarnaast </w:t>
      </w:r>
      <w:r w:rsidR="00970737">
        <w:rPr>
          <w:szCs w:val="18"/>
        </w:rPr>
        <w:t xml:space="preserve">is het lidstaten </w:t>
      </w:r>
      <w:r w:rsidR="006A3E2C">
        <w:rPr>
          <w:szCs w:val="18"/>
        </w:rPr>
        <w:t xml:space="preserve">nu </w:t>
      </w:r>
      <w:r w:rsidR="00970737">
        <w:rPr>
          <w:szCs w:val="18"/>
        </w:rPr>
        <w:t xml:space="preserve">toegestaan om in geval van ‘moeilijke omstandigheden’ (zoals ongunstige prijsontwikkelingen die het vullen bemoeilijken) tot 10 procentpunt af te wijken van de vulverplichting. </w:t>
      </w:r>
      <w:r>
        <w:rPr>
          <w:szCs w:val="18"/>
        </w:rPr>
        <w:t>Met de</w:t>
      </w:r>
      <w:r w:rsidR="00970737">
        <w:rPr>
          <w:szCs w:val="18"/>
        </w:rPr>
        <w:t>ze bepalingen in v</w:t>
      </w:r>
      <w:r>
        <w:rPr>
          <w:szCs w:val="18"/>
        </w:rPr>
        <w:t xml:space="preserve">erordening </w:t>
      </w:r>
      <w:r w:rsidR="00970737">
        <w:rPr>
          <w:szCs w:val="18"/>
        </w:rPr>
        <w:t xml:space="preserve">gasleveringszekerheid </w:t>
      </w:r>
      <w:r>
        <w:rPr>
          <w:szCs w:val="18"/>
        </w:rPr>
        <w:t xml:space="preserve">wordt lidstaten </w:t>
      </w:r>
      <w:r w:rsidR="00970737">
        <w:rPr>
          <w:szCs w:val="18"/>
        </w:rPr>
        <w:t xml:space="preserve">meer </w:t>
      </w:r>
      <w:r>
        <w:rPr>
          <w:szCs w:val="18"/>
        </w:rPr>
        <w:t xml:space="preserve">flexibiliteit geboden. </w:t>
      </w:r>
      <w:r w:rsidR="000D5483">
        <w:rPr>
          <w:szCs w:val="18"/>
        </w:rPr>
        <w:t>De huidige vulgraad valt binnen deze toegestane afwijking.</w:t>
      </w:r>
    </w:p>
    <w:p w:rsidR="00E463E1" w:rsidP="00D27454" w:rsidRDefault="00E463E1" w14:paraId="025C6215" w14:textId="77777777">
      <w:pPr>
        <w:rPr>
          <w:b/>
          <w:bCs/>
          <w:szCs w:val="18"/>
        </w:rPr>
      </w:pPr>
    </w:p>
    <w:p w:rsidRPr="00501241" w:rsidR="00D27454" w:rsidP="00D27454" w:rsidRDefault="00D27454" w14:paraId="7B9D848F" w14:textId="3EC76437">
      <w:pPr>
        <w:rPr>
          <w:b/>
          <w:bCs/>
          <w:szCs w:val="18"/>
        </w:rPr>
      </w:pPr>
      <w:r w:rsidRPr="00501241">
        <w:rPr>
          <w:b/>
          <w:bCs/>
          <w:szCs w:val="18"/>
        </w:rPr>
        <w:t>Duiding en mogelijke gevolgen</w:t>
      </w:r>
      <w:r>
        <w:rPr>
          <w:b/>
          <w:bCs/>
          <w:szCs w:val="18"/>
        </w:rPr>
        <w:t xml:space="preserve"> voor</w:t>
      </w:r>
      <w:r w:rsidRPr="00501241">
        <w:rPr>
          <w:b/>
          <w:bCs/>
          <w:szCs w:val="18"/>
        </w:rPr>
        <w:t xml:space="preserve"> de leveringszekerheid</w:t>
      </w:r>
    </w:p>
    <w:p w:rsidR="000A02B6" w:rsidP="00D27454" w:rsidRDefault="000A02B6" w14:paraId="2ECCC00A" w14:textId="77777777">
      <w:pPr>
        <w:rPr>
          <w:szCs w:val="18"/>
        </w:rPr>
      </w:pPr>
    </w:p>
    <w:p w:rsidR="00D27454" w:rsidP="00D27454" w:rsidRDefault="00D27454" w14:paraId="68653FC6" w14:textId="65B180CE">
      <w:pPr>
        <w:rPr>
          <w:szCs w:val="18"/>
        </w:rPr>
      </w:pPr>
      <w:r>
        <w:rPr>
          <w:szCs w:val="18"/>
        </w:rPr>
        <w:t>De hiervoor omschreven ontwikkelingen moeten in de context van de werking van de interne gasmarkt worden bezien</w:t>
      </w:r>
      <w:r w:rsidR="000A02B6">
        <w:rPr>
          <w:szCs w:val="18"/>
        </w:rPr>
        <w:t xml:space="preserve"> (zie bijlage)</w:t>
      </w:r>
      <w:r>
        <w:rPr>
          <w:szCs w:val="18"/>
        </w:rPr>
        <w:t xml:space="preserve">. </w:t>
      </w:r>
      <w:r w:rsidR="000A02B6">
        <w:rPr>
          <w:szCs w:val="18"/>
        </w:rPr>
        <w:t>L</w:t>
      </w:r>
      <w:r>
        <w:rPr>
          <w:szCs w:val="18"/>
        </w:rPr>
        <w:t>everanciers</w:t>
      </w:r>
      <w:r w:rsidR="000A02B6">
        <w:rPr>
          <w:szCs w:val="18"/>
        </w:rPr>
        <w:t xml:space="preserve"> moeten</w:t>
      </w:r>
      <w:r>
        <w:rPr>
          <w:szCs w:val="18"/>
        </w:rPr>
        <w:t xml:space="preserve"> deze winter hun klanten beleveren. </w:t>
      </w:r>
      <w:r w:rsidR="009C2735">
        <w:rPr>
          <w:szCs w:val="18"/>
        </w:rPr>
        <w:t xml:space="preserve">De </w:t>
      </w:r>
      <w:r>
        <w:rPr>
          <w:szCs w:val="18"/>
        </w:rPr>
        <w:t xml:space="preserve">gasprijzen </w:t>
      </w:r>
      <w:r w:rsidR="00134DB0">
        <w:rPr>
          <w:szCs w:val="18"/>
        </w:rPr>
        <w:t xml:space="preserve">zijn </w:t>
      </w:r>
      <w:r w:rsidR="00E463E1">
        <w:rPr>
          <w:szCs w:val="18"/>
        </w:rPr>
        <w:t xml:space="preserve">relatief stabiel </w:t>
      </w:r>
      <w:r>
        <w:rPr>
          <w:szCs w:val="18"/>
        </w:rPr>
        <w:t xml:space="preserve">en laag, ook </w:t>
      </w:r>
      <w:r w:rsidR="00134DB0">
        <w:rPr>
          <w:szCs w:val="18"/>
        </w:rPr>
        <w:t xml:space="preserve">vooruitkijkend naar de </w:t>
      </w:r>
      <w:r>
        <w:rPr>
          <w:szCs w:val="18"/>
        </w:rPr>
        <w:t xml:space="preserve">winter. </w:t>
      </w:r>
      <w:r w:rsidR="006A3E2C">
        <w:rPr>
          <w:szCs w:val="18"/>
        </w:rPr>
        <w:t xml:space="preserve">De </w:t>
      </w:r>
      <w:r>
        <w:rPr>
          <w:szCs w:val="18"/>
        </w:rPr>
        <w:t xml:space="preserve">combinatie </w:t>
      </w:r>
      <w:r w:rsidR="006A3E2C">
        <w:rPr>
          <w:szCs w:val="18"/>
        </w:rPr>
        <w:t xml:space="preserve">van deze factoren en </w:t>
      </w:r>
      <w:r w:rsidR="00664232">
        <w:rPr>
          <w:szCs w:val="18"/>
        </w:rPr>
        <w:t xml:space="preserve">de </w:t>
      </w:r>
      <w:r>
        <w:rPr>
          <w:szCs w:val="18"/>
        </w:rPr>
        <w:t xml:space="preserve">mate waarin marktpartijen gas hebben opgeslagen, duidt erop, dat marktpartijen er vertrouwen in hebben dat zij aan hun verplichtingen in de winter kunnen voldoen. </w:t>
      </w:r>
      <w:r w:rsidR="00F5457F">
        <w:rPr>
          <w:szCs w:val="18"/>
        </w:rPr>
        <w:t>Dit wor</w:t>
      </w:r>
      <w:r w:rsidR="00F90AA8">
        <w:rPr>
          <w:szCs w:val="18"/>
        </w:rPr>
        <w:t>dt bevestigd door ACER</w:t>
      </w:r>
      <w:r w:rsidR="009637A5">
        <w:rPr>
          <w:szCs w:val="18"/>
        </w:rPr>
        <w:t xml:space="preserve"> </w:t>
      </w:r>
      <w:bookmarkStart w:name="OLE_LINK8" w:id="6"/>
      <w:r w:rsidR="009637A5">
        <w:rPr>
          <w:szCs w:val="18"/>
        </w:rPr>
        <w:t>(</w:t>
      </w:r>
      <w:r w:rsidRPr="0036535A" w:rsidR="0036535A">
        <w:rPr>
          <w:szCs w:val="18"/>
        </w:rPr>
        <w:t>Agentschap voor de samenwerking tussen energieregulators</w:t>
      </w:r>
      <w:r w:rsidR="0036535A">
        <w:rPr>
          <w:szCs w:val="18"/>
        </w:rPr>
        <w:t>)</w:t>
      </w:r>
      <w:bookmarkEnd w:id="6"/>
      <w:r w:rsidR="00F90AA8">
        <w:rPr>
          <w:szCs w:val="18"/>
        </w:rPr>
        <w:t>, dat het afgelopen kwartaal als een van de meest stabiele periodes sinds 2020 duidt, met lage prijsvolatiliteit en het uitblijven van hoge geopolitieke druk. Lagere vulgraden zijn daarmee vooral een weerslag van vertrouwen dat gas beschikbaar blijft</w:t>
      </w:r>
      <w:r>
        <w:rPr>
          <w:rStyle w:val="Voetnootmarkering"/>
          <w:szCs w:val="18"/>
        </w:rPr>
        <w:footnoteReference w:id="10"/>
      </w:r>
      <w:r w:rsidR="00453ED1">
        <w:rPr>
          <w:szCs w:val="18"/>
        </w:rPr>
        <w:t>.</w:t>
      </w:r>
    </w:p>
    <w:p w:rsidR="00E463E1" w:rsidP="00D27454" w:rsidRDefault="00E463E1" w14:paraId="648E23E2" w14:textId="77777777">
      <w:pPr>
        <w:rPr>
          <w:szCs w:val="18"/>
        </w:rPr>
      </w:pPr>
    </w:p>
    <w:p w:rsidR="00D27454" w:rsidP="00D27454" w:rsidRDefault="00D27454" w14:paraId="0F4C84DF" w14:textId="09EC0900">
      <w:pPr>
        <w:rPr>
          <w:szCs w:val="18"/>
        </w:rPr>
      </w:pPr>
      <w:r>
        <w:rPr>
          <w:szCs w:val="18"/>
        </w:rPr>
        <w:lastRenderedPageBreak/>
        <w:t>Verder geldt dat wanneer het volume van gas dat nu in Nederland is opslagen wordt vergeleken met het verbruik van gas in Nederland, blijkt dat Nederland een groter deel van zijn jaarlijkse verbruik van gas heeft opgeslagen dan andere landen. In de Nederlandse gasopslagen zit op dit moment 35% van ons jaarlijks verbruik</w:t>
      </w:r>
      <w:r w:rsidR="00863ECA">
        <w:rPr>
          <w:szCs w:val="18"/>
        </w:rPr>
        <w:t xml:space="preserve"> (in een </w:t>
      </w:r>
      <w:r w:rsidR="009541CF">
        <w:rPr>
          <w:szCs w:val="18"/>
        </w:rPr>
        <w:t>normaal</w:t>
      </w:r>
      <w:r w:rsidR="00863ECA">
        <w:rPr>
          <w:szCs w:val="18"/>
        </w:rPr>
        <w:t xml:space="preserve"> temperatuurjaar)</w:t>
      </w:r>
      <w:r>
        <w:rPr>
          <w:szCs w:val="18"/>
        </w:rPr>
        <w:t xml:space="preserve">, terwijl dit voor de EU als geheel 27% is. </w:t>
      </w:r>
      <w:r w:rsidR="005634BC">
        <w:rPr>
          <w:szCs w:val="18"/>
        </w:rPr>
        <w:t xml:space="preserve">Nederlandse opslagen leveren ook flexibiliteit aan buurlanden wanneer dat nodig is. </w:t>
      </w:r>
    </w:p>
    <w:p w:rsidR="00E463E1" w:rsidP="00D27454" w:rsidRDefault="00E463E1" w14:paraId="35A54C64" w14:textId="77777777">
      <w:pPr>
        <w:rPr>
          <w:i/>
          <w:iCs/>
          <w:szCs w:val="18"/>
        </w:rPr>
      </w:pPr>
    </w:p>
    <w:p w:rsidRPr="0071383E" w:rsidR="00D27454" w:rsidP="00D27454" w:rsidRDefault="00D27454" w14:paraId="05920EBF" w14:textId="769B0F42">
      <w:pPr>
        <w:rPr>
          <w:i/>
          <w:iCs/>
          <w:szCs w:val="18"/>
        </w:rPr>
      </w:pPr>
      <w:r>
        <w:rPr>
          <w:i/>
          <w:iCs/>
          <w:szCs w:val="18"/>
        </w:rPr>
        <w:t>L</w:t>
      </w:r>
      <w:r w:rsidRPr="0071383E">
        <w:rPr>
          <w:i/>
          <w:iCs/>
          <w:szCs w:val="18"/>
        </w:rPr>
        <w:t>everingszekerheid komende winter</w:t>
      </w:r>
    </w:p>
    <w:p w:rsidR="00E463E1" w:rsidP="00D27454" w:rsidRDefault="00D27454" w14:paraId="00351392" w14:textId="7FC70A6A">
      <w:pPr>
        <w:rPr>
          <w:szCs w:val="18"/>
        </w:rPr>
      </w:pPr>
      <w:r>
        <w:rPr>
          <w:szCs w:val="18"/>
        </w:rPr>
        <w:t>Zoals benoemd, spelen bij de</w:t>
      </w:r>
      <w:r w:rsidRPr="009729B5">
        <w:rPr>
          <w:szCs w:val="18"/>
        </w:rPr>
        <w:t xml:space="preserve"> leveringszekerheid </w:t>
      </w:r>
      <w:r>
        <w:rPr>
          <w:szCs w:val="18"/>
        </w:rPr>
        <w:t>in de winter twee factoren een rol</w:t>
      </w:r>
      <w:r w:rsidRPr="009729B5">
        <w:rPr>
          <w:szCs w:val="18"/>
        </w:rPr>
        <w:t>:</w:t>
      </w:r>
      <w:r>
        <w:rPr>
          <w:szCs w:val="18"/>
        </w:rPr>
        <w:t xml:space="preserve"> 1) </w:t>
      </w:r>
      <w:r w:rsidRPr="009729B5">
        <w:rPr>
          <w:szCs w:val="18"/>
        </w:rPr>
        <w:t xml:space="preserve">de beschikbare </w:t>
      </w:r>
      <w:r w:rsidRPr="006F20DC">
        <w:rPr>
          <w:i/>
          <w:iCs/>
          <w:szCs w:val="18"/>
        </w:rPr>
        <w:t>capaciteit</w:t>
      </w:r>
      <w:r w:rsidRPr="009729B5">
        <w:rPr>
          <w:szCs w:val="18"/>
        </w:rPr>
        <w:t xml:space="preserve"> om op extreem koude dagen </w:t>
      </w:r>
      <w:r>
        <w:rPr>
          <w:szCs w:val="18"/>
        </w:rPr>
        <w:t>(piekdagen)</w:t>
      </w:r>
      <w:r w:rsidRPr="009729B5">
        <w:rPr>
          <w:szCs w:val="18"/>
        </w:rPr>
        <w:t xml:space="preserve"> voldoende gas te kunnen leveren</w:t>
      </w:r>
      <w:r>
        <w:rPr>
          <w:szCs w:val="18"/>
        </w:rPr>
        <w:t xml:space="preserve"> en 2) het </w:t>
      </w:r>
      <w:r w:rsidRPr="009729B5">
        <w:rPr>
          <w:szCs w:val="18"/>
        </w:rPr>
        <w:t xml:space="preserve">totale </w:t>
      </w:r>
      <w:r w:rsidRPr="006F20DC">
        <w:rPr>
          <w:i/>
          <w:iCs/>
          <w:szCs w:val="18"/>
        </w:rPr>
        <w:t>volume</w:t>
      </w:r>
      <w:r>
        <w:rPr>
          <w:szCs w:val="18"/>
        </w:rPr>
        <w:t xml:space="preserve"> aan </w:t>
      </w:r>
      <w:r w:rsidRPr="009729B5">
        <w:rPr>
          <w:szCs w:val="18"/>
        </w:rPr>
        <w:t xml:space="preserve">gas </w:t>
      </w:r>
      <w:r>
        <w:rPr>
          <w:szCs w:val="18"/>
        </w:rPr>
        <w:t xml:space="preserve">dat </w:t>
      </w:r>
      <w:r w:rsidRPr="009729B5">
        <w:rPr>
          <w:szCs w:val="18"/>
        </w:rPr>
        <w:t xml:space="preserve">nodig is om </w:t>
      </w:r>
      <w:r>
        <w:rPr>
          <w:szCs w:val="18"/>
        </w:rPr>
        <w:t>in een extreem koude</w:t>
      </w:r>
      <w:r w:rsidRPr="009729B5">
        <w:rPr>
          <w:szCs w:val="18"/>
        </w:rPr>
        <w:t xml:space="preserve"> winter te voorzien in de vraag.</w:t>
      </w:r>
    </w:p>
    <w:p w:rsidR="00CD2CD8" w:rsidP="00D27454" w:rsidRDefault="00CD2CD8" w14:paraId="4B0E882F" w14:textId="77777777">
      <w:pPr>
        <w:rPr>
          <w:szCs w:val="18"/>
        </w:rPr>
      </w:pPr>
    </w:p>
    <w:p w:rsidR="00D27454" w:rsidP="00D27454" w:rsidRDefault="00D27454" w14:paraId="049895E8" w14:textId="5EA680CB">
      <w:pPr>
        <w:rPr>
          <w:szCs w:val="18"/>
        </w:rPr>
      </w:pPr>
      <w:r>
        <w:rPr>
          <w:szCs w:val="18"/>
        </w:rPr>
        <w:t>GTS heeft bevestigd</w:t>
      </w:r>
      <w:r w:rsidR="00E87128">
        <w:rPr>
          <w:rStyle w:val="Voetnootmarkering"/>
          <w:szCs w:val="18"/>
        </w:rPr>
        <w:footnoteReference w:id="11"/>
      </w:r>
      <w:r>
        <w:rPr>
          <w:szCs w:val="18"/>
        </w:rPr>
        <w:t xml:space="preserve"> dat </w:t>
      </w:r>
      <w:r w:rsidRPr="005078DA">
        <w:rPr>
          <w:szCs w:val="18"/>
        </w:rPr>
        <w:t>de leverings</w:t>
      </w:r>
      <w:r w:rsidRPr="00B56609">
        <w:rPr>
          <w:i/>
          <w:iCs/>
          <w:szCs w:val="18"/>
        </w:rPr>
        <w:t xml:space="preserve">capaciteit </w:t>
      </w:r>
      <w:r w:rsidRPr="005078DA">
        <w:rPr>
          <w:szCs w:val="18"/>
        </w:rPr>
        <w:t xml:space="preserve">op piekdagen </w:t>
      </w:r>
      <w:r>
        <w:rPr>
          <w:szCs w:val="18"/>
        </w:rPr>
        <w:t xml:space="preserve">in de komende winter </w:t>
      </w:r>
      <w:r w:rsidRPr="005078DA">
        <w:rPr>
          <w:szCs w:val="18"/>
        </w:rPr>
        <w:t xml:space="preserve">niet </w:t>
      </w:r>
      <w:r>
        <w:rPr>
          <w:szCs w:val="18"/>
        </w:rPr>
        <w:t xml:space="preserve">wordt </w:t>
      </w:r>
      <w:r w:rsidRPr="005078DA">
        <w:rPr>
          <w:szCs w:val="18"/>
        </w:rPr>
        <w:t>beïnvloed door het al dan niet halen van</w:t>
      </w:r>
      <w:r>
        <w:rPr>
          <w:szCs w:val="18"/>
        </w:rPr>
        <w:t xml:space="preserve"> het vuldoel.</w:t>
      </w:r>
      <w:r w:rsidRPr="005078DA">
        <w:rPr>
          <w:szCs w:val="18"/>
        </w:rPr>
        <w:t xml:space="preserve"> Er </w:t>
      </w:r>
      <w:r>
        <w:rPr>
          <w:szCs w:val="18"/>
        </w:rPr>
        <w:t>is</w:t>
      </w:r>
      <w:r w:rsidRPr="005078DA">
        <w:rPr>
          <w:szCs w:val="18"/>
        </w:rPr>
        <w:t xml:space="preserve"> voldoende capaciteit beschikbaar om aan de vraag te voldoen tijdens </w:t>
      </w:r>
      <w:r>
        <w:rPr>
          <w:szCs w:val="18"/>
        </w:rPr>
        <w:t xml:space="preserve">dagen </w:t>
      </w:r>
      <w:r w:rsidRPr="005078DA">
        <w:rPr>
          <w:szCs w:val="18"/>
        </w:rPr>
        <w:t>van extreme kou.</w:t>
      </w:r>
    </w:p>
    <w:p w:rsidR="00CD2CD8" w:rsidP="00D27454" w:rsidRDefault="00CD2CD8" w14:paraId="6AD622DB" w14:textId="77777777">
      <w:pPr>
        <w:rPr>
          <w:szCs w:val="18"/>
        </w:rPr>
      </w:pPr>
    </w:p>
    <w:p w:rsidR="00D27454" w:rsidP="00D27454" w:rsidRDefault="00D27454" w14:paraId="6CBBA14C" w14:textId="0A9A5DB1">
      <w:pPr>
        <w:rPr>
          <w:szCs w:val="18"/>
        </w:rPr>
      </w:pPr>
      <w:r>
        <w:rPr>
          <w:szCs w:val="18"/>
        </w:rPr>
        <w:t xml:space="preserve">Wat betreft </w:t>
      </w:r>
      <w:r w:rsidRPr="002D37A9">
        <w:rPr>
          <w:i/>
          <w:iCs/>
          <w:szCs w:val="18"/>
        </w:rPr>
        <w:t>volume</w:t>
      </w:r>
      <w:r>
        <w:rPr>
          <w:szCs w:val="18"/>
        </w:rPr>
        <w:t xml:space="preserve"> geldt dat in </w:t>
      </w:r>
      <w:r w:rsidRPr="0001005F">
        <w:rPr>
          <w:szCs w:val="18"/>
        </w:rPr>
        <w:t>een gemiddelde winter (een zogenoemd normaal temperatuurjaar) er voldoende gas beschikbaar</w:t>
      </w:r>
      <w:r>
        <w:rPr>
          <w:szCs w:val="18"/>
        </w:rPr>
        <w:t xml:space="preserve"> is. Uit de leveringszekerheidsanalyse van GTS blijkt namelijk dat een </w:t>
      </w:r>
      <w:r w:rsidRPr="0001005F">
        <w:rPr>
          <w:szCs w:val="18"/>
        </w:rPr>
        <w:t xml:space="preserve">vulniveau van 71 TWh </w:t>
      </w:r>
      <w:r>
        <w:rPr>
          <w:szCs w:val="18"/>
        </w:rPr>
        <w:t xml:space="preserve">in de seizoensopslagen </w:t>
      </w:r>
      <w:r w:rsidRPr="0001005F">
        <w:rPr>
          <w:szCs w:val="18"/>
        </w:rPr>
        <w:t>voldoende is om in de totale gasvraag</w:t>
      </w:r>
      <w:r>
        <w:rPr>
          <w:szCs w:val="18"/>
        </w:rPr>
        <w:t xml:space="preserve"> in een normaal temperatuurjaar</w:t>
      </w:r>
      <w:r w:rsidRPr="0001005F">
        <w:rPr>
          <w:szCs w:val="18"/>
        </w:rPr>
        <w:t xml:space="preserve"> te voorzien.</w:t>
      </w:r>
      <w:r>
        <w:rPr>
          <w:rStyle w:val="Voetnootmarkering"/>
          <w:szCs w:val="18"/>
        </w:rPr>
        <w:footnoteReference w:id="12"/>
      </w:r>
      <w:r w:rsidRPr="0001005F">
        <w:rPr>
          <w:szCs w:val="18"/>
        </w:rPr>
        <w:t xml:space="preserve"> </w:t>
      </w:r>
      <w:r>
        <w:rPr>
          <w:szCs w:val="18"/>
        </w:rPr>
        <w:t xml:space="preserve">De huidige vulgraad van 102 TWh in de seizoensopslagen zit hier ruim boven. </w:t>
      </w:r>
      <w:r w:rsidRPr="0001005F">
        <w:rPr>
          <w:szCs w:val="18"/>
        </w:rPr>
        <w:t xml:space="preserve">Indien de winter </w:t>
      </w:r>
      <w:r>
        <w:rPr>
          <w:szCs w:val="18"/>
        </w:rPr>
        <w:t xml:space="preserve">zou verlopen zoals in </w:t>
      </w:r>
      <w:r w:rsidRPr="0001005F">
        <w:rPr>
          <w:szCs w:val="18"/>
        </w:rPr>
        <w:t xml:space="preserve">het koudste jaar </w:t>
      </w:r>
      <w:r>
        <w:rPr>
          <w:szCs w:val="18"/>
        </w:rPr>
        <w:t xml:space="preserve">dat zich in de </w:t>
      </w:r>
      <w:r w:rsidRPr="0001005F">
        <w:rPr>
          <w:szCs w:val="18"/>
        </w:rPr>
        <w:t>afgelopen dertig jaar</w:t>
      </w:r>
      <w:r>
        <w:rPr>
          <w:szCs w:val="18"/>
        </w:rPr>
        <w:t xml:space="preserve"> heeft voorgedaan (dat is de winter van 1995/1996)</w:t>
      </w:r>
      <w:r w:rsidRPr="0001005F">
        <w:rPr>
          <w:szCs w:val="18"/>
        </w:rPr>
        <w:t xml:space="preserve">, </w:t>
      </w:r>
      <w:r>
        <w:rPr>
          <w:szCs w:val="18"/>
        </w:rPr>
        <w:t xml:space="preserve">is het </w:t>
      </w:r>
      <w:r w:rsidR="00664232">
        <w:rPr>
          <w:szCs w:val="18"/>
        </w:rPr>
        <w:t xml:space="preserve">volgens de GTS analyse </w:t>
      </w:r>
      <w:r>
        <w:rPr>
          <w:szCs w:val="18"/>
        </w:rPr>
        <w:t xml:space="preserve">niet uit te sluiten dat er tijdelijk een beperkt </w:t>
      </w:r>
      <w:r w:rsidRPr="0001005F">
        <w:rPr>
          <w:szCs w:val="18"/>
        </w:rPr>
        <w:t xml:space="preserve">volumetekort </w:t>
      </w:r>
      <w:r>
        <w:rPr>
          <w:szCs w:val="18"/>
        </w:rPr>
        <w:t xml:space="preserve">kan </w:t>
      </w:r>
      <w:r w:rsidRPr="0001005F">
        <w:rPr>
          <w:szCs w:val="18"/>
        </w:rPr>
        <w:t>ontstaan</w:t>
      </w:r>
      <w:r w:rsidR="00863ECA">
        <w:rPr>
          <w:szCs w:val="18"/>
        </w:rPr>
        <w:t xml:space="preserve"> (van circa 8 TWh)</w:t>
      </w:r>
      <w:r w:rsidRPr="0001005F">
        <w:rPr>
          <w:szCs w:val="18"/>
        </w:rPr>
        <w:t>.</w:t>
      </w:r>
      <w:r>
        <w:rPr>
          <w:szCs w:val="18"/>
        </w:rPr>
        <w:t xml:space="preserve"> </w:t>
      </w:r>
    </w:p>
    <w:p w:rsidR="00CD2CD8" w:rsidP="00D27454" w:rsidRDefault="00CD2CD8" w14:paraId="64F504E9" w14:textId="77777777">
      <w:pPr>
        <w:rPr>
          <w:szCs w:val="18"/>
        </w:rPr>
      </w:pPr>
    </w:p>
    <w:p w:rsidRPr="0001005F" w:rsidR="00D27454" w:rsidP="00D27454" w:rsidRDefault="00BC428B" w14:paraId="7527CD67" w14:textId="2CCA0734">
      <w:pPr>
        <w:rPr>
          <w:szCs w:val="18"/>
        </w:rPr>
      </w:pPr>
      <w:r>
        <w:rPr>
          <w:szCs w:val="18"/>
        </w:rPr>
        <w:t>Indien een dergelijke, extreme situatie zich voor zou doen</w:t>
      </w:r>
      <w:r w:rsidR="00D27454">
        <w:rPr>
          <w:szCs w:val="18"/>
        </w:rPr>
        <w:t xml:space="preserve">, </w:t>
      </w:r>
      <w:r w:rsidR="00863ECA">
        <w:rPr>
          <w:szCs w:val="18"/>
        </w:rPr>
        <w:t>ziet het kabinet</w:t>
      </w:r>
      <w:r w:rsidR="00D27454">
        <w:rPr>
          <w:szCs w:val="18"/>
        </w:rPr>
        <w:t xml:space="preserve"> </w:t>
      </w:r>
      <w:r w:rsidR="00C358B9">
        <w:rPr>
          <w:szCs w:val="18"/>
        </w:rPr>
        <w:t xml:space="preserve">voldoende </w:t>
      </w:r>
      <w:r w:rsidR="00D27454">
        <w:rPr>
          <w:szCs w:val="18"/>
        </w:rPr>
        <w:t xml:space="preserve">manieren om dit in de praktijk op te vangen: </w:t>
      </w:r>
    </w:p>
    <w:p w:rsidR="00D27454" w:rsidP="00D27454" w:rsidRDefault="00D27454" w14:paraId="12FFDEBC" w14:textId="77777777">
      <w:pPr>
        <w:pStyle w:val="Lijstalinea"/>
        <w:numPr>
          <w:ilvl w:val="0"/>
          <w:numId w:val="15"/>
        </w:numPr>
        <w:rPr>
          <w:rFonts w:ascii="Verdana" w:hAnsi="Verdana"/>
          <w:sz w:val="18"/>
          <w:szCs w:val="18"/>
        </w:rPr>
      </w:pPr>
      <w:r>
        <w:rPr>
          <w:rFonts w:ascii="Verdana" w:hAnsi="Verdana"/>
          <w:sz w:val="18"/>
          <w:szCs w:val="18"/>
        </w:rPr>
        <w:t>Gas uit de gascavernes: in de analyse van GTS heeft GTS de keuze gemaakt om het volume dat kan worden geleverd door de gascavernes niet mee te rekenen. Gascavernes kunnen gedurende het jaar doorlopend worden gevuld en geleegd. In de praktijk kunnen de cavernes dus ook bijdragen aan het voorzien in de vraag.</w:t>
      </w:r>
    </w:p>
    <w:p w:rsidRPr="0001005F" w:rsidR="00D27454" w:rsidP="00D27454" w:rsidRDefault="00D27454" w14:paraId="7D107E93" w14:textId="4CEA0794">
      <w:pPr>
        <w:pStyle w:val="Lijstalinea"/>
        <w:numPr>
          <w:ilvl w:val="0"/>
          <w:numId w:val="15"/>
        </w:numPr>
        <w:rPr>
          <w:rFonts w:ascii="Verdana" w:hAnsi="Verdana"/>
          <w:sz w:val="18"/>
          <w:szCs w:val="18"/>
        </w:rPr>
      </w:pPr>
      <w:r>
        <w:rPr>
          <w:rFonts w:ascii="Verdana" w:hAnsi="Verdana"/>
          <w:sz w:val="18"/>
          <w:szCs w:val="18"/>
        </w:rPr>
        <w:t>Extra i</w:t>
      </w:r>
      <w:r w:rsidRPr="0001005F">
        <w:rPr>
          <w:rFonts w:ascii="Verdana" w:hAnsi="Verdana"/>
          <w:sz w:val="18"/>
          <w:szCs w:val="18"/>
        </w:rPr>
        <w:t>mport van LNG</w:t>
      </w:r>
      <w:r w:rsidR="009541CF">
        <w:rPr>
          <w:rFonts w:ascii="Verdana" w:hAnsi="Verdana"/>
          <w:sz w:val="18"/>
          <w:szCs w:val="18"/>
        </w:rPr>
        <w:t xml:space="preserve"> naar Noord-West Europa</w:t>
      </w:r>
      <w:r w:rsidRPr="0001005F">
        <w:rPr>
          <w:rFonts w:ascii="Verdana" w:hAnsi="Verdana"/>
          <w:sz w:val="18"/>
          <w:szCs w:val="18"/>
        </w:rPr>
        <w:t>: Door de toename van wereldwijde LNG-productiecapaciteit</w:t>
      </w:r>
      <w:r w:rsidR="00CD2CD8">
        <w:rPr>
          <w:rFonts w:ascii="Verdana" w:hAnsi="Verdana"/>
          <w:sz w:val="18"/>
          <w:szCs w:val="18"/>
        </w:rPr>
        <w:t>, waaronder in de VS in het eerste kwartaal van 2026,</w:t>
      </w:r>
      <w:r>
        <w:rPr>
          <w:rFonts w:ascii="Verdana" w:hAnsi="Verdana"/>
          <w:sz w:val="18"/>
          <w:szCs w:val="18"/>
        </w:rPr>
        <w:t xml:space="preserve"> en de uitbreiding van de LNG-importcapaciteit in Europa</w:t>
      </w:r>
      <w:r w:rsidRPr="0001005F">
        <w:rPr>
          <w:rFonts w:ascii="Verdana" w:hAnsi="Verdana"/>
          <w:sz w:val="18"/>
          <w:szCs w:val="18"/>
        </w:rPr>
        <w:t>, is extra import</w:t>
      </w:r>
      <w:r>
        <w:rPr>
          <w:rFonts w:ascii="Verdana" w:hAnsi="Verdana"/>
          <w:sz w:val="18"/>
          <w:szCs w:val="18"/>
        </w:rPr>
        <w:t xml:space="preserve"> van LNG</w:t>
      </w:r>
      <w:r w:rsidRPr="0001005F">
        <w:rPr>
          <w:rFonts w:ascii="Verdana" w:hAnsi="Verdana"/>
          <w:sz w:val="18"/>
          <w:szCs w:val="18"/>
        </w:rPr>
        <w:t xml:space="preserve"> naar Europa mogelijk</w:t>
      </w:r>
      <w:r w:rsidR="00664232">
        <w:rPr>
          <w:rFonts w:ascii="Verdana" w:hAnsi="Verdana"/>
          <w:sz w:val="18"/>
          <w:szCs w:val="18"/>
        </w:rPr>
        <w:t xml:space="preserve"> en ook waarschijnlijk</w:t>
      </w:r>
      <w:r>
        <w:rPr>
          <w:rFonts w:ascii="Verdana" w:hAnsi="Verdana"/>
          <w:sz w:val="18"/>
          <w:szCs w:val="18"/>
        </w:rPr>
        <w:t xml:space="preserve"> deze winter</w:t>
      </w:r>
      <w:r w:rsidRPr="0001005F">
        <w:rPr>
          <w:rFonts w:ascii="Verdana" w:hAnsi="Verdana"/>
          <w:sz w:val="18"/>
          <w:szCs w:val="18"/>
        </w:rPr>
        <w:t>. Dit sluit aan bij de verwachtingen van het Internationaal Energieagentschap (IEA)</w:t>
      </w:r>
      <w:r>
        <w:rPr>
          <w:rFonts w:ascii="Verdana" w:hAnsi="Verdana"/>
          <w:sz w:val="18"/>
          <w:szCs w:val="18"/>
        </w:rPr>
        <w:t>.</w:t>
      </w:r>
      <w:r>
        <w:rPr>
          <w:rStyle w:val="Voetnootmarkering"/>
          <w:szCs w:val="18"/>
        </w:rPr>
        <w:footnoteReference w:id="13"/>
      </w:r>
      <w:r w:rsidRPr="0001005F">
        <w:rPr>
          <w:rFonts w:ascii="Verdana" w:hAnsi="Verdana"/>
          <w:sz w:val="18"/>
          <w:szCs w:val="18"/>
        </w:rPr>
        <w:t xml:space="preserve"> </w:t>
      </w:r>
    </w:p>
    <w:p w:rsidRPr="0001005F" w:rsidR="00D27454" w:rsidP="00D27454" w:rsidRDefault="00D27454" w14:paraId="7CD4DB03" w14:textId="77777777">
      <w:pPr>
        <w:pStyle w:val="Lijstalinea"/>
        <w:numPr>
          <w:ilvl w:val="0"/>
          <w:numId w:val="15"/>
        </w:numPr>
        <w:rPr>
          <w:rFonts w:ascii="Verdana" w:hAnsi="Verdana"/>
          <w:sz w:val="18"/>
          <w:szCs w:val="18"/>
        </w:rPr>
      </w:pPr>
      <w:r w:rsidRPr="0001005F">
        <w:rPr>
          <w:rFonts w:ascii="Verdana" w:hAnsi="Verdana"/>
          <w:sz w:val="18"/>
          <w:szCs w:val="18"/>
        </w:rPr>
        <w:t xml:space="preserve">Afname van doorvoer naar het buitenland: </w:t>
      </w:r>
      <w:r>
        <w:rPr>
          <w:rFonts w:ascii="Verdana" w:hAnsi="Verdana"/>
          <w:sz w:val="18"/>
          <w:szCs w:val="18"/>
        </w:rPr>
        <w:t xml:space="preserve">In het geval dat het aanbod in Nederland krapper wordt, kan dat als gevolg hebben dat de prijs op de Nederlandse gashandelsplaats TTF toeneemt in vergelijking met prijzen op gashandelsplaatsen in buurlanden. Het wordt dan minder aantrekkelijk om gas uit Nederland te exporteren waardoor de export daalt. In een dergelijk geval is de verwachting dat door de dalende export er meer gas beschikbaar blijft voor afnemers in Nederland. </w:t>
      </w:r>
    </w:p>
    <w:p w:rsidRPr="0078771F" w:rsidR="00D27454" w:rsidP="0078771F" w:rsidRDefault="00D27454" w14:paraId="0CE30DFC" w14:textId="356A42CF">
      <w:pPr>
        <w:pStyle w:val="Lijstalinea"/>
        <w:numPr>
          <w:ilvl w:val="0"/>
          <w:numId w:val="15"/>
        </w:numPr>
        <w:rPr>
          <w:rFonts w:ascii="Verdana" w:hAnsi="Verdana"/>
          <w:sz w:val="18"/>
          <w:szCs w:val="18"/>
        </w:rPr>
      </w:pPr>
      <w:r w:rsidRPr="0001005F">
        <w:rPr>
          <w:rFonts w:ascii="Verdana" w:hAnsi="Verdana"/>
          <w:sz w:val="18"/>
          <w:szCs w:val="18"/>
        </w:rPr>
        <w:t xml:space="preserve">Daling van de binnenlandse vraag: Bij </w:t>
      </w:r>
      <w:r>
        <w:rPr>
          <w:rFonts w:ascii="Verdana" w:hAnsi="Verdana"/>
          <w:sz w:val="18"/>
          <w:szCs w:val="18"/>
        </w:rPr>
        <w:t xml:space="preserve">een krappe Nederlandse markt zal hetzelfde prijseffect mogelijk ook leiden tot minder gebruik of tot het </w:t>
      </w:r>
      <w:r>
        <w:rPr>
          <w:rFonts w:ascii="Verdana" w:hAnsi="Verdana"/>
          <w:sz w:val="18"/>
          <w:szCs w:val="18"/>
        </w:rPr>
        <w:lastRenderedPageBreak/>
        <w:t xml:space="preserve">omschakelen naar andere brandstoffen. </w:t>
      </w:r>
      <w:r w:rsidRPr="0078771F" w:rsidR="0078771F">
        <w:rPr>
          <w:rFonts w:ascii="Verdana" w:hAnsi="Verdana"/>
          <w:sz w:val="18"/>
          <w:szCs w:val="18"/>
        </w:rPr>
        <w:t>Hoewel dit onderdeel is van een goed functionerende markt waar vraag en aanbod in balans zijn, zijn stijgende gasprijzen met het oog op een betaalbare energievoorziening uiteraard niet gewenst.</w:t>
      </w:r>
    </w:p>
    <w:p w:rsidRPr="002D37A9" w:rsidR="00D27454" w:rsidP="00D27454" w:rsidRDefault="00D27454" w14:paraId="7D9C34D1" w14:textId="77777777">
      <w:pPr>
        <w:rPr>
          <w:b/>
          <w:bCs/>
          <w:szCs w:val="18"/>
        </w:rPr>
      </w:pPr>
      <w:r w:rsidRPr="002D37A9">
        <w:rPr>
          <w:b/>
          <w:bCs/>
          <w:szCs w:val="18"/>
        </w:rPr>
        <w:t>Waakzaamheid en voorbereidingen op volgend vulseizoen</w:t>
      </w:r>
    </w:p>
    <w:p w:rsidR="000A02B6" w:rsidP="00D27454" w:rsidRDefault="000A02B6" w14:paraId="70972CED" w14:textId="77777777">
      <w:pPr>
        <w:rPr>
          <w:szCs w:val="18"/>
        </w:rPr>
      </w:pPr>
    </w:p>
    <w:p w:rsidR="00D27454" w:rsidP="00D27454" w:rsidRDefault="00D27454" w14:paraId="6CA31F93" w14:textId="40574FA4">
      <w:pPr>
        <w:rPr>
          <w:szCs w:val="18"/>
        </w:rPr>
      </w:pPr>
      <w:r>
        <w:rPr>
          <w:szCs w:val="18"/>
        </w:rPr>
        <w:t xml:space="preserve">Het huidige vulseizoen is ten einde en er zijn voor het kabinet geen mogelijkheden meer om in het lopende </w:t>
      </w:r>
      <w:r w:rsidR="00970737">
        <w:rPr>
          <w:szCs w:val="18"/>
        </w:rPr>
        <w:t>opslag</w:t>
      </w:r>
      <w:r>
        <w:rPr>
          <w:szCs w:val="18"/>
        </w:rPr>
        <w:t xml:space="preserve">jaar nog iets te veranderen aan de actuele vulgraad. </w:t>
      </w:r>
    </w:p>
    <w:p w:rsidR="00CD2CD8" w:rsidP="00D27454" w:rsidRDefault="00CD2CD8" w14:paraId="3D15A506" w14:textId="77777777">
      <w:pPr>
        <w:rPr>
          <w:szCs w:val="18"/>
        </w:rPr>
      </w:pPr>
    </w:p>
    <w:p w:rsidR="00D27454" w:rsidP="00D27454" w:rsidRDefault="0073720B" w14:paraId="48FF28BD" w14:textId="18B3D819">
      <w:pPr>
        <w:rPr>
          <w:szCs w:val="18"/>
        </w:rPr>
      </w:pPr>
      <w:r>
        <w:rPr>
          <w:szCs w:val="18"/>
        </w:rPr>
        <w:t>Tegelijkertijd</w:t>
      </w:r>
      <w:r w:rsidR="00017C4D">
        <w:rPr>
          <w:szCs w:val="18"/>
        </w:rPr>
        <w:t xml:space="preserve"> blijft</w:t>
      </w:r>
      <w:r w:rsidR="00623781">
        <w:rPr>
          <w:szCs w:val="18"/>
        </w:rPr>
        <w:t xml:space="preserve"> </w:t>
      </w:r>
      <w:r w:rsidR="00D27454">
        <w:rPr>
          <w:szCs w:val="18"/>
        </w:rPr>
        <w:t xml:space="preserve">het kabinet deze winter waakzaam en </w:t>
      </w:r>
      <w:r w:rsidR="00623781">
        <w:rPr>
          <w:szCs w:val="18"/>
        </w:rPr>
        <w:t>monitort het kabinet</w:t>
      </w:r>
      <w:r>
        <w:rPr>
          <w:szCs w:val="18"/>
        </w:rPr>
        <w:t xml:space="preserve"> </w:t>
      </w:r>
      <w:r w:rsidR="00D27454">
        <w:rPr>
          <w:szCs w:val="18"/>
        </w:rPr>
        <w:t xml:space="preserve">de leveringszekerheid en betaalbaarheid nauwlettend. </w:t>
      </w:r>
    </w:p>
    <w:p w:rsidR="00CD2CD8" w:rsidP="00D27454" w:rsidRDefault="00CD2CD8" w14:paraId="5E9F3953" w14:textId="77777777">
      <w:pPr>
        <w:rPr>
          <w:szCs w:val="18"/>
        </w:rPr>
      </w:pPr>
    </w:p>
    <w:p w:rsidR="00D27454" w:rsidP="00D27454" w:rsidRDefault="0073720B" w14:paraId="7FCAA882" w14:textId="2F1CCD95">
      <w:pPr>
        <w:rPr>
          <w:szCs w:val="18"/>
        </w:rPr>
      </w:pPr>
      <w:r>
        <w:rPr>
          <w:szCs w:val="18"/>
        </w:rPr>
        <w:t xml:space="preserve">Daarnaast </w:t>
      </w:r>
      <w:r w:rsidR="00D27454">
        <w:rPr>
          <w:szCs w:val="18"/>
        </w:rPr>
        <w:t xml:space="preserve">heeft het kabinet </w:t>
      </w:r>
      <w:r w:rsidR="00531DC6">
        <w:rPr>
          <w:szCs w:val="18"/>
        </w:rPr>
        <w:t>volledige focus op het volgende vulseizoen</w:t>
      </w:r>
      <w:r w:rsidR="00D27454">
        <w:rPr>
          <w:szCs w:val="18"/>
        </w:rPr>
        <w:t>. In de Kamerbrief van 30 september jl. is toegelicht dat het kabinet het advies van GTS heeft overgenomen en een nationaal vuldoel heeft gesteld van 115 TWh in de seizoensopslagen en de PGI Alkmaar gezamenlijk op 1 november 2026.</w:t>
      </w:r>
    </w:p>
    <w:p w:rsidR="00CD2CD8" w:rsidP="00D27454" w:rsidRDefault="00CD2CD8" w14:paraId="5AEDD702" w14:textId="77777777">
      <w:pPr>
        <w:rPr>
          <w:szCs w:val="18"/>
        </w:rPr>
      </w:pPr>
    </w:p>
    <w:p w:rsidR="00531DC6" w:rsidP="00D27454" w:rsidRDefault="00D27454" w14:paraId="0CF5E359" w14:textId="7F07A9A9">
      <w:pPr>
        <w:rPr>
          <w:szCs w:val="18"/>
        </w:rPr>
      </w:pPr>
      <w:r>
        <w:rPr>
          <w:szCs w:val="18"/>
        </w:rPr>
        <w:t>Om dat te realiseren treft het kabinet maatregelen</w:t>
      </w:r>
      <w:r w:rsidR="00531DC6">
        <w:rPr>
          <w:szCs w:val="18"/>
        </w:rPr>
        <w:t>:</w:t>
      </w:r>
      <w:r>
        <w:rPr>
          <w:szCs w:val="18"/>
        </w:rPr>
        <w:t xml:space="preserve"> </w:t>
      </w:r>
    </w:p>
    <w:p w:rsidRPr="00585F37" w:rsidR="00D65BD6" w:rsidP="00585F37" w:rsidRDefault="00D27454" w14:paraId="2E94969A" w14:textId="66066510">
      <w:pPr>
        <w:pStyle w:val="Lijstalinea"/>
        <w:numPr>
          <w:ilvl w:val="0"/>
          <w:numId w:val="15"/>
        </w:numPr>
        <w:rPr>
          <w:rFonts w:ascii="Verdana" w:hAnsi="Verdana"/>
          <w:sz w:val="18"/>
          <w:szCs w:val="18"/>
        </w:rPr>
      </w:pPr>
      <w:r w:rsidRPr="00585F37">
        <w:rPr>
          <w:rFonts w:ascii="Verdana" w:hAnsi="Verdana"/>
          <w:sz w:val="18"/>
          <w:szCs w:val="18"/>
        </w:rPr>
        <w:t xml:space="preserve">EBN </w:t>
      </w:r>
      <w:r w:rsidRPr="00585F37" w:rsidR="00531DC6">
        <w:rPr>
          <w:rFonts w:ascii="Verdana" w:hAnsi="Verdana"/>
          <w:sz w:val="18"/>
          <w:szCs w:val="18"/>
        </w:rPr>
        <w:t xml:space="preserve">blijft een vultaak </w:t>
      </w:r>
      <w:r w:rsidRPr="00585F37" w:rsidR="00407FE0">
        <w:rPr>
          <w:rFonts w:ascii="Verdana" w:hAnsi="Verdana"/>
          <w:sz w:val="18"/>
          <w:szCs w:val="18"/>
        </w:rPr>
        <w:t xml:space="preserve">houden om te vullen voor zover de markt dat niet doet. </w:t>
      </w:r>
      <w:r w:rsidRPr="00585F37" w:rsidR="009E0ED0">
        <w:rPr>
          <w:rFonts w:ascii="Verdana" w:hAnsi="Verdana"/>
          <w:sz w:val="18"/>
          <w:szCs w:val="18"/>
        </w:rPr>
        <w:t xml:space="preserve">Eerder heeft het kabinet al </w:t>
      </w:r>
      <w:r w:rsidRPr="00585F37">
        <w:rPr>
          <w:rFonts w:ascii="Verdana" w:hAnsi="Verdana"/>
          <w:sz w:val="18"/>
          <w:szCs w:val="18"/>
        </w:rPr>
        <w:t xml:space="preserve">aangegeven dat </w:t>
      </w:r>
      <w:r w:rsidRPr="00585F37" w:rsidR="00970737">
        <w:rPr>
          <w:rFonts w:ascii="Verdana" w:hAnsi="Verdana"/>
          <w:sz w:val="18"/>
          <w:szCs w:val="18"/>
        </w:rPr>
        <w:t>de</w:t>
      </w:r>
      <w:r w:rsidRPr="00585F37">
        <w:rPr>
          <w:rFonts w:ascii="Verdana" w:hAnsi="Verdana"/>
          <w:sz w:val="18"/>
          <w:szCs w:val="18"/>
        </w:rPr>
        <w:t xml:space="preserve"> taak voor EBN </w:t>
      </w:r>
      <w:r w:rsidRPr="00585F37" w:rsidR="00970737">
        <w:rPr>
          <w:rFonts w:ascii="Verdana" w:hAnsi="Verdana"/>
          <w:sz w:val="18"/>
          <w:szCs w:val="18"/>
        </w:rPr>
        <w:t>om de gasoplagen Bergermeer, Norg en Grijpskerk in het opslagjaar 2026-2027 te vullen</w:t>
      </w:r>
      <w:r w:rsidRPr="00585F37" w:rsidR="009E0ED0">
        <w:rPr>
          <w:rFonts w:ascii="Verdana" w:hAnsi="Verdana"/>
          <w:sz w:val="18"/>
          <w:szCs w:val="18"/>
        </w:rPr>
        <w:t xml:space="preserve"> </w:t>
      </w:r>
      <w:r w:rsidRPr="00585F37">
        <w:rPr>
          <w:rFonts w:ascii="Verdana" w:hAnsi="Verdana"/>
          <w:sz w:val="18"/>
          <w:szCs w:val="18"/>
        </w:rPr>
        <w:t>verruimd wordt naar maximaal 80 TWh</w:t>
      </w:r>
      <w:r w:rsidRPr="00585F37" w:rsidR="003F7C7E">
        <w:rPr>
          <w:rFonts w:ascii="Verdana" w:hAnsi="Verdana"/>
          <w:sz w:val="18"/>
          <w:szCs w:val="18"/>
        </w:rPr>
        <w:t>.</w:t>
      </w:r>
      <w:r w:rsidRPr="00585F37">
        <w:rPr>
          <w:rFonts w:ascii="Verdana" w:hAnsi="Verdana"/>
          <w:sz w:val="18"/>
          <w:szCs w:val="18"/>
        </w:rPr>
        <w:t xml:space="preserve"> Deze uitbreiding komt voort uit de beëindiging van de activiteiten van GasTerra waardoor gasopslagen Norg en Grijpskerk volgend jaar niet door GasTerra gevuld worden. </w:t>
      </w:r>
    </w:p>
    <w:p w:rsidRPr="00585F37" w:rsidR="00D65BD6" w:rsidP="00585F37" w:rsidRDefault="00D65BD6" w14:paraId="079B135B" w14:textId="1E600A48">
      <w:pPr>
        <w:pStyle w:val="Lijstalinea"/>
        <w:numPr>
          <w:ilvl w:val="0"/>
          <w:numId w:val="15"/>
        </w:numPr>
        <w:rPr>
          <w:rFonts w:ascii="Verdana" w:hAnsi="Verdana"/>
          <w:sz w:val="18"/>
          <w:szCs w:val="18"/>
        </w:rPr>
      </w:pPr>
      <w:r w:rsidRPr="00585F37">
        <w:rPr>
          <w:rFonts w:ascii="Verdana" w:hAnsi="Verdana"/>
          <w:sz w:val="18"/>
          <w:szCs w:val="18"/>
        </w:rPr>
        <w:t xml:space="preserve">Verder </w:t>
      </w:r>
      <w:r w:rsidRPr="00585F37" w:rsidR="00D27454">
        <w:rPr>
          <w:rFonts w:ascii="Verdana" w:hAnsi="Verdana"/>
          <w:sz w:val="18"/>
          <w:szCs w:val="18"/>
        </w:rPr>
        <w:t xml:space="preserve">lopen er gesprekken met NAM en haar aandeelhouders over de inzet en toekomst van de gasopslagen Norg en Grijpskerk na beëindiging van GasTerra. </w:t>
      </w:r>
    </w:p>
    <w:p w:rsidRPr="00585F37" w:rsidR="00D27454" w:rsidP="00585F37" w:rsidRDefault="00D27454" w14:paraId="1CAF78DE" w14:textId="65771C1C">
      <w:pPr>
        <w:pStyle w:val="Lijstalinea"/>
        <w:numPr>
          <w:ilvl w:val="0"/>
          <w:numId w:val="15"/>
        </w:numPr>
        <w:rPr>
          <w:rFonts w:ascii="Verdana" w:hAnsi="Verdana"/>
          <w:sz w:val="18"/>
          <w:szCs w:val="18"/>
        </w:rPr>
      </w:pPr>
      <w:r w:rsidRPr="00585F37">
        <w:rPr>
          <w:rFonts w:ascii="Verdana" w:hAnsi="Verdana"/>
          <w:sz w:val="18"/>
          <w:szCs w:val="18"/>
        </w:rPr>
        <w:t xml:space="preserve">Daarnaast is </w:t>
      </w:r>
      <w:r w:rsidRPr="00585F37" w:rsidR="00D65BD6">
        <w:rPr>
          <w:rFonts w:ascii="Verdana" w:hAnsi="Verdana"/>
          <w:sz w:val="18"/>
          <w:szCs w:val="18"/>
        </w:rPr>
        <w:t xml:space="preserve">op 3 oktober </w:t>
      </w:r>
      <w:r w:rsidRPr="00585F37">
        <w:rPr>
          <w:rFonts w:ascii="Verdana" w:hAnsi="Verdana"/>
          <w:sz w:val="18"/>
          <w:szCs w:val="18"/>
        </w:rPr>
        <w:t xml:space="preserve">de ‘Regeling nadere invulling technische of economische noodzaak derdentoegang </w:t>
      </w:r>
      <w:r w:rsidRPr="00585F37" w:rsidR="00CD2CD8">
        <w:rPr>
          <w:rFonts w:ascii="Verdana" w:hAnsi="Verdana"/>
          <w:sz w:val="18"/>
          <w:szCs w:val="18"/>
        </w:rPr>
        <w:t>g</w:t>
      </w:r>
      <w:r w:rsidRPr="00585F37">
        <w:rPr>
          <w:rFonts w:ascii="Verdana" w:hAnsi="Verdana"/>
          <w:sz w:val="18"/>
          <w:szCs w:val="18"/>
        </w:rPr>
        <w:t xml:space="preserve">asopslaginstallaties’ gepubliceerd, waarin wordt verduidelijkt wanneer </w:t>
      </w:r>
      <w:r w:rsidRPr="00585F37" w:rsidR="00CE08C1">
        <w:rPr>
          <w:rFonts w:ascii="Verdana" w:hAnsi="Verdana"/>
          <w:sz w:val="18"/>
          <w:szCs w:val="18"/>
        </w:rPr>
        <w:t>de verplichting op grond van de Gaswet (en straks de Energiewet)</w:t>
      </w:r>
      <w:r w:rsidRPr="00585F37" w:rsidR="00CE08C1">
        <w:rPr>
          <w:rStyle w:val="Voetnootmarkering"/>
          <w:szCs w:val="18"/>
        </w:rPr>
        <w:footnoteReference w:id="14"/>
      </w:r>
      <w:r w:rsidRPr="00585F37" w:rsidR="00CE08C1">
        <w:rPr>
          <w:rStyle w:val="Voetnootmarkering"/>
        </w:rPr>
        <w:t xml:space="preserve"> </w:t>
      </w:r>
      <w:r w:rsidRPr="00585F37" w:rsidR="00CE08C1">
        <w:rPr>
          <w:rFonts w:ascii="Verdana" w:hAnsi="Verdana"/>
          <w:sz w:val="18"/>
          <w:szCs w:val="18"/>
        </w:rPr>
        <w:t xml:space="preserve">om </w:t>
      </w:r>
      <w:r w:rsidRPr="00585F37">
        <w:rPr>
          <w:rFonts w:ascii="Verdana" w:hAnsi="Verdana"/>
          <w:sz w:val="18"/>
          <w:szCs w:val="18"/>
        </w:rPr>
        <w:t>onderhandelde derdentoegang</w:t>
      </w:r>
      <w:r w:rsidRPr="00585F37" w:rsidR="00CE08C1">
        <w:rPr>
          <w:rFonts w:ascii="Verdana" w:hAnsi="Verdana"/>
          <w:sz w:val="18"/>
          <w:szCs w:val="18"/>
        </w:rPr>
        <w:t xml:space="preserve"> te bieden</w:t>
      </w:r>
      <w:r w:rsidRPr="00585F37">
        <w:rPr>
          <w:rFonts w:ascii="Verdana" w:hAnsi="Verdana"/>
          <w:sz w:val="18"/>
          <w:szCs w:val="18"/>
        </w:rPr>
        <w:t xml:space="preserve"> tot de gasopslagen van toepassing is. Dit helpt om in de toekomst marktpartijen in staat te stellen de gasopslagen, waaronder Norg en Grijpskerk, te vullen en indien nodig EBN in staat te stellen haar vultaak, waar nodig, ook concreet uit te voeren. </w:t>
      </w:r>
    </w:p>
    <w:p w:rsidR="00CD2CD8" w:rsidP="00D27454" w:rsidRDefault="00CD2CD8" w14:paraId="114F558C" w14:textId="77777777">
      <w:pPr>
        <w:rPr>
          <w:szCs w:val="18"/>
        </w:rPr>
      </w:pPr>
    </w:p>
    <w:p w:rsidRPr="00931D26" w:rsidR="00D27454" w:rsidP="00D27454" w:rsidRDefault="00D27454" w14:paraId="12BC9705" w14:textId="77A78C34">
      <w:pPr>
        <w:rPr>
          <w:szCs w:val="18"/>
        </w:rPr>
      </w:pPr>
      <w:r>
        <w:rPr>
          <w:szCs w:val="18"/>
        </w:rPr>
        <w:t xml:space="preserve">Uiteraard </w:t>
      </w:r>
      <w:r w:rsidR="00047804">
        <w:rPr>
          <w:szCs w:val="18"/>
        </w:rPr>
        <w:t xml:space="preserve">blijft </w:t>
      </w:r>
      <w:r>
        <w:rPr>
          <w:szCs w:val="18"/>
        </w:rPr>
        <w:t>het kabinet de Kamer op de hoogte</w:t>
      </w:r>
      <w:r w:rsidR="00047804">
        <w:rPr>
          <w:szCs w:val="18"/>
        </w:rPr>
        <w:t xml:space="preserve"> houden</w:t>
      </w:r>
      <w:r>
        <w:rPr>
          <w:szCs w:val="18"/>
        </w:rPr>
        <w:t xml:space="preserve">. </w:t>
      </w:r>
    </w:p>
    <w:p w:rsidR="00CD2CD8" w:rsidP="00D27454" w:rsidRDefault="00CD2CD8" w14:paraId="20FD2F43" w14:textId="77777777">
      <w:pPr>
        <w:rPr>
          <w:szCs w:val="18"/>
        </w:rPr>
      </w:pPr>
    </w:p>
    <w:p w:rsidR="006D4E43" w:rsidP="00D27454" w:rsidRDefault="006D4E43" w14:paraId="4BC7AB04" w14:textId="77777777">
      <w:pPr>
        <w:rPr>
          <w:szCs w:val="18"/>
        </w:rPr>
      </w:pPr>
    </w:p>
    <w:p w:rsidR="006D4E43" w:rsidP="00D27454" w:rsidRDefault="006D4E43" w14:paraId="0835AED8" w14:textId="77777777">
      <w:pPr>
        <w:rPr>
          <w:szCs w:val="18"/>
        </w:rPr>
      </w:pPr>
    </w:p>
    <w:p w:rsidR="007D38D3" w:rsidP="007D38D3" w:rsidRDefault="007D38D3" w14:paraId="63DB83A2" w14:textId="77777777"/>
    <w:p w:rsidR="007D38D3" w:rsidP="007D38D3" w:rsidRDefault="007D38D3" w14:paraId="7755CCAB" w14:textId="77777777"/>
    <w:p w:rsidR="007D38D3" w:rsidP="007D38D3" w:rsidRDefault="007D38D3" w14:paraId="3199AEC3" w14:textId="77777777">
      <w:pPr>
        <w:rPr>
          <w:szCs w:val="18"/>
        </w:rPr>
      </w:pPr>
      <w:r w:rsidRPr="005461DA">
        <w:rPr>
          <w:szCs w:val="18"/>
        </w:rPr>
        <w:t>Sophie Hermans</w:t>
      </w:r>
    </w:p>
    <w:p w:rsidR="00D27454" w:rsidP="00D27454" w:rsidRDefault="007D38D3" w14:paraId="0B7763F2" w14:textId="42CE6400">
      <w:pPr>
        <w:rPr>
          <w:b/>
          <w:bCs/>
          <w:szCs w:val="18"/>
        </w:rPr>
      </w:pPr>
      <w:r>
        <w:rPr>
          <w:szCs w:val="18"/>
        </w:rPr>
        <w:t>Minister van Klimaat en Groene Groei</w:t>
      </w:r>
    </w:p>
    <w:p w:rsidRPr="009B501C" w:rsidR="000A02B6" w:rsidP="00D27454" w:rsidRDefault="000A02B6" w14:paraId="23613225" w14:textId="77777777">
      <w:pPr>
        <w:rPr>
          <w:szCs w:val="18"/>
        </w:rPr>
      </w:pPr>
    </w:p>
    <w:p w:rsidR="005C1239" w:rsidRDefault="005C1239" w14:paraId="006EA2C7" w14:textId="77777777">
      <w:pPr>
        <w:spacing w:line="240" w:lineRule="auto"/>
        <w:rPr>
          <w:b/>
          <w:bCs/>
          <w:szCs w:val="18"/>
        </w:rPr>
      </w:pPr>
      <w:r>
        <w:rPr>
          <w:b/>
          <w:bCs/>
          <w:szCs w:val="18"/>
        </w:rPr>
        <w:br w:type="page"/>
      </w:r>
    </w:p>
    <w:p w:rsidR="000A02B6" w:rsidP="00D27454" w:rsidRDefault="00D27454" w14:paraId="44B211AC" w14:textId="5B3DE5A0">
      <w:pPr>
        <w:rPr>
          <w:b/>
          <w:bCs/>
          <w:szCs w:val="18"/>
        </w:rPr>
      </w:pPr>
      <w:r w:rsidRPr="000F1415">
        <w:rPr>
          <w:b/>
          <w:bCs/>
          <w:szCs w:val="18"/>
        </w:rPr>
        <w:lastRenderedPageBreak/>
        <w:t>Bijlage</w:t>
      </w:r>
      <w:r w:rsidR="009541CF">
        <w:rPr>
          <w:b/>
          <w:bCs/>
          <w:szCs w:val="18"/>
        </w:rPr>
        <w:t xml:space="preserve"> </w:t>
      </w:r>
      <w:r w:rsidR="000A02B6">
        <w:rPr>
          <w:b/>
          <w:bCs/>
          <w:szCs w:val="18"/>
        </w:rPr>
        <w:t xml:space="preserve">1 </w:t>
      </w:r>
    </w:p>
    <w:p w:rsidR="005C1239" w:rsidP="00D27454" w:rsidRDefault="005C1239" w14:paraId="6372980B" w14:textId="77777777">
      <w:pPr>
        <w:rPr>
          <w:b/>
          <w:bCs/>
          <w:szCs w:val="18"/>
        </w:rPr>
      </w:pPr>
    </w:p>
    <w:p w:rsidR="00D27454" w:rsidP="00D27454" w:rsidRDefault="009541CF" w14:paraId="7E41DEE0" w14:textId="20F750C8">
      <w:pPr>
        <w:rPr>
          <w:szCs w:val="18"/>
        </w:rPr>
      </w:pPr>
      <w:r>
        <w:rPr>
          <w:b/>
          <w:bCs/>
          <w:szCs w:val="18"/>
        </w:rPr>
        <w:t>Vulgraden per 1 november 2025 in TWh</w:t>
      </w:r>
      <w:r w:rsidR="00D27454">
        <w:rPr>
          <w:szCs w:val="18"/>
        </w:rPr>
        <w:t xml:space="preserve"> </w:t>
      </w:r>
    </w:p>
    <w:tbl>
      <w:tblPr>
        <w:tblW w:w="7450" w:type="dxa"/>
        <w:tblCellMar>
          <w:left w:w="70" w:type="dxa"/>
          <w:right w:w="70" w:type="dxa"/>
        </w:tblCellMar>
        <w:tblLook w:val="04A0" w:firstRow="1" w:lastRow="0" w:firstColumn="1" w:lastColumn="0" w:noHBand="0" w:noVBand="1"/>
      </w:tblPr>
      <w:tblGrid>
        <w:gridCol w:w="2315"/>
        <w:gridCol w:w="1160"/>
        <w:gridCol w:w="1261"/>
        <w:gridCol w:w="1278"/>
        <w:gridCol w:w="1436"/>
      </w:tblGrid>
      <w:tr w:rsidRPr="00133C5B" w:rsidR="005C1239" w:rsidTr="005C1239" w14:paraId="1CC20769" w14:textId="77777777">
        <w:trPr>
          <w:trHeight w:val="288"/>
        </w:trPr>
        <w:tc>
          <w:tcPr>
            <w:tcW w:w="2315" w:type="dxa"/>
            <w:tcBorders>
              <w:top w:val="single" w:color="auto" w:sz="8" w:space="0"/>
              <w:left w:val="single" w:color="auto" w:sz="8" w:space="0"/>
              <w:bottom w:val="nil"/>
              <w:right w:val="nil"/>
            </w:tcBorders>
            <w:noWrap/>
            <w:vAlign w:val="center"/>
            <w:hideMark/>
          </w:tcPr>
          <w:p w:rsidRPr="00133C5B" w:rsidR="00D27454" w:rsidP="004E64CE" w:rsidRDefault="009541CF" w14:paraId="40103EC5" w14:textId="1A7FDE0A">
            <w:pPr>
              <w:spacing w:line="240" w:lineRule="auto"/>
              <w:rPr>
                <w:rFonts w:cs="Calibri"/>
                <w:b/>
                <w:bCs/>
                <w:color w:val="000000"/>
                <w:szCs w:val="18"/>
              </w:rPr>
            </w:pPr>
            <w:r>
              <w:rPr>
                <w:rFonts w:cs="Calibri"/>
                <w:b/>
                <w:bCs/>
                <w:color w:val="000000"/>
                <w:szCs w:val="18"/>
              </w:rPr>
              <w:t>Gasopslag:</w:t>
            </w:r>
          </w:p>
        </w:tc>
        <w:tc>
          <w:tcPr>
            <w:tcW w:w="1160" w:type="dxa"/>
            <w:tcBorders>
              <w:top w:val="single" w:color="auto" w:sz="8" w:space="0"/>
              <w:left w:val="nil"/>
              <w:bottom w:val="nil"/>
              <w:right w:val="nil"/>
            </w:tcBorders>
            <w:noWrap/>
            <w:vAlign w:val="center"/>
            <w:hideMark/>
          </w:tcPr>
          <w:p w:rsidRPr="00133C5B" w:rsidR="00D27454" w:rsidP="004E64CE" w:rsidRDefault="00D27454" w14:paraId="4A44EE19" w14:textId="77777777">
            <w:pPr>
              <w:spacing w:line="240" w:lineRule="auto"/>
              <w:rPr>
                <w:rFonts w:cs="Calibri"/>
                <w:b/>
                <w:bCs/>
                <w:color w:val="000000"/>
                <w:szCs w:val="18"/>
              </w:rPr>
            </w:pPr>
            <w:r w:rsidRPr="00133C5B">
              <w:rPr>
                <w:rFonts w:cs="Calibri"/>
                <w:b/>
                <w:bCs/>
                <w:color w:val="000000"/>
                <w:szCs w:val="18"/>
              </w:rPr>
              <w:t>Stand 1 nov</w:t>
            </w:r>
          </w:p>
        </w:tc>
        <w:tc>
          <w:tcPr>
            <w:tcW w:w="1261" w:type="dxa"/>
            <w:tcBorders>
              <w:top w:val="single" w:color="auto" w:sz="8" w:space="0"/>
              <w:left w:val="nil"/>
              <w:bottom w:val="nil"/>
              <w:right w:val="nil"/>
            </w:tcBorders>
            <w:noWrap/>
            <w:vAlign w:val="center"/>
            <w:hideMark/>
          </w:tcPr>
          <w:p w:rsidRPr="00133C5B" w:rsidR="00D27454" w:rsidP="004E64CE" w:rsidRDefault="00D27454" w14:paraId="516F0973" w14:textId="77777777">
            <w:pPr>
              <w:spacing w:line="240" w:lineRule="auto"/>
              <w:rPr>
                <w:rFonts w:cs="Calibri"/>
                <w:b/>
                <w:bCs/>
                <w:color w:val="000000"/>
                <w:szCs w:val="18"/>
              </w:rPr>
            </w:pPr>
            <w:r w:rsidRPr="00133C5B">
              <w:rPr>
                <w:rFonts w:cs="Calibri"/>
                <w:b/>
                <w:bCs/>
                <w:color w:val="000000"/>
                <w:szCs w:val="18"/>
              </w:rPr>
              <w:t>Capaciteit</w:t>
            </w:r>
          </w:p>
        </w:tc>
        <w:tc>
          <w:tcPr>
            <w:tcW w:w="1278" w:type="dxa"/>
            <w:tcBorders>
              <w:top w:val="single" w:color="auto" w:sz="8" w:space="0"/>
              <w:left w:val="nil"/>
              <w:bottom w:val="nil"/>
              <w:right w:val="single" w:color="auto" w:sz="8" w:space="0"/>
            </w:tcBorders>
            <w:noWrap/>
            <w:vAlign w:val="center"/>
            <w:hideMark/>
          </w:tcPr>
          <w:p w:rsidRPr="00133C5B" w:rsidR="00D27454" w:rsidP="004E64CE" w:rsidRDefault="00D27454" w14:paraId="2BCA6ED9" w14:textId="77777777">
            <w:pPr>
              <w:spacing w:line="240" w:lineRule="auto"/>
              <w:rPr>
                <w:rFonts w:cs="Calibri"/>
                <w:b/>
                <w:bCs/>
                <w:color w:val="000000"/>
                <w:szCs w:val="18"/>
              </w:rPr>
            </w:pPr>
            <w:r w:rsidRPr="00133C5B">
              <w:rPr>
                <w:rFonts w:cs="Calibri"/>
                <w:b/>
                <w:bCs/>
                <w:color w:val="000000"/>
                <w:szCs w:val="18"/>
              </w:rPr>
              <w:t>Vulgraad</w:t>
            </w:r>
          </w:p>
        </w:tc>
        <w:tc>
          <w:tcPr>
            <w:tcW w:w="1436" w:type="dxa"/>
            <w:tcBorders>
              <w:top w:val="nil"/>
              <w:left w:val="nil"/>
              <w:bottom w:val="nil"/>
              <w:right w:val="nil"/>
            </w:tcBorders>
            <w:noWrap/>
            <w:vAlign w:val="bottom"/>
            <w:hideMark/>
          </w:tcPr>
          <w:p w:rsidRPr="00133C5B" w:rsidR="00D27454" w:rsidP="004E64CE" w:rsidRDefault="00D27454" w14:paraId="100B4E28" w14:textId="77777777">
            <w:pPr>
              <w:spacing w:line="240" w:lineRule="auto"/>
              <w:rPr>
                <w:rFonts w:cs="Calibri"/>
                <w:b/>
                <w:bCs/>
                <w:color w:val="000000"/>
                <w:szCs w:val="18"/>
              </w:rPr>
            </w:pPr>
          </w:p>
        </w:tc>
      </w:tr>
      <w:tr w:rsidRPr="00133C5B" w:rsidR="005C1239" w:rsidTr="005C1239" w14:paraId="09AB6F35" w14:textId="77777777">
        <w:trPr>
          <w:trHeight w:val="288"/>
        </w:trPr>
        <w:tc>
          <w:tcPr>
            <w:tcW w:w="2315" w:type="dxa"/>
            <w:tcBorders>
              <w:top w:val="nil"/>
              <w:left w:val="single" w:color="auto" w:sz="8" w:space="0"/>
              <w:bottom w:val="nil"/>
              <w:right w:val="nil"/>
            </w:tcBorders>
            <w:noWrap/>
            <w:vAlign w:val="center"/>
            <w:hideMark/>
          </w:tcPr>
          <w:p w:rsidRPr="00133C5B" w:rsidR="00D27454" w:rsidP="004E64CE" w:rsidRDefault="00D27454" w14:paraId="5AA3076F" w14:textId="77777777">
            <w:pPr>
              <w:spacing w:line="240" w:lineRule="auto"/>
              <w:rPr>
                <w:rFonts w:cs="Calibri"/>
                <w:color w:val="000000"/>
                <w:szCs w:val="18"/>
              </w:rPr>
            </w:pPr>
            <w:r w:rsidRPr="00133C5B">
              <w:rPr>
                <w:rFonts w:cs="Calibri"/>
                <w:color w:val="000000"/>
                <w:szCs w:val="18"/>
              </w:rPr>
              <w:t>Norg  </w:t>
            </w:r>
          </w:p>
        </w:tc>
        <w:tc>
          <w:tcPr>
            <w:tcW w:w="1160" w:type="dxa"/>
            <w:tcBorders>
              <w:top w:val="nil"/>
              <w:left w:val="nil"/>
              <w:bottom w:val="nil"/>
              <w:right w:val="nil"/>
            </w:tcBorders>
            <w:noWrap/>
            <w:vAlign w:val="center"/>
            <w:hideMark/>
          </w:tcPr>
          <w:p w:rsidRPr="00133C5B" w:rsidR="00D27454" w:rsidP="004E64CE" w:rsidRDefault="00D27454" w14:paraId="3B610152" w14:textId="3675DFEE">
            <w:pPr>
              <w:spacing w:line="240" w:lineRule="auto"/>
              <w:jc w:val="right"/>
              <w:rPr>
                <w:rFonts w:cs="Calibri"/>
                <w:color w:val="000000"/>
                <w:szCs w:val="18"/>
              </w:rPr>
            </w:pPr>
            <w:r w:rsidRPr="00133C5B">
              <w:rPr>
                <w:rFonts w:cs="Calibri"/>
                <w:color w:val="000000"/>
                <w:szCs w:val="18"/>
              </w:rPr>
              <w:t>42,</w:t>
            </w:r>
            <w:r w:rsidR="005F2EDC">
              <w:rPr>
                <w:rFonts w:cs="Calibri"/>
                <w:color w:val="000000"/>
                <w:szCs w:val="18"/>
              </w:rPr>
              <w:t>9</w:t>
            </w:r>
          </w:p>
        </w:tc>
        <w:tc>
          <w:tcPr>
            <w:tcW w:w="1261" w:type="dxa"/>
            <w:tcBorders>
              <w:top w:val="nil"/>
              <w:left w:val="nil"/>
              <w:bottom w:val="nil"/>
              <w:right w:val="nil"/>
            </w:tcBorders>
            <w:noWrap/>
            <w:vAlign w:val="center"/>
            <w:hideMark/>
          </w:tcPr>
          <w:p w:rsidRPr="00133C5B" w:rsidR="00D27454" w:rsidP="004E64CE" w:rsidRDefault="00D27454" w14:paraId="137C7205" w14:textId="631C6D13">
            <w:pPr>
              <w:spacing w:line="240" w:lineRule="auto"/>
              <w:jc w:val="right"/>
              <w:rPr>
                <w:rFonts w:cs="Calibri"/>
                <w:color w:val="000000"/>
                <w:szCs w:val="18"/>
              </w:rPr>
            </w:pPr>
            <w:r w:rsidRPr="00133C5B">
              <w:rPr>
                <w:rFonts w:cs="Calibri"/>
                <w:color w:val="000000"/>
                <w:szCs w:val="18"/>
              </w:rPr>
              <w:t>59,3</w:t>
            </w:r>
          </w:p>
        </w:tc>
        <w:tc>
          <w:tcPr>
            <w:tcW w:w="1278" w:type="dxa"/>
            <w:tcBorders>
              <w:top w:val="nil"/>
              <w:left w:val="nil"/>
              <w:bottom w:val="nil"/>
              <w:right w:val="single" w:color="auto" w:sz="8" w:space="0"/>
            </w:tcBorders>
            <w:noWrap/>
            <w:vAlign w:val="center"/>
            <w:hideMark/>
          </w:tcPr>
          <w:p w:rsidRPr="00133C5B" w:rsidR="00D27454" w:rsidP="004E64CE" w:rsidRDefault="00D27454" w14:paraId="282EEB61" w14:textId="549153E8">
            <w:pPr>
              <w:spacing w:line="240" w:lineRule="auto"/>
              <w:jc w:val="right"/>
              <w:rPr>
                <w:rFonts w:cs="Calibri"/>
                <w:color w:val="000000"/>
                <w:szCs w:val="18"/>
              </w:rPr>
            </w:pPr>
            <w:r w:rsidRPr="00133C5B">
              <w:rPr>
                <w:rFonts w:cs="Calibri"/>
                <w:color w:val="000000"/>
                <w:szCs w:val="18"/>
              </w:rPr>
              <w:t>72,2%</w:t>
            </w:r>
          </w:p>
        </w:tc>
        <w:tc>
          <w:tcPr>
            <w:tcW w:w="1436" w:type="dxa"/>
            <w:tcBorders>
              <w:top w:val="nil"/>
              <w:left w:val="nil"/>
              <w:bottom w:val="nil"/>
              <w:right w:val="nil"/>
            </w:tcBorders>
            <w:noWrap/>
            <w:vAlign w:val="bottom"/>
            <w:hideMark/>
          </w:tcPr>
          <w:p w:rsidRPr="00133C5B" w:rsidR="00D27454" w:rsidP="004E64CE" w:rsidRDefault="00D27454" w14:paraId="2B08BF9B" w14:textId="77777777">
            <w:pPr>
              <w:spacing w:line="240" w:lineRule="auto"/>
              <w:jc w:val="right"/>
              <w:rPr>
                <w:rFonts w:cs="Calibri"/>
                <w:color w:val="000000"/>
                <w:szCs w:val="18"/>
              </w:rPr>
            </w:pPr>
          </w:p>
        </w:tc>
      </w:tr>
      <w:tr w:rsidRPr="00133C5B" w:rsidR="005C1239" w:rsidTr="005C1239" w14:paraId="0313CE5F" w14:textId="77777777">
        <w:trPr>
          <w:trHeight w:val="288"/>
        </w:trPr>
        <w:tc>
          <w:tcPr>
            <w:tcW w:w="2315" w:type="dxa"/>
            <w:tcBorders>
              <w:top w:val="nil"/>
              <w:left w:val="single" w:color="auto" w:sz="8" w:space="0"/>
              <w:bottom w:val="nil"/>
              <w:right w:val="nil"/>
            </w:tcBorders>
            <w:noWrap/>
            <w:vAlign w:val="center"/>
            <w:hideMark/>
          </w:tcPr>
          <w:p w:rsidRPr="00133C5B" w:rsidR="00D27454" w:rsidP="004E64CE" w:rsidRDefault="00D27454" w14:paraId="10D60C30" w14:textId="77777777">
            <w:pPr>
              <w:spacing w:line="240" w:lineRule="auto"/>
              <w:rPr>
                <w:rFonts w:cs="Calibri"/>
                <w:color w:val="000000"/>
                <w:szCs w:val="18"/>
              </w:rPr>
            </w:pPr>
            <w:r w:rsidRPr="00133C5B">
              <w:rPr>
                <w:rFonts w:cs="Calibri"/>
                <w:color w:val="000000"/>
                <w:szCs w:val="18"/>
              </w:rPr>
              <w:t>Grijpskerk  </w:t>
            </w:r>
          </w:p>
        </w:tc>
        <w:tc>
          <w:tcPr>
            <w:tcW w:w="1160" w:type="dxa"/>
            <w:tcBorders>
              <w:top w:val="nil"/>
              <w:left w:val="nil"/>
              <w:bottom w:val="nil"/>
              <w:right w:val="nil"/>
            </w:tcBorders>
            <w:noWrap/>
            <w:vAlign w:val="center"/>
            <w:hideMark/>
          </w:tcPr>
          <w:p w:rsidRPr="00133C5B" w:rsidR="00D27454" w:rsidP="004E64CE" w:rsidRDefault="00D27454" w14:paraId="7E9E4F4C" w14:textId="664CDB99">
            <w:pPr>
              <w:spacing w:line="240" w:lineRule="auto"/>
              <w:jc w:val="right"/>
              <w:rPr>
                <w:rFonts w:cs="Calibri"/>
                <w:color w:val="000000"/>
                <w:szCs w:val="18"/>
              </w:rPr>
            </w:pPr>
            <w:r w:rsidRPr="00133C5B">
              <w:rPr>
                <w:rFonts w:cs="Calibri"/>
                <w:color w:val="000000"/>
                <w:szCs w:val="18"/>
              </w:rPr>
              <w:t>15,8</w:t>
            </w:r>
          </w:p>
        </w:tc>
        <w:tc>
          <w:tcPr>
            <w:tcW w:w="1261" w:type="dxa"/>
            <w:tcBorders>
              <w:top w:val="nil"/>
              <w:left w:val="nil"/>
              <w:bottom w:val="nil"/>
              <w:right w:val="nil"/>
            </w:tcBorders>
            <w:noWrap/>
            <w:vAlign w:val="center"/>
            <w:hideMark/>
          </w:tcPr>
          <w:p w:rsidRPr="00133C5B" w:rsidR="00D27454" w:rsidP="004E64CE" w:rsidRDefault="00D27454" w14:paraId="1A5509DA" w14:textId="2D916123">
            <w:pPr>
              <w:spacing w:line="240" w:lineRule="auto"/>
              <w:jc w:val="right"/>
              <w:rPr>
                <w:rFonts w:cs="Calibri"/>
                <w:color w:val="000000"/>
                <w:szCs w:val="18"/>
              </w:rPr>
            </w:pPr>
            <w:r w:rsidRPr="00133C5B">
              <w:rPr>
                <w:rFonts w:cs="Calibri"/>
                <w:color w:val="000000"/>
                <w:szCs w:val="18"/>
              </w:rPr>
              <w:t>23,</w:t>
            </w:r>
            <w:r w:rsidR="005F2EDC">
              <w:rPr>
                <w:rFonts w:cs="Calibri"/>
                <w:color w:val="000000"/>
                <w:szCs w:val="18"/>
              </w:rPr>
              <w:t>9</w:t>
            </w:r>
          </w:p>
        </w:tc>
        <w:tc>
          <w:tcPr>
            <w:tcW w:w="1278" w:type="dxa"/>
            <w:tcBorders>
              <w:top w:val="nil"/>
              <w:left w:val="nil"/>
              <w:bottom w:val="nil"/>
              <w:right w:val="single" w:color="auto" w:sz="8" w:space="0"/>
            </w:tcBorders>
            <w:noWrap/>
            <w:vAlign w:val="center"/>
            <w:hideMark/>
          </w:tcPr>
          <w:p w:rsidRPr="00133C5B" w:rsidR="00D27454" w:rsidP="004E64CE" w:rsidRDefault="00D27454" w14:paraId="4B67B1C2" w14:textId="3D484C6A">
            <w:pPr>
              <w:spacing w:line="240" w:lineRule="auto"/>
              <w:jc w:val="right"/>
              <w:rPr>
                <w:rFonts w:cs="Calibri"/>
                <w:color w:val="000000"/>
                <w:szCs w:val="18"/>
              </w:rPr>
            </w:pPr>
            <w:r w:rsidRPr="00133C5B">
              <w:rPr>
                <w:rFonts w:cs="Calibri"/>
                <w:color w:val="000000"/>
                <w:szCs w:val="18"/>
              </w:rPr>
              <w:t>66,</w:t>
            </w:r>
            <w:r w:rsidR="005C1239">
              <w:rPr>
                <w:rFonts w:cs="Calibri"/>
                <w:color w:val="000000"/>
                <w:szCs w:val="18"/>
              </w:rPr>
              <w:t>4</w:t>
            </w:r>
            <w:r w:rsidRPr="00133C5B">
              <w:rPr>
                <w:rFonts w:cs="Calibri"/>
                <w:color w:val="000000"/>
                <w:szCs w:val="18"/>
              </w:rPr>
              <w:t>%</w:t>
            </w:r>
          </w:p>
        </w:tc>
        <w:tc>
          <w:tcPr>
            <w:tcW w:w="1436" w:type="dxa"/>
            <w:tcBorders>
              <w:top w:val="nil"/>
              <w:left w:val="nil"/>
              <w:bottom w:val="nil"/>
              <w:right w:val="nil"/>
            </w:tcBorders>
            <w:noWrap/>
            <w:vAlign w:val="bottom"/>
            <w:hideMark/>
          </w:tcPr>
          <w:p w:rsidRPr="00133C5B" w:rsidR="00D27454" w:rsidP="004E64CE" w:rsidRDefault="00D27454" w14:paraId="641B36D7" w14:textId="77777777">
            <w:pPr>
              <w:spacing w:line="240" w:lineRule="auto"/>
              <w:jc w:val="right"/>
              <w:rPr>
                <w:rFonts w:cs="Calibri"/>
                <w:color w:val="000000"/>
                <w:szCs w:val="18"/>
              </w:rPr>
            </w:pPr>
          </w:p>
        </w:tc>
      </w:tr>
      <w:tr w:rsidRPr="00133C5B" w:rsidR="005C1239" w:rsidTr="005C1239" w14:paraId="5FDAC3D6" w14:textId="77777777">
        <w:trPr>
          <w:trHeight w:val="288"/>
        </w:trPr>
        <w:tc>
          <w:tcPr>
            <w:tcW w:w="2315" w:type="dxa"/>
            <w:tcBorders>
              <w:top w:val="nil"/>
              <w:left w:val="single" w:color="auto" w:sz="8" w:space="0"/>
              <w:bottom w:val="nil"/>
              <w:right w:val="nil"/>
            </w:tcBorders>
            <w:noWrap/>
            <w:vAlign w:val="center"/>
            <w:hideMark/>
          </w:tcPr>
          <w:p w:rsidRPr="00133C5B" w:rsidR="00D27454" w:rsidP="004E64CE" w:rsidRDefault="00D27454" w14:paraId="29E0B415" w14:textId="77777777">
            <w:pPr>
              <w:spacing w:line="240" w:lineRule="auto"/>
              <w:rPr>
                <w:rFonts w:cs="Calibri"/>
                <w:color w:val="000000"/>
                <w:szCs w:val="18"/>
              </w:rPr>
            </w:pPr>
            <w:r w:rsidRPr="00133C5B">
              <w:rPr>
                <w:rFonts w:cs="Calibri"/>
                <w:color w:val="000000"/>
                <w:szCs w:val="18"/>
              </w:rPr>
              <w:t>Bergermeer  </w:t>
            </w:r>
          </w:p>
        </w:tc>
        <w:tc>
          <w:tcPr>
            <w:tcW w:w="1160" w:type="dxa"/>
            <w:tcBorders>
              <w:top w:val="nil"/>
              <w:left w:val="nil"/>
              <w:bottom w:val="nil"/>
              <w:right w:val="nil"/>
            </w:tcBorders>
            <w:noWrap/>
            <w:vAlign w:val="center"/>
            <w:hideMark/>
          </w:tcPr>
          <w:p w:rsidRPr="00133C5B" w:rsidR="00D27454" w:rsidP="004E64CE" w:rsidRDefault="00D27454" w14:paraId="2C694B7F" w14:textId="19A84A0A">
            <w:pPr>
              <w:spacing w:line="240" w:lineRule="auto"/>
              <w:jc w:val="right"/>
              <w:rPr>
                <w:rFonts w:cs="Calibri"/>
                <w:color w:val="000000"/>
                <w:szCs w:val="18"/>
              </w:rPr>
            </w:pPr>
            <w:r w:rsidRPr="00133C5B">
              <w:rPr>
                <w:rFonts w:cs="Calibri"/>
                <w:color w:val="000000"/>
                <w:szCs w:val="18"/>
              </w:rPr>
              <w:t>38,</w:t>
            </w:r>
            <w:r w:rsidR="005F2EDC">
              <w:rPr>
                <w:rFonts w:cs="Calibri"/>
                <w:color w:val="000000"/>
                <w:szCs w:val="18"/>
              </w:rPr>
              <w:t>7</w:t>
            </w:r>
          </w:p>
        </w:tc>
        <w:tc>
          <w:tcPr>
            <w:tcW w:w="1261" w:type="dxa"/>
            <w:tcBorders>
              <w:top w:val="nil"/>
              <w:left w:val="nil"/>
              <w:bottom w:val="nil"/>
              <w:right w:val="nil"/>
            </w:tcBorders>
            <w:noWrap/>
            <w:vAlign w:val="center"/>
            <w:hideMark/>
          </w:tcPr>
          <w:p w:rsidRPr="00133C5B" w:rsidR="00D27454" w:rsidP="004E64CE" w:rsidRDefault="00D27454" w14:paraId="5E8204A7" w14:textId="682D18B4">
            <w:pPr>
              <w:spacing w:line="240" w:lineRule="auto"/>
              <w:jc w:val="right"/>
              <w:rPr>
                <w:rFonts w:cs="Calibri"/>
                <w:color w:val="000000"/>
                <w:szCs w:val="18"/>
              </w:rPr>
            </w:pPr>
            <w:r w:rsidRPr="00133C5B">
              <w:rPr>
                <w:rFonts w:cs="Calibri"/>
                <w:color w:val="000000"/>
                <w:szCs w:val="18"/>
              </w:rPr>
              <w:t>49,8</w:t>
            </w:r>
          </w:p>
        </w:tc>
        <w:tc>
          <w:tcPr>
            <w:tcW w:w="1278" w:type="dxa"/>
            <w:tcBorders>
              <w:top w:val="nil"/>
              <w:left w:val="nil"/>
              <w:bottom w:val="nil"/>
              <w:right w:val="single" w:color="auto" w:sz="8" w:space="0"/>
            </w:tcBorders>
            <w:noWrap/>
            <w:vAlign w:val="center"/>
            <w:hideMark/>
          </w:tcPr>
          <w:p w:rsidRPr="00133C5B" w:rsidR="00D27454" w:rsidP="004E64CE" w:rsidRDefault="00D27454" w14:paraId="3CF95961" w14:textId="25199EA3">
            <w:pPr>
              <w:spacing w:line="240" w:lineRule="auto"/>
              <w:jc w:val="right"/>
              <w:rPr>
                <w:rFonts w:cs="Calibri"/>
                <w:color w:val="000000"/>
                <w:szCs w:val="18"/>
              </w:rPr>
            </w:pPr>
            <w:r w:rsidRPr="00133C5B">
              <w:rPr>
                <w:rFonts w:cs="Calibri"/>
                <w:color w:val="000000"/>
                <w:szCs w:val="18"/>
              </w:rPr>
              <w:t>77,</w:t>
            </w:r>
            <w:r w:rsidR="005C1239">
              <w:rPr>
                <w:rFonts w:cs="Calibri"/>
                <w:color w:val="000000"/>
                <w:szCs w:val="18"/>
              </w:rPr>
              <w:t>6</w:t>
            </w:r>
            <w:r w:rsidRPr="00133C5B">
              <w:rPr>
                <w:rFonts w:cs="Calibri"/>
                <w:color w:val="000000"/>
                <w:szCs w:val="18"/>
              </w:rPr>
              <w:t>%</w:t>
            </w:r>
          </w:p>
        </w:tc>
        <w:tc>
          <w:tcPr>
            <w:tcW w:w="1436" w:type="dxa"/>
            <w:tcBorders>
              <w:top w:val="nil"/>
              <w:left w:val="nil"/>
              <w:bottom w:val="nil"/>
              <w:right w:val="nil"/>
            </w:tcBorders>
            <w:noWrap/>
            <w:vAlign w:val="bottom"/>
            <w:hideMark/>
          </w:tcPr>
          <w:p w:rsidRPr="00133C5B" w:rsidR="00D27454" w:rsidP="004E64CE" w:rsidRDefault="00D27454" w14:paraId="44E6A87E" w14:textId="77777777">
            <w:pPr>
              <w:spacing w:line="240" w:lineRule="auto"/>
              <w:jc w:val="right"/>
              <w:rPr>
                <w:rFonts w:cs="Calibri"/>
                <w:color w:val="000000"/>
                <w:szCs w:val="18"/>
              </w:rPr>
            </w:pPr>
          </w:p>
        </w:tc>
      </w:tr>
      <w:tr w:rsidRPr="00133C5B" w:rsidR="005C1239" w:rsidTr="005C1239" w14:paraId="74EEF31D" w14:textId="77777777">
        <w:trPr>
          <w:trHeight w:val="304"/>
        </w:trPr>
        <w:tc>
          <w:tcPr>
            <w:tcW w:w="2315" w:type="dxa"/>
            <w:tcBorders>
              <w:top w:val="nil"/>
              <w:left w:val="single" w:color="auto" w:sz="8" w:space="0"/>
              <w:bottom w:val="single" w:color="auto" w:sz="8" w:space="0"/>
              <w:right w:val="nil"/>
            </w:tcBorders>
            <w:noWrap/>
            <w:vAlign w:val="center"/>
            <w:hideMark/>
          </w:tcPr>
          <w:p w:rsidRPr="00133C5B" w:rsidR="00D27454" w:rsidP="004E64CE" w:rsidRDefault="00D27454" w14:paraId="6697CF51" w14:textId="77777777">
            <w:pPr>
              <w:spacing w:line="240" w:lineRule="auto"/>
              <w:rPr>
                <w:rFonts w:cs="Calibri"/>
                <w:color w:val="000000"/>
                <w:szCs w:val="18"/>
              </w:rPr>
            </w:pPr>
            <w:r w:rsidRPr="00133C5B">
              <w:rPr>
                <w:rFonts w:cs="Calibri"/>
                <w:color w:val="000000"/>
                <w:szCs w:val="18"/>
              </w:rPr>
              <w:t>PGI </w:t>
            </w:r>
          </w:p>
        </w:tc>
        <w:tc>
          <w:tcPr>
            <w:tcW w:w="1160" w:type="dxa"/>
            <w:tcBorders>
              <w:top w:val="nil"/>
              <w:left w:val="nil"/>
              <w:bottom w:val="nil"/>
              <w:right w:val="nil"/>
            </w:tcBorders>
            <w:noWrap/>
            <w:vAlign w:val="center"/>
            <w:hideMark/>
          </w:tcPr>
          <w:p w:rsidRPr="00133C5B" w:rsidR="00D27454" w:rsidP="004E64CE" w:rsidRDefault="00D27454" w14:paraId="68F949D0" w14:textId="62E7A69C">
            <w:pPr>
              <w:spacing w:line="240" w:lineRule="auto"/>
              <w:jc w:val="right"/>
              <w:rPr>
                <w:rFonts w:cs="Calibri"/>
                <w:color w:val="000000"/>
                <w:szCs w:val="18"/>
              </w:rPr>
            </w:pPr>
            <w:r w:rsidRPr="00133C5B">
              <w:rPr>
                <w:rFonts w:cs="Calibri"/>
                <w:color w:val="000000"/>
                <w:szCs w:val="18"/>
              </w:rPr>
              <w:t>4,</w:t>
            </w:r>
            <w:r w:rsidR="005F2EDC">
              <w:rPr>
                <w:rFonts w:cs="Calibri"/>
                <w:color w:val="000000"/>
                <w:szCs w:val="18"/>
              </w:rPr>
              <w:t>9</w:t>
            </w:r>
          </w:p>
        </w:tc>
        <w:tc>
          <w:tcPr>
            <w:tcW w:w="1261" w:type="dxa"/>
            <w:tcBorders>
              <w:top w:val="nil"/>
              <w:left w:val="nil"/>
              <w:bottom w:val="nil"/>
              <w:right w:val="nil"/>
            </w:tcBorders>
            <w:noWrap/>
            <w:vAlign w:val="center"/>
            <w:hideMark/>
          </w:tcPr>
          <w:p w:rsidRPr="00133C5B" w:rsidR="00D27454" w:rsidP="004E64CE" w:rsidRDefault="00D27454" w14:paraId="3E91A646" w14:textId="6BEF8EE1">
            <w:pPr>
              <w:spacing w:line="240" w:lineRule="auto"/>
              <w:jc w:val="right"/>
              <w:rPr>
                <w:rFonts w:cs="Calibri"/>
                <w:color w:val="000000"/>
                <w:szCs w:val="18"/>
              </w:rPr>
            </w:pPr>
            <w:r w:rsidRPr="00133C5B">
              <w:rPr>
                <w:rFonts w:cs="Calibri"/>
                <w:color w:val="000000"/>
                <w:szCs w:val="18"/>
              </w:rPr>
              <w:t>4,</w:t>
            </w:r>
            <w:r w:rsidR="005F2EDC">
              <w:rPr>
                <w:rFonts w:cs="Calibri"/>
                <w:color w:val="000000"/>
                <w:szCs w:val="18"/>
              </w:rPr>
              <w:t>9</w:t>
            </w:r>
          </w:p>
        </w:tc>
        <w:tc>
          <w:tcPr>
            <w:tcW w:w="1278" w:type="dxa"/>
            <w:tcBorders>
              <w:top w:val="nil"/>
              <w:left w:val="nil"/>
              <w:bottom w:val="single" w:color="auto" w:sz="8" w:space="0"/>
              <w:right w:val="single" w:color="auto" w:sz="8" w:space="0"/>
            </w:tcBorders>
            <w:noWrap/>
            <w:vAlign w:val="center"/>
            <w:hideMark/>
          </w:tcPr>
          <w:p w:rsidRPr="00133C5B" w:rsidR="00D27454" w:rsidP="004E64CE" w:rsidRDefault="00D27454" w14:paraId="74A4B2FA" w14:textId="60493044">
            <w:pPr>
              <w:spacing w:line="240" w:lineRule="auto"/>
              <w:jc w:val="right"/>
              <w:rPr>
                <w:rFonts w:cs="Calibri"/>
                <w:color w:val="000000"/>
                <w:szCs w:val="18"/>
              </w:rPr>
            </w:pPr>
            <w:r w:rsidRPr="00133C5B">
              <w:rPr>
                <w:rFonts w:cs="Calibri"/>
                <w:color w:val="000000"/>
                <w:szCs w:val="18"/>
              </w:rPr>
              <w:t>99,</w:t>
            </w:r>
            <w:r w:rsidR="005C1239">
              <w:rPr>
                <w:rFonts w:cs="Calibri"/>
                <w:color w:val="000000"/>
                <w:szCs w:val="18"/>
              </w:rPr>
              <w:t>6</w:t>
            </w:r>
            <w:r w:rsidRPr="00133C5B">
              <w:rPr>
                <w:rFonts w:cs="Calibri"/>
                <w:color w:val="000000"/>
                <w:szCs w:val="18"/>
              </w:rPr>
              <w:t>%</w:t>
            </w:r>
          </w:p>
        </w:tc>
        <w:tc>
          <w:tcPr>
            <w:tcW w:w="1436" w:type="dxa"/>
            <w:tcBorders>
              <w:top w:val="nil"/>
              <w:left w:val="nil"/>
              <w:bottom w:val="nil"/>
              <w:right w:val="nil"/>
            </w:tcBorders>
            <w:noWrap/>
            <w:vAlign w:val="bottom"/>
            <w:hideMark/>
          </w:tcPr>
          <w:p w:rsidRPr="00133C5B" w:rsidR="00D27454" w:rsidP="004E64CE" w:rsidRDefault="00D27454" w14:paraId="6D732212" w14:textId="77777777">
            <w:pPr>
              <w:spacing w:line="240" w:lineRule="auto"/>
              <w:jc w:val="right"/>
              <w:rPr>
                <w:rFonts w:cs="Calibri"/>
                <w:color w:val="000000"/>
                <w:szCs w:val="18"/>
              </w:rPr>
            </w:pPr>
          </w:p>
        </w:tc>
      </w:tr>
      <w:tr w:rsidRPr="00133C5B" w:rsidR="005C1239" w:rsidTr="005C1239" w14:paraId="398A0C41" w14:textId="77777777">
        <w:trPr>
          <w:trHeight w:val="304"/>
        </w:trPr>
        <w:tc>
          <w:tcPr>
            <w:tcW w:w="2315" w:type="dxa"/>
            <w:tcBorders>
              <w:top w:val="nil"/>
              <w:left w:val="single" w:color="auto" w:sz="8" w:space="0"/>
              <w:bottom w:val="single" w:color="auto" w:sz="8" w:space="0"/>
              <w:right w:val="nil"/>
            </w:tcBorders>
            <w:noWrap/>
            <w:vAlign w:val="center"/>
            <w:hideMark/>
          </w:tcPr>
          <w:p w:rsidRPr="00133C5B" w:rsidR="00D27454" w:rsidP="004E64CE" w:rsidRDefault="00D27454" w14:paraId="0DF19301" w14:textId="0AA76D10">
            <w:pPr>
              <w:spacing w:line="240" w:lineRule="auto"/>
              <w:rPr>
                <w:rFonts w:cs="Calibri"/>
                <w:b/>
                <w:bCs/>
                <w:color w:val="000000"/>
                <w:szCs w:val="18"/>
              </w:rPr>
            </w:pPr>
            <w:r w:rsidRPr="00133C5B">
              <w:rPr>
                <w:rFonts w:cs="Calibri"/>
                <w:b/>
                <w:bCs/>
                <w:color w:val="000000"/>
                <w:szCs w:val="18"/>
              </w:rPr>
              <w:t>Totaal seizoens</w:t>
            </w:r>
            <w:r w:rsidR="00664232">
              <w:rPr>
                <w:rFonts w:cs="Calibri"/>
                <w:b/>
                <w:bCs/>
                <w:color w:val="000000"/>
                <w:szCs w:val="18"/>
              </w:rPr>
              <w:t>opslagen en PGI Alkmaar</w:t>
            </w:r>
          </w:p>
        </w:tc>
        <w:tc>
          <w:tcPr>
            <w:tcW w:w="1160" w:type="dxa"/>
            <w:tcBorders>
              <w:top w:val="single" w:color="auto" w:sz="8" w:space="0"/>
              <w:left w:val="nil"/>
              <w:bottom w:val="single" w:color="auto" w:sz="8" w:space="0"/>
              <w:right w:val="nil"/>
            </w:tcBorders>
            <w:noWrap/>
            <w:vAlign w:val="center"/>
            <w:hideMark/>
          </w:tcPr>
          <w:p w:rsidRPr="00133C5B" w:rsidR="00D27454" w:rsidP="004E64CE" w:rsidRDefault="00D27454" w14:paraId="07A13D65" w14:textId="72CD9B82">
            <w:pPr>
              <w:spacing w:line="240" w:lineRule="auto"/>
              <w:jc w:val="right"/>
              <w:rPr>
                <w:rFonts w:cs="Calibri"/>
                <w:b/>
                <w:bCs/>
                <w:color w:val="000000"/>
                <w:szCs w:val="18"/>
              </w:rPr>
            </w:pPr>
            <w:r w:rsidRPr="00133C5B">
              <w:rPr>
                <w:rFonts w:cs="Calibri"/>
                <w:b/>
                <w:bCs/>
                <w:color w:val="000000"/>
                <w:szCs w:val="18"/>
              </w:rPr>
              <w:t>102,2</w:t>
            </w:r>
          </w:p>
        </w:tc>
        <w:tc>
          <w:tcPr>
            <w:tcW w:w="1261" w:type="dxa"/>
            <w:tcBorders>
              <w:top w:val="single" w:color="auto" w:sz="8" w:space="0"/>
              <w:left w:val="nil"/>
              <w:bottom w:val="single" w:color="auto" w:sz="8" w:space="0"/>
              <w:right w:val="nil"/>
            </w:tcBorders>
            <w:noWrap/>
            <w:vAlign w:val="center"/>
            <w:hideMark/>
          </w:tcPr>
          <w:p w:rsidRPr="00133C5B" w:rsidR="00D27454" w:rsidP="004E64CE" w:rsidRDefault="00D27454" w14:paraId="4FBD0FBA" w14:textId="77777777">
            <w:pPr>
              <w:spacing w:line="240" w:lineRule="auto"/>
              <w:jc w:val="right"/>
              <w:rPr>
                <w:rFonts w:cs="Calibri"/>
                <w:b/>
                <w:bCs/>
                <w:color w:val="000000"/>
                <w:szCs w:val="18"/>
              </w:rPr>
            </w:pPr>
            <w:r w:rsidRPr="00133C5B">
              <w:rPr>
                <w:rFonts w:cs="Calibri"/>
                <w:b/>
                <w:bCs/>
                <w:color w:val="000000"/>
                <w:szCs w:val="18"/>
              </w:rPr>
              <w:t>137,9</w:t>
            </w:r>
          </w:p>
        </w:tc>
        <w:tc>
          <w:tcPr>
            <w:tcW w:w="1278" w:type="dxa"/>
            <w:tcBorders>
              <w:top w:val="nil"/>
              <w:left w:val="nil"/>
              <w:bottom w:val="single" w:color="auto" w:sz="8" w:space="0"/>
              <w:right w:val="single" w:color="auto" w:sz="8" w:space="0"/>
            </w:tcBorders>
            <w:noWrap/>
            <w:vAlign w:val="center"/>
            <w:hideMark/>
          </w:tcPr>
          <w:p w:rsidRPr="00133C5B" w:rsidR="00D27454" w:rsidP="004E64CE" w:rsidRDefault="00D27454" w14:paraId="231129B7" w14:textId="54D3BF43">
            <w:pPr>
              <w:spacing w:line="240" w:lineRule="auto"/>
              <w:jc w:val="right"/>
              <w:rPr>
                <w:rFonts w:cs="Calibri"/>
                <w:b/>
                <w:bCs/>
                <w:color w:val="000000"/>
                <w:szCs w:val="18"/>
              </w:rPr>
            </w:pPr>
            <w:r w:rsidRPr="00133C5B">
              <w:rPr>
                <w:rFonts w:cs="Calibri"/>
                <w:b/>
                <w:bCs/>
                <w:color w:val="000000"/>
                <w:szCs w:val="18"/>
              </w:rPr>
              <w:t>74,1%</w:t>
            </w:r>
          </w:p>
        </w:tc>
        <w:tc>
          <w:tcPr>
            <w:tcW w:w="1436" w:type="dxa"/>
            <w:tcBorders>
              <w:top w:val="nil"/>
              <w:left w:val="nil"/>
              <w:bottom w:val="nil"/>
              <w:right w:val="nil"/>
            </w:tcBorders>
            <w:noWrap/>
            <w:vAlign w:val="center"/>
            <w:hideMark/>
          </w:tcPr>
          <w:p w:rsidRPr="00133C5B" w:rsidR="00D27454" w:rsidP="004E64CE" w:rsidRDefault="00D27454" w14:paraId="647A0E78" w14:textId="77777777">
            <w:pPr>
              <w:spacing w:line="240" w:lineRule="auto"/>
              <w:rPr>
                <w:rFonts w:cs="Calibri"/>
                <w:color w:val="000000"/>
                <w:szCs w:val="18"/>
              </w:rPr>
            </w:pPr>
            <w:r w:rsidRPr="00133C5B">
              <w:rPr>
                <w:rFonts w:cs="Calibri"/>
                <w:color w:val="000000"/>
                <w:szCs w:val="18"/>
              </w:rPr>
              <w:t>Nationaal doel 80%</w:t>
            </w:r>
          </w:p>
        </w:tc>
      </w:tr>
      <w:tr w:rsidRPr="00133C5B" w:rsidR="005C1239" w:rsidTr="005C1239" w14:paraId="64A37F95" w14:textId="77777777">
        <w:trPr>
          <w:trHeight w:val="288"/>
        </w:trPr>
        <w:tc>
          <w:tcPr>
            <w:tcW w:w="2315" w:type="dxa"/>
            <w:tcBorders>
              <w:top w:val="nil"/>
              <w:left w:val="single" w:color="auto" w:sz="8" w:space="0"/>
              <w:bottom w:val="nil"/>
              <w:right w:val="nil"/>
            </w:tcBorders>
            <w:noWrap/>
            <w:vAlign w:val="center"/>
            <w:hideMark/>
          </w:tcPr>
          <w:p w:rsidRPr="00133C5B" w:rsidR="00D27454" w:rsidP="004E64CE" w:rsidRDefault="00D27454" w14:paraId="0004DA5B" w14:textId="77777777">
            <w:pPr>
              <w:spacing w:line="240" w:lineRule="auto"/>
              <w:rPr>
                <w:rFonts w:cs="Calibri"/>
                <w:color w:val="000000"/>
                <w:szCs w:val="18"/>
              </w:rPr>
            </w:pPr>
            <w:r w:rsidRPr="00133C5B">
              <w:rPr>
                <w:rFonts w:cs="Calibri"/>
                <w:color w:val="000000"/>
                <w:szCs w:val="18"/>
              </w:rPr>
              <w:t>Energystock</w:t>
            </w:r>
          </w:p>
        </w:tc>
        <w:tc>
          <w:tcPr>
            <w:tcW w:w="1160" w:type="dxa"/>
            <w:tcBorders>
              <w:top w:val="nil"/>
              <w:left w:val="nil"/>
              <w:bottom w:val="nil"/>
              <w:right w:val="nil"/>
            </w:tcBorders>
            <w:noWrap/>
            <w:vAlign w:val="center"/>
            <w:hideMark/>
          </w:tcPr>
          <w:p w:rsidRPr="00133C5B" w:rsidR="00D27454" w:rsidP="004E64CE" w:rsidRDefault="00D27454" w14:paraId="55398623" w14:textId="5A5D62E7">
            <w:pPr>
              <w:spacing w:line="240" w:lineRule="auto"/>
              <w:jc w:val="right"/>
              <w:rPr>
                <w:rFonts w:cs="Calibri"/>
                <w:color w:val="000000"/>
                <w:szCs w:val="18"/>
              </w:rPr>
            </w:pPr>
            <w:r w:rsidRPr="00133C5B">
              <w:rPr>
                <w:rFonts w:cs="Calibri"/>
                <w:color w:val="000000"/>
                <w:szCs w:val="18"/>
              </w:rPr>
              <w:t>1,8</w:t>
            </w:r>
          </w:p>
        </w:tc>
        <w:tc>
          <w:tcPr>
            <w:tcW w:w="1261" w:type="dxa"/>
            <w:tcBorders>
              <w:top w:val="nil"/>
              <w:left w:val="nil"/>
              <w:bottom w:val="nil"/>
              <w:right w:val="nil"/>
            </w:tcBorders>
            <w:noWrap/>
            <w:vAlign w:val="center"/>
            <w:hideMark/>
          </w:tcPr>
          <w:p w:rsidRPr="00133C5B" w:rsidR="00D27454" w:rsidP="004E64CE" w:rsidRDefault="00D27454" w14:paraId="1ADBC595" w14:textId="4BA81188">
            <w:pPr>
              <w:spacing w:line="240" w:lineRule="auto"/>
              <w:jc w:val="right"/>
              <w:rPr>
                <w:rFonts w:cs="Calibri"/>
                <w:color w:val="000000"/>
                <w:szCs w:val="18"/>
              </w:rPr>
            </w:pPr>
            <w:r w:rsidRPr="00133C5B">
              <w:rPr>
                <w:rFonts w:cs="Calibri"/>
                <w:color w:val="000000"/>
                <w:szCs w:val="18"/>
              </w:rPr>
              <w:t>3,</w:t>
            </w:r>
            <w:r w:rsidR="005F2EDC">
              <w:rPr>
                <w:rFonts w:cs="Calibri"/>
                <w:color w:val="000000"/>
                <w:szCs w:val="18"/>
              </w:rPr>
              <w:t>6</w:t>
            </w:r>
          </w:p>
        </w:tc>
        <w:tc>
          <w:tcPr>
            <w:tcW w:w="1278" w:type="dxa"/>
            <w:tcBorders>
              <w:top w:val="nil"/>
              <w:left w:val="nil"/>
              <w:bottom w:val="nil"/>
              <w:right w:val="single" w:color="auto" w:sz="8" w:space="0"/>
            </w:tcBorders>
            <w:noWrap/>
            <w:vAlign w:val="center"/>
            <w:hideMark/>
          </w:tcPr>
          <w:p w:rsidRPr="00133C5B" w:rsidR="00D27454" w:rsidP="004E64CE" w:rsidRDefault="00D27454" w14:paraId="7C37B6CC" w14:textId="09B5718A">
            <w:pPr>
              <w:spacing w:line="240" w:lineRule="auto"/>
              <w:jc w:val="right"/>
              <w:rPr>
                <w:rFonts w:cs="Calibri"/>
                <w:color w:val="000000"/>
                <w:szCs w:val="18"/>
              </w:rPr>
            </w:pPr>
            <w:r w:rsidRPr="00133C5B">
              <w:rPr>
                <w:rFonts w:cs="Calibri"/>
                <w:color w:val="000000"/>
                <w:szCs w:val="18"/>
              </w:rPr>
              <w:t>5</w:t>
            </w:r>
            <w:r w:rsidR="005C1239">
              <w:rPr>
                <w:rFonts w:cs="Calibri"/>
                <w:color w:val="000000"/>
                <w:szCs w:val="18"/>
              </w:rPr>
              <w:t>1</w:t>
            </w:r>
            <w:r w:rsidRPr="00133C5B">
              <w:rPr>
                <w:rFonts w:cs="Calibri"/>
                <w:color w:val="000000"/>
                <w:szCs w:val="18"/>
              </w:rPr>
              <w:t>%</w:t>
            </w:r>
          </w:p>
        </w:tc>
        <w:tc>
          <w:tcPr>
            <w:tcW w:w="1436" w:type="dxa"/>
            <w:tcBorders>
              <w:top w:val="nil"/>
              <w:left w:val="nil"/>
              <w:bottom w:val="nil"/>
              <w:right w:val="nil"/>
            </w:tcBorders>
            <w:noWrap/>
            <w:vAlign w:val="bottom"/>
            <w:hideMark/>
          </w:tcPr>
          <w:p w:rsidRPr="00133C5B" w:rsidR="00D27454" w:rsidP="004E64CE" w:rsidRDefault="00D27454" w14:paraId="006CAFDE" w14:textId="77777777">
            <w:pPr>
              <w:spacing w:line="240" w:lineRule="auto"/>
              <w:jc w:val="right"/>
              <w:rPr>
                <w:rFonts w:cs="Calibri"/>
                <w:color w:val="000000"/>
                <w:szCs w:val="18"/>
              </w:rPr>
            </w:pPr>
          </w:p>
        </w:tc>
      </w:tr>
      <w:tr w:rsidRPr="00133C5B" w:rsidR="005C1239" w:rsidTr="005C1239" w14:paraId="141ABE1E" w14:textId="77777777">
        <w:trPr>
          <w:trHeight w:val="304"/>
        </w:trPr>
        <w:tc>
          <w:tcPr>
            <w:tcW w:w="2315" w:type="dxa"/>
            <w:tcBorders>
              <w:top w:val="nil"/>
              <w:left w:val="single" w:color="auto" w:sz="8" w:space="0"/>
              <w:bottom w:val="single" w:color="auto" w:sz="8" w:space="0"/>
              <w:right w:val="nil"/>
            </w:tcBorders>
            <w:noWrap/>
            <w:vAlign w:val="center"/>
            <w:hideMark/>
          </w:tcPr>
          <w:p w:rsidRPr="00133C5B" w:rsidR="00D27454" w:rsidP="004E64CE" w:rsidRDefault="00D27454" w14:paraId="6F627036" w14:textId="77777777">
            <w:pPr>
              <w:spacing w:line="240" w:lineRule="auto"/>
              <w:rPr>
                <w:rFonts w:cs="Calibri"/>
                <w:color w:val="000000"/>
                <w:szCs w:val="18"/>
              </w:rPr>
            </w:pPr>
            <w:r w:rsidRPr="00133C5B">
              <w:rPr>
                <w:rFonts w:cs="Calibri"/>
                <w:color w:val="000000"/>
                <w:szCs w:val="18"/>
              </w:rPr>
              <w:t>Nuttermoor</w:t>
            </w:r>
          </w:p>
        </w:tc>
        <w:tc>
          <w:tcPr>
            <w:tcW w:w="1160" w:type="dxa"/>
            <w:tcBorders>
              <w:top w:val="nil"/>
              <w:left w:val="nil"/>
              <w:bottom w:val="single" w:color="auto" w:sz="8" w:space="0"/>
              <w:right w:val="nil"/>
            </w:tcBorders>
            <w:noWrap/>
            <w:vAlign w:val="center"/>
            <w:hideMark/>
          </w:tcPr>
          <w:p w:rsidRPr="00133C5B" w:rsidR="00D27454" w:rsidP="004E64CE" w:rsidRDefault="00D27454" w14:paraId="2E77C14D" w14:textId="10D17A86">
            <w:pPr>
              <w:spacing w:line="240" w:lineRule="auto"/>
              <w:jc w:val="right"/>
              <w:rPr>
                <w:rFonts w:cs="Calibri"/>
                <w:color w:val="000000"/>
                <w:szCs w:val="18"/>
              </w:rPr>
            </w:pPr>
            <w:r w:rsidRPr="00133C5B">
              <w:rPr>
                <w:rFonts w:cs="Calibri"/>
                <w:color w:val="000000"/>
                <w:szCs w:val="18"/>
              </w:rPr>
              <w:t>1,3</w:t>
            </w:r>
          </w:p>
        </w:tc>
        <w:tc>
          <w:tcPr>
            <w:tcW w:w="1261" w:type="dxa"/>
            <w:tcBorders>
              <w:top w:val="nil"/>
              <w:left w:val="nil"/>
              <w:bottom w:val="single" w:color="auto" w:sz="8" w:space="0"/>
              <w:right w:val="nil"/>
            </w:tcBorders>
            <w:noWrap/>
            <w:vAlign w:val="center"/>
            <w:hideMark/>
          </w:tcPr>
          <w:p w:rsidRPr="00133C5B" w:rsidR="00D27454" w:rsidP="004E64CE" w:rsidRDefault="00D27454" w14:paraId="433F8036" w14:textId="4F5633C8">
            <w:pPr>
              <w:spacing w:line="240" w:lineRule="auto"/>
              <w:jc w:val="right"/>
              <w:rPr>
                <w:rFonts w:cs="Calibri"/>
                <w:color w:val="000000"/>
                <w:szCs w:val="18"/>
              </w:rPr>
            </w:pPr>
            <w:r w:rsidRPr="00133C5B">
              <w:rPr>
                <w:rFonts w:cs="Calibri"/>
                <w:color w:val="000000"/>
                <w:szCs w:val="18"/>
              </w:rPr>
              <w:t>2,8</w:t>
            </w:r>
          </w:p>
        </w:tc>
        <w:tc>
          <w:tcPr>
            <w:tcW w:w="1278" w:type="dxa"/>
            <w:tcBorders>
              <w:top w:val="nil"/>
              <w:left w:val="nil"/>
              <w:bottom w:val="single" w:color="auto" w:sz="8" w:space="0"/>
              <w:right w:val="single" w:color="auto" w:sz="8" w:space="0"/>
            </w:tcBorders>
            <w:noWrap/>
            <w:vAlign w:val="center"/>
            <w:hideMark/>
          </w:tcPr>
          <w:p w:rsidRPr="00133C5B" w:rsidR="00D27454" w:rsidP="004E64CE" w:rsidRDefault="00D27454" w14:paraId="76267E44" w14:textId="390D55F9">
            <w:pPr>
              <w:spacing w:line="240" w:lineRule="auto"/>
              <w:jc w:val="right"/>
              <w:rPr>
                <w:rFonts w:cs="Calibri"/>
                <w:color w:val="000000"/>
                <w:szCs w:val="18"/>
              </w:rPr>
            </w:pPr>
            <w:r w:rsidRPr="00133C5B">
              <w:rPr>
                <w:rFonts w:cs="Calibri"/>
                <w:color w:val="000000"/>
                <w:szCs w:val="18"/>
              </w:rPr>
              <w:t>47,</w:t>
            </w:r>
            <w:r w:rsidR="005C1239">
              <w:rPr>
                <w:rFonts w:cs="Calibri"/>
                <w:color w:val="000000"/>
                <w:szCs w:val="18"/>
              </w:rPr>
              <w:t>4</w:t>
            </w:r>
            <w:r w:rsidRPr="00133C5B">
              <w:rPr>
                <w:rFonts w:cs="Calibri"/>
                <w:color w:val="000000"/>
                <w:szCs w:val="18"/>
              </w:rPr>
              <w:t>%</w:t>
            </w:r>
          </w:p>
        </w:tc>
        <w:tc>
          <w:tcPr>
            <w:tcW w:w="1436" w:type="dxa"/>
            <w:tcBorders>
              <w:top w:val="nil"/>
              <w:left w:val="nil"/>
              <w:bottom w:val="nil"/>
              <w:right w:val="nil"/>
            </w:tcBorders>
            <w:noWrap/>
            <w:vAlign w:val="bottom"/>
            <w:hideMark/>
          </w:tcPr>
          <w:p w:rsidRPr="00133C5B" w:rsidR="00D27454" w:rsidP="004E64CE" w:rsidRDefault="00D27454" w14:paraId="3DC6F110" w14:textId="77777777">
            <w:pPr>
              <w:spacing w:line="240" w:lineRule="auto"/>
              <w:jc w:val="right"/>
              <w:rPr>
                <w:rFonts w:cs="Calibri"/>
                <w:color w:val="000000"/>
                <w:szCs w:val="18"/>
              </w:rPr>
            </w:pPr>
          </w:p>
        </w:tc>
      </w:tr>
      <w:tr w:rsidRPr="00133C5B" w:rsidR="005C1239" w:rsidTr="005C1239" w14:paraId="09C21698" w14:textId="77777777">
        <w:trPr>
          <w:trHeight w:val="304"/>
        </w:trPr>
        <w:tc>
          <w:tcPr>
            <w:tcW w:w="2315" w:type="dxa"/>
            <w:tcBorders>
              <w:top w:val="nil"/>
              <w:left w:val="single" w:color="auto" w:sz="8" w:space="0"/>
              <w:bottom w:val="single" w:color="auto" w:sz="8" w:space="0"/>
              <w:right w:val="nil"/>
            </w:tcBorders>
            <w:noWrap/>
            <w:vAlign w:val="center"/>
            <w:hideMark/>
          </w:tcPr>
          <w:p w:rsidRPr="00133C5B" w:rsidR="00D27454" w:rsidP="004E64CE" w:rsidRDefault="00D27454" w14:paraId="60FC4D6D" w14:textId="77777777">
            <w:pPr>
              <w:spacing w:line="240" w:lineRule="auto"/>
              <w:rPr>
                <w:rFonts w:cs="Calibri"/>
                <w:color w:val="000000"/>
                <w:szCs w:val="18"/>
              </w:rPr>
            </w:pPr>
            <w:r w:rsidRPr="00133C5B">
              <w:rPr>
                <w:rFonts w:cs="Calibri"/>
                <w:color w:val="000000"/>
                <w:szCs w:val="18"/>
              </w:rPr>
              <w:t>Totaal cavernes</w:t>
            </w:r>
          </w:p>
        </w:tc>
        <w:tc>
          <w:tcPr>
            <w:tcW w:w="1160" w:type="dxa"/>
            <w:tcBorders>
              <w:top w:val="nil"/>
              <w:left w:val="nil"/>
              <w:bottom w:val="single" w:color="auto" w:sz="8" w:space="0"/>
              <w:right w:val="nil"/>
            </w:tcBorders>
            <w:noWrap/>
            <w:vAlign w:val="center"/>
            <w:hideMark/>
          </w:tcPr>
          <w:p w:rsidRPr="00133C5B" w:rsidR="00D27454" w:rsidP="004E64CE" w:rsidRDefault="00D27454" w14:paraId="4A334835" w14:textId="4FA814E3">
            <w:pPr>
              <w:spacing w:line="240" w:lineRule="auto"/>
              <w:jc w:val="right"/>
              <w:rPr>
                <w:rFonts w:cs="Calibri"/>
                <w:color w:val="000000"/>
                <w:szCs w:val="18"/>
              </w:rPr>
            </w:pPr>
            <w:r w:rsidRPr="00133C5B">
              <w:rPr>
                <w:rFonts w:cs="Calibri"/>
                <w:color w:val="000000"/>
                <w:szCs w:val="18"/>
              </w:rPr>
              <w:t>3,</w:t>
            </w:r>
            <w:r w:rsidR="005F2EDC">
              <w:rPr>
                <w:rFonts w:cs="Calibri"/>
                <w:color w:val="000000"/>
                <w:szCs w:val="18"/>
              </w:rPr>
              <w:t>2</w:t>
            </w:r>
          </w:p>
        </w:tc>
        <w:tc>
          <w:tcPr>
            <w:tcW w:w="1261" w:type="dxa"/>
            <w:tcBorders>
              <w:top w:val="nil"/>
              <w:left w:val="nil"/>
              <w:bottom w:val="single" w:color="auto" w:sz="8" w:space="0"/>
              <w:right w:val="nil"/>
            </w:tcBorders>
            <w:noWrap/>
            <w:vAlign w:val="center"/>
            <w:hideMark/>
          </w:tcPr>
          <w:p w:rsidRPr="00133C5B" w:rsidR="00D27454" w:rsidP="004E64CE" w:rsidRDefault="00D27454" w14:paraId="2C65EB87" w14:textId="77777777">
            <w:pPr>
              <w:spacing w:line="240" w:lineRule="auto"/>
              <w:jc w:val="right"/>
              <w:rPr>
                <w:rFonts w:cs="Calibri"/>
                <w:color w:val="000000"/>
                <w:szCs w:val="18"/>
              </w:rPr>
            </w:pPr>
            <w:r w:rsidRPr="00133C5B">
              <w:rPr>
                <w:rFonts w:cs="Calibri"/>
                <w:color w:val="000000"/>
                <w:szCs w:val="18"/>
              </w:rPr>
              <w:t>6,4</w:t>
            </w:r>
          </w:p>
        </w:tc>
        <w:tc>
          <w:tcPr>
            <w:tcW w:w="1278" w:type="dxa"/>
            <w:tcBorders>
              <w:top w:val="nil"/>
              <w:left w:val="nil"/>
              <w:bottom w:val="single" w:color="auto" w:sz="8" w:space="0"/>
              <w:right w:val="single" w:color="auto" w:sz="8" w:space="0"/>
            </w:tcBorders>
            <w:noWrap/>
            <w:vAlign w:val="center"/>
            <w:hideMark/>
          </w:tcPr>
          <w:p w:rsidRPr="00133C5B" w:rsidR="00D27454" w:rsidP="004E64CE" w:rsidRDefault="00D27454" w14:paraId="5D095E73" w14:textId="7E3623B9">
            <w:pPr>
              <w:spacing w:line="240" w:lineRule="auto"/>
              <w:jc w:val="right"/>
              <w:rPr>
                <w:rFonts w:cs="Calibri"/>
                <w:color w:val="000000"/>
                <w:szCs w:val="18"/>
              </w:rPr>
            </w:pPr>
            <w:r w:rsidRPr="00133C5B">
              <w:rPr>
                <w:rFonts w:cs="Calibri"/>
                <w:color w:val="000000"/>
                <w:szCs w:val="18"/>
              </w:rPr>
              <w:t>49,</w:t>
            </w:r>
            <w:r w:rsidR="005C1239">
              <w:rPr>
                <w:rFonts w:cs="Calibri"/>
                <w:color w:val="000000"/>
                <w:szCs w:val="18"/>
              </w:rPr>
              <w:t>4</w:t>
            </w:r>
            <w:r w:rsidRPr="00133C5B">
              <w:rPr>
                <w:rFonts w:cs="Calibri"/>
                <w:color w:val="000000"/>
                <w:szCs w:val="18"/>
              </w:rPr>
              <w:t>%</w:t>
            </w:r>
          </w:p>
        </w:tc>
        <w:tc>
          <w:tcPr>
            <w:tcW w:w="1436" w:type="dxa"/>
            <w:tcBorders>
              <w:top w:val="nil"/>
              <w:left w:val="nil"/>
              <w:bottom w:val="nil"/>
              <w:right w:val="nil"/>
            </w:tcBorders>
            <w:noWrap/>
            <w:vAlign w:val="bottom"/>
            <w:hideMark/>
          </w:tcPr>
          <w:p w:rsidRPr="00133C5B" w:rsidR="00D27454" w:rsidP="004E64CE" w:rsidRDefault="00D27454" w14:paraId="4B795BC3" w14:textId="77777777">
            <w:pPr>
              <w:spacing w:line="240" w:lineRule="auto"/>
              <w:jc w:val="right"/>
              <w:rPr>
                <w:rFonts w:cs="Calibri"/>
                <w:color w:val="000000"/>
                <w:szCs w:val="18"/>
              </w:rPr>
            </w:pPr>
          </w:p>
        </w:tc>
      </w:tr>
      <w:tr w:rsidRPr="00133C5B" w:rsidR="005C1239" w:rsidTr="005C1239" w14:paraId="5DD8EB94" w14:textId="77777777">
        <w:trPr>
          <w:trHeight w:val="304"/>
        </w:trPr>
        <w:tc>
          <w:tcPr>
            <w:tcW w:w="2315" w:type="dxa"/>
            <w:tcBorders>
              <w:top w:val="nil"/>
              <w:left w:val="single" w:color="auto" w:sz="8" w:space="0"/>
              <w:bottom w:val="single" w:color="auto" w:sz="8" w:space="0"/>
              <w:right w:val="nil"/>
            </w:tcBorders>
            <w:noWrap/>
            <w:vAlign w:val="center"/>
            <w:hideMark/>
          </w:tcPr>
          <w:p w:rsidRPr="00133C5B" w:rsidR="00D27454" w:rsidP="004E64CE" w:rsidRDefault="00D27454" w14:paraId="75E97505" w14:textId="77777777">
            <w:pPr>
              <w:spacing w:line="240" w:lineRule="auto"/>
              <w:rPr>
                <w:rFonts w:cs="Calibri"/>
                <w:b/>
                <w:bCs/>
                <w:color w:val="000000"/>
                <w:szCs w:val="18"/>
              </w:rPr>
            </w:pPr>
            <w:r w:rsidRPr="00133C5B">
              <w:rPr>
                <w:rFonts w:cs="Calibri"/>
                <w:b/>
                <w:bCs/>
                <w:color w:val="000000"/>
                <w:szCs w:val="18"/>
              </w:rPr>
              <w:t>Totaal alle opslagen</w:t>
            </w:r>
          </w:p>
        </w:tc>
        <w:tc>
          <w:tcPr>
            <w:tcW w:w="1160" w:type="dxa"/>
            <w:tcBorders>
              <w:top w:val="nil"/>
              <w:left w:val="nil"/>
              <w:bottom w:val="single" w:color="auto" w:sz="8" w:space="0"/>
              <w:right w:val="nil"/>
            </w:tcBorders>
            <w:noWrap/>
            <w:vAlign w:val="center"/>
            <w:hideMark/>
          </w:tcPr>
          <w:p w:rsidRPr="00133C5B" w:rsidR="00D27454" w:rsidP="004E64CE" w:rsidRDefault="00D27454" w14:paraId="183B3CAD" w14:textId="7E05798C">
            <w:pPr>
              <w:spacing w:line="240" w:lineRule="auto"/>
              <w:jc w:val="right"/>
              <w:rPr>
                <w:rFonts w:cs="Calibri"/>
                <w:b/>
                <w:bCs/>
                <w:color w:val="000000"/>
                <w:szCs w:val="18"/>
              </w:rPr>
            </w:pPr>
            <w:r w:rsidRPr="00133C5B">
              <w:rPr>
                <w:rFonts w:cs="Calibri"/>
                <w:b/>
                <w:bCs/>
                <w:color w:val="000000"/>
                <w:szCs w:val="18"/>
              </w:rPr>
              <w:t>105,</w:t>
            </w:r>
            <w:r w:rsidR="005F2EDC">
              <w:rPr>
                <w:rFonts w:cs="Calibri"/>
                <w:b/>
                <w:bCs/>
                <w:color w:val="000000"/>
                <w:szCs w:val="18"/>
              </w:rPr>
              <w:t>4</w:t>
            </w:r>
          </w:p>
        </w:tc>
        <w:tc>
          <w:tcPr>
            <w:tcW w:w="1261" w:type="dxa"/>
            <w:tcBorders>
              <w:top w:val="nil"/>
              <w:left w:val="nil"/>
              <w:bottom w:val="single" w:color="auto" w:sz="8" w:space="0"/>
              <w:right w:val="nil"/>
            </w:tcBorders>
            <w:noWrap/>
            <w:vAlign w:val="center"/>
            <w:hideMark/>
          </w:tcPr>
          <w:p w:rsidRPr="00133C5B" w:rsidR="00D27454" w:rsidP="004E64CE" w:rsidRDefault="00D27454" w14:paraId="33937611" w14:textId="77777777">
            <w:pPr>
              <w:spacing w:line="240" w:lineRule="auto"/>
              <w:jc w:val="right"/>
              <w:rPr>
                <w:rFonts w:cs="Calibri"/>
                <w:b/>
                <w:bCs/>
                <w:color w:val="000000"/>
                <w:szCs w:val="18"/>
              </w:rPr>
            </w:pPr>
            <w:r w:rsidRPr="00133C5B">
              <w:rPr>
                <w:rFonts w:cs="Calibri"/>
                <w:b/>
                <w:bCs/>
                <w:color w:val="000000"/>
                <w:szCs w:val="18"/>
              </w:rPr>
              <w:t>144,3</w:t>
            </w:r>
          </w:p>
        </w:tc>
        <w:tc>
          <w:tcPr>
            <w:tcW w:w="1278" w:type="dxa"/>
            <w:tcBorders>
              <w:top w:val="nil"/>
              <w:left w:val="nil"/>
              <w:bottom w:val="single" w:color="auto" w:sz="8" w:space="0"/>
              <w:right w:val="single" w:color="auto" w:sz="8" w:space="0"/>
            </w:tcBorders>
            <w:noWrap/>
            <w:vAlign w:val="center"/>
            <w:hideMark/>
          </w:tcPr>
          <w:p w:rsidRPr="00133C5B" w:rsidR="00D27454" w:rsidP="004E64CE" w:rsidRDefault="00D27454" w14:paraId="3B252D03" w14:textId="3314EE1D">
            <w:pPr>
              <w:spacing w:line="240" w:lineRule="auto"/>
              <w:jc w:val="right"/>
              <w:rPr>
                <w:rFonts w:cs="Calibri"/>
                <w:b/>
                <w:bCs/>
                <w:color w:val="000000"/>
                <w:szCs w:val="18"/>
              </w:rPr>
            </w:pPr>
            <w:r w:rsidRPr="00133C5B">
              <w:rPr>
                <w:rFonts w:cs="Calibri"/>
                <w:b/>
                <w:bCs/>
                <w:color w:val="000000"/>
                <w:szCs w:val="18"/>
              </w:rPr>
              <w:t>73%</w:t>
            </w:r>
          </w:p>
        </w:tc>
        <w:tc>
          <w:tcPr>
            <w:tcW w:w="1436" w:type="dxa"/>
            <w:tcBorders>
              <w:top w:val="nil"/>
              <w:left w:val="nil"/>
              <w:bottom w:val="nil"/>
              <w:right w:val="nil"/>
            </w:tcBorders>
            <w:noWrap/>
            <w:vAlign w:val="center"/>
            <w:hideMark/>
          </w:tcPr>
          <w:p w:rsidRPr="00133C5B" w:rsidR="00D27454" w:rsidP="004E64CE" w:rsidRDefault="00D27454" w14:paraId="1C3CA6D5" w14:textId="77777777">
            <w:pPr>
              <w:spacing w:line="240" w:lineRule="auto"/>
              <w:rPr>
                <w:rFonts w:cs="Calibri"/>
                <w:color w:val="000000"/>
                <w:szCs w:val="18"/>
              </w:rPr>
            </w:pPr>
            <w:r w:rsidRPr="00133C5B">
              <w:rPr>
                <w:rFonts w:cs="Calibri"/>
                <w:color w:val="000000"/>
                <w:szCs w:val="18"/>
              </w:rPr>
              <w:t>Europees doel 74%</w:t>
            </w:r>
          </w:p>
        </w:tc>
      </w:tr>
    </w:tbl>
    <w:p w:rsidRPr="004213FB" w:rsidR="00D27454" w:rsidP="00D27454" w:rsidRDefault="00D27454" w14:paraId="65D2816D" w14:textId="77777777">
      <w:pPr>
        <w:rPr>
          <w:szCs w:val="18"/>
        </w:rPr>
      </w:pPr>
      <w:r>
        <w:rPr>
          <w:szCs w:val="18"/>
        </w:rPr>
        <w:t xml:space="preserve">Bron: Agsi.gie.eu </w:t>
      </w:r>
    </w:p>
    <w:p w:rsidR="00721AE1" w:rsidRDefault="00721AE1" w14:paraId="43158608" w14:textId="77777777">
      <w:pPr>
        <w:spacing w:line="240" w:lineRule="auto"/>
      </w:pPr>
    </w:p>
    <w:p w:rsidR="00A50CF6" w:rsidP="00810C93" w:rsidRDefault="00A50CF6" w14:paraId="2BC3AFE2" w14:textId="77777777"/>
    <w:p w:rsidR="00F60663" w:rsidRDefault="00F60663" w14:paraId="63C2140A" w14:textId="77777777">
      <w:pPr>
        <w:spacing w:line="240" w:lineRule="auto"/>
        <w:rPr>
          <w:b/>
          <w:bCs/>
        </w:rPr>
      </w:pPr>
      <w:r>
        <w:rPr>
          <w:b/>
          <w:bCs/>
        </w:rPr>
        <w:br w:type="page"/>
      </w:r>
    </w:p>
    <w:p w:rsidRPr="00A30324" w:rsidR="000A02B6" w:rsidP="00810C93" w:rsidRDefault="000A02B6" w14:paraId="033492DF" w14:textId="69971308">
      <w:pPr>
        <w:rPr>
          <w:b/>
          <w:bCs/>
        </w:rPr>
      </w:pPr>
      <w:r w:rsidRPr="00A30324">
        <w:rPr>
          <w:b/>
          <w:bCs/>
        </w:rPr>
        <w:lastRenderedPageBreak/>
        <w:t>Bijlage 2</w:t>
      </w:r>
    </w:p>
    <w:p w:rsidR="000A02B6" w:rsidP="000A02B6" w:rsidRDefault="000A02B6" w14:paraId="60B44DCA" w14:textId="77777777">
      <w:pPr>
        <w:rPr>
          <w:b/>
          <w:bCs/>
          <w:szCs w:val="18"/>
        </w:rPr>
      </w:pPr>
    </w:p>
    <w:p w:rsidR="000A02B6" w:rsidP="000A02B6" w:rsidRDefault="000A02B6" w14:paraId="28177BB0" w14:textId="65877EF4">
      <w:pPr>
        <w:rPr>
          <w:i/>
          <w:iCs/>
          <w:szCs w:val="18"/>
        </w:rPr>
      </w:pPr>
      <w:r>
        <w:rPr>
          <w:b/>
          <w:bCs/>
          <w:szCs w:val="18"/>
        </w:rPr>
        <w:t xml:space="preserve">Gassysteem, </w:t>
      </w:r>
      <w:r w:rsidRPr="005A31A3">
        <w:rPr>
          <w:b/>
          <w:bCs/>
          <w:szCs w:val="18"/>
        </w:rPr>
        <w:t>gasleveringszekerheid</w:t>
      </w:r>
      <w:r>
        <w:rPr>
          <w:b/>
          <w:bCs/>
          <w:szCs w:val="18"/>
        </w:rPr>
        <w:t xml:space="preserve"> en omstandigheden die hebben geleid tot de huidige vulgraad</w:t>
      </w:r>
    </w:p>
    <w:p w:rsidRPr="005A31A3" w:rsidR="000A02B6" w:rsidP="000A02B6" w:rsidRDefault="000A02B6" w14:paraId="52124F2E" w14:textId="5E97FD8D">
      <w:pPr>
        <w:rPr>
          <w:b/>
          <w:bCs/>
          <w:szCs w:val="18"/>
        </w:rPr>
      </w:pPr>
    </w:p>
    <w:p w:rsidR="000A02B6" w:rsidP="000A02B6" w:rsidRDefault="000A02B6" w14:paraId="23746929" w14:textId="61FA5AAE">
      <w:pPr>
        <w:rPr>
          <w:szCs w:val="18"/>
        </w:rPr>
      </w:pPr>
      <w:r>
        <w:rPr>
          <w:szCs w:val="18"/>
        </w:rPr>
        <w:t>Op de gasmarkt moeten vraag en aanbod in balans zijn. Gasleveringszekerheid betekent daarbij dat er genoeg gas is om te voorzien in de vraag. Leveranciers kunnen op verschillende manieren voorzien in de vraag van hun afnemers: zij kunnen op ieder moment</w:t>
      </w:r>
      <w:r w:rsidR="003331C4">
        <w:rPr>
          <w:szCs w:val="18"/>
        </w:rPr>
        <w:t xml:space="preserve"> (geïmporteerd of geproduceerd)</w:t>
      </w:r>
      <w:r>
        <w:rPr>
          <w:szCs w:val="18"/>
        </w:rPr>
        <w:t xml:space="preserve"> gas inkopen of zij kunnen in de zomer alvast gas inkopen en opslaan dat ze in de winter kunnen gebruiken. Gasopslag levert </w:t>
      </w:r>
      <w:r w:rsidR="00FB65D5">
        <w:rPr>
          <w:szCs w:val="18"/>
        </w:rPr>
        <w:t xml:space="preserve">zo </w:t>
      </w:r>
      <w:r>
        <w:rPr>
          <w:szCs w:val="18"/>
        </w:rPr>
        <w:t xml:space="preserve">seizoensflexibiliteit bovenop het aanbod van productie en import. </w:t>
      </w:r>
      <w:r w:rsidR="00FB65D5">
        <w:rPr>
          <w:szCs w:val="18"/>
        </w:rPr>
        <w:t xml:space="preserve">Belangrijk hierbij is </w:t>
      </w:r>
      <w:r>
        <w:rPr>
          <w:szCs w:val="18"/>
        </w:rPr>
        <w:t>dat er sprake is van een Europese interne gasmarkt waarbinnen gas vrij stroomt</w:t>
      </w:r>
      <w:r w:rsidR="003331C4">
        <w:rPr>
          <w:szCs w:val="18"/>
        </w:rPr>
        <w:t xml:space="preserve"> en de stroom niet mag worden</w:t>
      </w:r>
      <w:r w:rsidR="00B7438F">
        <w:rPr>
          <w:szCs w:val="18"/>
        </w:rPr>
        <w:t xml:space="preserve"> beperkt</w:t>
      </w:r>
      <w:r>
        <w:rPr>
          <w:szCs w:val="18"/>
        </w:rPr>
        <w:t>.</w:t>
      </w:r>
      <w:r>
        <w:rPr>
          <w:rStyle w:val="Voetnootmarkering"/>
          <w:szCs w:val="18"/>
        </w:rPr>
        <w:footnoteReference w:id="15"/>
      </w:r>
      <w:r>
        <w:rPr>
          <w:szCs w:val="18"/>
        </w:rPr>
        <w:t xml:space="preserve"> Dat betekent dat in Nederland geproduceerd of opgeslagen gas ook kan worden doorgevoerd buurlanden. Andersom importeren partijen in Nederland ook gas, onder meer uit België, het Verenigd Koninkrijk en Noorwegen.  </w:t>
      </w:r>
    </w:p>
    <w:p w:rsidR="000A02B6" w:rsidP="000A02B6" w:rsidRDefault="000A02B6" w14:paraId="61A780FF" w14:textId="77777777">
      <w:pPr>
        <w:rPr>
          <w:i/>
          <w:iCs/>
          <w:szCs w:val="18"/>
        </w:rPr>
      </w:pPr>
    </w:p>
    <w:p w:rsidR="000A02B6" w:rsidP="000A02B6" w:rsidRDefault="000A02B6" w14:paraId="23DC6B78" w14:textId="6F27FF9E">
      <w:pPr>
        <w:rPr>
          <w:szCs w:val="18"/>
        </w:rPr>
      </w:pPr>
      <w:r>
        <w:rPr>
          <w:szCs w:val="18"/>
        </w:rPr>
        <w:t>Bij de afweging door marktpartijen is de prijs een belangrijke factor,</w:t>
      </w:r>
      <w:r w:rsidRPr="00E82E45">
        <w:rPr>
          <w:szCs w:val="18"/>
        </w:rPr>
        <w:t xml:space="preserve"> in het</w:t>
      </w:r>
      <w:r>
        <w:rPr>
          <w:szCs w:val="18"/>
        </w:rPr>
        <w:t xml:space="preserve"> </w:t>
      </w:r>
      <w:r w:rsidRPr="00E82E45">
        <w:rPr>
          <w:szCs w:val="18"/>
        </w:rPr>
        <w:t xml:space="preserve">bijzonder het </w:t>
      </w:r>
      <w:r w:rsidR="002A57AA">
        <w:rPr>
          <w:szCs w:val="18"/>
        </w:rPr>
        <w:t>prijs</w:t>
      </w:r>
      <w:r w:rsidRPr="00E82E45">
        <w:rPr>
          <w:szCs w:val="18"/>
        </w:rPr>
        <w:t xml:space="preserve">verschil </w:t>
      </w:r>
      <w:r w:rsidR="003C3D69">
        <w:rPr>
          <w:szCs w:val="18"/>
        </w:rPr>
        <w:t>van vandaag ten opzichte van</w:t>
      </w:r>
      <w:r w:rsidR="000F0B8A">
        <w:rPr>
          <w:szCs w:val="18"/>
        </w:rPr>
        <w:t xml:space="preserve"> de</w:t>
      </w:r>
      <w:r w:rsidR="003C3D69">
        <w:rPr>
          <w:szCs w:val="18"/>
        </w:rPr>
        <w:t xml:space="preserve"> winter</w:t>
      </w:r>
      <w:r w:rsidR="000F0B8A">
        <w:rPr>
          <w:szCs w:val="18"/>
        </w:rPr>
        <w:t xml:space="preserve"> -</w:t>
      </w:r>
      <w:r>
        <w:rPr>
          <w:szCs w:val="18"/>
        </w:rPr>
        <w:t xml:space="preserve"> de ‘spread’. Voor het opslaan van gas is van belang dat de spread (voldoende) positief is. Een negatieve spread maakt het voor marktpartijen namelijk potentieel verlieslatend </w:t>
      </w:r>
      <w:r w:rsidRPr="00DF3B01">
        <w:rPr>
          <w:szCs w:val="18"/>
        </w:rPr>
        <w:t>om gas op te slaan of om gas in de opslag te houden.</w:t>
      </w:r>
      <w:r>
        <w:rPr>
          <w:szCs w:val="18"/>
        </w:rPr>
        <w:t xml:space="preserve"> </w:t>
      </w:r>
    </w:p>
    <w:p w:rsidR="000A02B6" w:rsidP="000A02B6" w:rsidRDefault="000A02B6" w14:paraId="5A13B16F" w14:textId="77777777">
      <w:pPr>
        <w:rPr>
          <w:szCs w:val="18"/>
        </w:rPr>
      </w:pPr>
    </w:p>
    <w:p w:rsidR="000A02B6" w:rsidP="000A02B6" w:rsidRDefault="000A02B6" w14:paraId="408ADD2B" w14:textId="4086FD8D">
      <w:pPr>
        <w:rPr>
          <w:szCs w:val="18"/>
        </w:rPr>
      </w:pPr>
      <w:r>
        <w:rPr>
          <w:szCs w:val="18"/>
        </w:rPr>
        <w:t xml:space="preserve">In de zomermaanden was sprake van een </w:t>
      </w:r>
      <w:r w:rsidR="000F0B8A">
        <w:rPr>
          <w:szCs w:val="18"/>
        </w:rPr>
        <w:t>gunstige</w:t>
      </w:r>
      <w:r>
        <w:rPr>
          <w:szCs w:val="18"/>
        </w:rPr>
        <w:t xml:space="preserve"> spread. Dit is echter sinds begin oktober niet meer het geval. </w:t>
      </w:r>
      <w:r w:rsidR="00E03F2C">
        <w:rPr>
          <w:szCs w:val="18"/>
        </w:rPr>
        <w:t xml:space="preserve">Omdat de marktprijs in oktober soms hoger lag dan de verwachte winterprijs </w:t>
      </w:r>
      <w:r w:rsidR="00B9221B">
        <w:rPr>
          <w:szCs w:val="18"/>
        </w:rPr>
        <w:t xml:space="preserve">was onttrekken aantrekkelijker dan injecteren. </w:t>
      </w:r>
      <w:r w:rsidR="0063222A">
        <w:rPr>
          <w:szCs w:val="18"/>
        </w:rPr>
        <w:t xml:space="preserve">Daarom stopten diverse marktpartijen </w:t>
      </w:r>
      <w:r>
        <w:rPr>
          <w:szCs w:val="18"/>
        </w:rPr>
        <w:t xml:space="preserve">met vullen en </w:t>
      </w:r>
      <w:r w:rsidR="006E3FD6">
        <w:rPr>
          <w:szCs w:val="18"/>
        </w:rPr>
        <w:t xml:space="preserve">werd gas op verschillende dagen </w:t>
      </w:r>
      <w:r>
        <w:rPr>
          <w:szCs w:val="18"/>
        </w:rPr>
        <w:t xml:space="preserve">onttrokken. De inzet van EBN was </w:t>
      </w:r>
      <w:r w:rsidR="006E3FD6">
        <w:rPr>
          <w:szCs w:val="18"/>
        </w:rPr>
        <w:t xml:space="preserve">niet voldoende om dit volledig te compenseren. </w:t>
      </w:r>
    </w:p>
    <w:p w:rsidR="000A02B6" w:rsidP="000A02B6" w:rsidRDefault="000A02B6" w14:paraId="2A539F67" w14:textId="77777777">
      <w:pPr>
        <w:rPr>
          <w:szCs w:val="18"/>
        </w:rPr>
      </w:pPr>
    </w:p>
    <w:p w:rsidR="000A02B6" w:rsidP="00810C93" w:rsidRDefault="000A02B6" w14:paraId="77CB4891" w14:textId="77777777"/>
    <w:p w:rsidR="00D22441" w:rsidP="00810C93" w:rsidRDefault="00D22441" w14:paraId="0D3F35D0" w14:textId="77777777"/>
    <w:p w:rsidR="00BC222D" w:rsidP="00810C93" w:rsidRDefault="00BC222D" w14:paraId="0F749809" w14:textId="77777777"/>
    <w:sectPr w:rsidR="00BC222D" w:rsidSect="00D604B3">
      <w:headerReference w:type="default" r:id="rId8"/>
      <w:footerReference w:type="default" r:id="rId9"/>
      <w:headerReference w:type="first" r:id="rId10"/>
      <w:footerReference w:type="first" r:id="rId11"/>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CAD57" w14:textId="77777777" w:rsidR="00757BF6" w:rsidRDefault="00757BF6">
      <w:r>
        <w:separator/>
      </w:r>
    </w:p>
    <w:p w14:paraId="0182BD7F" w14:textId="77777777" w:rsidR="00757BF6" w:rsidRDefault="00757BF6"/>
  </w:endnote>
  <w:endnote w:type="continuationSeparator" w:id="0">
    <w:p w14:paraId="658276DA" w14:textId="77777777" w:rsidR="00757BF6" w:rsidRDefault="00757BF6">
      <w:r>
        <w:continuationSeparator/>
      </w:r>
    </w:p>
    <w:p w14:paraId="5916682A" w14:textId="77777777" w:rsidR="00757BF6" w:rsidRDefault="00757B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4C640" w14:textId="77777777" w:rsidR="00527BD4" w:rsidRPr="00BC3B53" w:rsidRDefault="00527BD4"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C1345E" w14:paraId="507740DC" w14:textId="77777777" w:rsidTr="00CA6A25">
      <w:trPr>
        <w:trHeight w:hRule="exact" w:val="240"/>
      </w:trPr>
      <w:tc>
        <w:tcPr>
          <w:tcW w:w="7601" w:type="dxa"/>
        </w:tcPr>
        <w:p w14:paraId="67067E7B" w14:textId="77777777" w:rsidR="00527BD4" w:rsidRDefault="00527BD4" w:rsidP="003F1F6B">
          <w:pPr>
            <w:pStyle w:val="Huisstijl-Rubricering"/>
          </w:pPr>
        </w:p>
      </w:tc>
      <w:tc>
        <w:tcPr>
          <w:tcW w:w="2156" w:type="dxa"/>
        </w:tcPr>
        <w:p w14:paraId="7F2F30FC" w14:textId="500FB8D5" w:rsidR="00527BD4" w:rsidRPr="00645414" w:rsidRDefault="007920E4" w:rsidP="00645414">
          <w:pPr>
            <w:pStyle w:val="Huisstijl-Paginanummering"/>
          </w:pPr>
          <w:r>
            <w:t>Pagina</w:t>
          </w:r>
          <w:r w:rsidRPr="00645414">
            <w:t xml:space="preserve"> </w:t>
          </w:r>
          <w:r w:rsidRPr="00645414">
            <w:fldChar w:fldCharType="begin"/>
          </w:r>
          <w:r w:rsidRPr="00645414">
            <w:instrText xml:space="preserve"> PAGE   \* MERGEFORMAT </w:instrText>
          </w:r>
          <w:r w:rsidRPr="00645414">
            <w:fldChar w:fldCharType="separate"/>
          </w:r>
          <w:r w:rsidR="000F3CAA">
            <w:t>2</w:t>
          </w:r>
          <w:r w:rsidRPr="00645414">
            <w:fldChar w:fldCharType="end"/>
          </w:r>
          <w:r w:rsidRPr="00645414">
            <w:t xml:space="preserve"> </w:t>
          </w:r>
          <w:r>
            <w:t>van</w:t>
          </w:r>
          <w:r w:rsidRPr="00645414">
            <w:t xml:space="preserve"> </w:t>
          </w:r>
          <w:r w:rsidR="00BC222D">
            <w:fldChar w:fldCharType="begin"/>
          </w:r>
          <w:r>
            <w:instrText xml:space="preserve"> SECTIONPAGES   \* MERGEFORMAT </w:instrText>
          </w:r>
          <w:r w:rsidR="00BC222D">
            <w:fldChar w:fldCharType="separate"/>
          </w:r>
          <w:r w:rsidR="00F65086">
            <w:t>7</w:t>
          </w:r>
          <w:r w:rsidR="00BC222D">
            <w:fldChar w:fldCharType="end"/>
          </w:r>
        </w:p>
      </w:tc>
    </w:tr>
  </w:tbl>
  <w:p w14:paraId="0A0027F1" w14:textId="77777777" w:rsidR="00527BD4" w:rsidRPr="00BC3B53" w:rsidRDefault="00527BD4"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C1345E" w14:paraId="7FA45391" w14:textId="77777777" w:rsidTr="00CA6A25">
      <w:trPr>
        <w:trHeight w:hRule="exact" w:val="240"/>
      </w:trPr>
      <w:tc>
        <w:tcPr>
          <w:tcW w:w="7601" w:type="dxa"/>
        </w:tcPr>
        <w:p w14:paraId="5FAE3953" w14:textId="77777777" w:rsidR="00527BD4" w:rsidRDefault="00527BD4" w:rsidP="008C356D">
          <w:pPr>
            <w:pStyle w:val="Huisstijl-Rubricering"/>
          </w:pPr>
        </w:p>
      </w:tc>
      <w:tc>
        <w:tcPr>
          <w:tcW w:w="2170" w:type="dxa"/>
        </w:tcPr>
        <w:p w14:paraId="39DA1D57" w14:textId="751FB705" w:rsidR="00527BD4" w:rsidRPr="00ED539E" w:rsidRDefault="007920E4" w:rsidP="00ED539E">
          <w:pPr>
            <w:pStyle w:val="Huisstijl-Paginanummering"/>
          </w:pPr>
          <w:r>
            <w:t>Pagina</w:t>
          </w:r>
          <w:r w:rsidRPr="00645414">
            <w:t xml:space="preserve"> </w:t>
          </w:r>
          <w:r w:rsidRPr="00645414">
            <w:fldChar w:fldCharType="begin"/>
          </w:r>
          <w:r w:rsidRPr="00645414">
            <w:instrText xml:space="preserve"> PAGE   \* MERGEFORMAT </w:instrText>
          </w:r>
          <w:r w:rsidRPr="00645414">
            <w:fldChar w:fldCharType="separate"/>
          </w:r>
          <w:r w:rsidR="00831EE4">
            <w:t>1</w:t>
          </w:r>
          <w:r w:rsidRPr="00645414">
            <w:fldChar w:fldCharType="end"/>
          </w:r>
          <w:r w:rsidRPr="00ED539E">
            <w:rPr>
              <w:rStyle w:val="Huisstijl-GegevenCharChar"/>
            </w:rPr>
            <w:t xml:space="preserve"> </w:t>
          </w:r>
          <w:r>
            <w:t>van</w:t>
          </w:r>
          <w:r w:rsidRPr="00ED539E">
            <w:t xml:space="preserve"> </w:t>
          </w:r>
          <w:r w:rsidR="00BC3A1B">
            <w:fldChar w:fldCharType="begin"/>
          </w:r>
          <w:r>
            <w:instrText xml:space="preserve"> SECTIONPAGES   \* MERGEFORMAT </w:instrText>
          </w:r>
          <w:r w:rsidR="00BC3A1B">
            <w:fldChar w:fldCharType="separate"/>
          </w:r>
          <w:r w:rsidR="00F65086">
            <w:t>7</w:t>
          </w:r>
          <w:r w:rsidR="00BC3A1B">
            <w:fldChar w:fldCharType="end"/>
          </w:r>
        </w:p>
      </w:tc>
    </w:tr>
  </w:tbl>
  <w:p w14:paraId="5E26CE05" w14:textId="77777777" w:rsidR="00527BD4" w:rsidRPr="00BC3B53" w:rsidRDefault="00527BD4" w:rsidP="008C356D">
    <w:pPr>
      <w:pStyle w:val="Voettekst"/>
      <w:spacing w:line="240" w:lineRule="auto"/>
      <w:rPr>
        <w:sz w:val="2"/>
        <w:szCs w:val="2"/>
      </w:rPr>
    </w:pPr>
  </w:p>
  <w:p w14:paraId="11BA88D6" w14:textId="77777777" w:rsidR="00527BD4" w:rsidRPr="00BC3B53" w:rsidRDefault="00527BD4"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AC21C" w14:textId="77777777" w:rsidR="00757BF6" w:rsidRDefault="00757BF6">
      <w:r>
        <w:separator/>
      </w:r>
    </w:p>
    <w:p w14:paraId="4E959CCA" w14:textId="77777777" w:rsidR="00757BF6" w:rsidRDefault="00757BF6"/>
  </w:footnote>
  <w:footnote w:type="continuationSeparator" w:id="0">
    <w:p w14:paraId="6C05BAFD" w14:textId="77777777" w:rsidR="00757BF6" w:rsidRDefault="00757BF6">
      <w:r>
        <w:continuationSeparator/>
      </w:r>
    </w:p>
    <w:p w14:paraId="32E36F4D" w14:textId="77777777" w:rsidR="00757BF6" w:rsidRDefault="00757BF6"/>
  </w:footnote>
  <w:footnote w:id="1">
    <w:p w14:paraId="2204758A" w14:textId="4A308A03" w:rsidR="005D5593" w:rsidRDefault="005D5593" w:rsidP="005D5593">
      <w:pPr>
        <w:pStyle w:val="Voetnoottekst"/>
      </w:pPr>
      <w:r>
        <w:rPr>
          <w:rStyle w:val="Voetnootmarkering"/>
        </w:rPr>
        <w:footnoteRef/>
      </w:r>
      <w:r>
        <w:t xml:space="preserve"> In vervolg op de brief van 30 september jl, Kamerstukken II 2025-2026, 29 023, nr. 596.</w:t>
      </w:r>
    </w:p>
  </w:footnote>
  <w:footnote w:id="2">
    <w:p w14:paraId="44D33B62" w14:textId="310F7B6D" w:rsidR="005F62A2" w:rsidRDefault="005F62A2">
      <w:pPr>
        <w:pStyle w:val="Voetnoottekst"/>
      </w:pPr>
      <w:r>
        <w:rPr>
          <w:rStyle w:val="Voetnootmarkering"/>
        </w:rPr>
        <w:footnoteRef/>
      </w:r>
      <w:r>
        <w:t xml:space="preserve"> </w:t>
      </w:r>
      <w:r w:rsidR="00641014" w:rsidRPr="0001005F">
        <w:rPr>
          <w:szCs w:val="18"/>
        </w:rPr>
        <w:t xml:space="preserve">Indien de winter </w:t>
      </w:r>
      <w:r w:rsidR="00641014">
        <w:rPr>
          <w:szCs w:val="18"/>
        </w:rPr>
        <w:t xml:space="preserve">zou verlopen zoals in </w:t>
      </w:r>
      <w:r w:rsidR="00641014" w:rsidRPr="0001005F">
        <w:rPr>
          <w:szCs w:val="18"/>
        </w:rPr>
        <w:t xml:space="preserve">het koudste jaar </w:t>
      </w:r>
      <w:r w:rsidR="00641014">
        <w:rPr>
          <w:szCs w:val="18"/>
        </w:rPr>
        <w:t xml:space="preserve">dat zich in de </w:t>
      </w:r>
      <w:r w:rsidR="00641014" w:rsidRPr="0001005F">
        <w:rPr>
          <w:szCs w:val="18"/>
        </w:rPr>
        <w:t>afgelopen dertig jaar</w:t>
      </w:r>
      <w:r w:rsidR="00641014">
        <w:rPr>
          <w:szCs w:val="18"/>
        </w:rPr>
        <w:t xml:space="preserve"> heeft voorgedaan (dat is de winter van 1995/1996).</w:t>
      </w:r>
    </w:p>
  </w:footnote>
  <w:footnote w:id="3">
    <w:p w14:paraId="748806EB" w14:textId="502DB054" w:rsidR="00056072" w:rsidRDefault="00056072">
      <w:pPr>
        <w:pStyle w:val="Voetnoottekst"/>
      </w:pPr>
      <w:r>
        <w:rPr>
          <w:rStyle w:val="Voetnootmarkering"/>
        </w:rPr>
        <w:footnoteRef/>
      </w:r>
      <w:r>
        <w:t xml:space="preserve"> Cavernes zijn </w:t>
      </w:r>
      <w:r>
        <w:rPr>
          <w:szCs w:val="18"/>
        </w:rPr>
        <w:t>opslagen waaruit snel geproduceerd kan worden en die snel weer gevuld kunnen worden (multi-cycle)</w:t>
      </w:r>
      <w:r w:rsidRPr="00381567">
        <w:rPr>
          <w:szCs w:val="18"/>
        </w:rPr>
        <w:t>.</w:t>
      </w:r>
      <w:r>
        <w:rPr>
          <w:szCs w:val="18"/>
        </w:rPr>
        <w:t xml:space="preserve"> Zie ook bijlage 1 bij kamerstuk </w:t>
      </w:r>
      <w:r>
        <w:t>II 2024/25, 29023, nr. 563</w:t>
      </w:r>
    </w:p>
  </w:footnote>
  <w:footnote w:id="4">
    <w:p w14:paraId="550022D7" w14:textId="78BA3757" w:rsidR="00D27454" w:rsidRDefault="00D27454" w:rsidP="00D27454">
      <w:pPr>
        <w:pStyle w:val="Voetnoottekst"/>
      </w:pPr>
      <w:r>
        <w:rPr>
          <w:rStyle w:val="Voetnootmarkering"/>
        </w:rPr>
        <w:footnoteRef/>
      </w:r>
      <w:r>
        <w:t xml:space="preserve"> Kamerstukken II 2024-2025, 29 023, nr. 519. GTS heeft dit advies herbevestigd, zie Kamerbrief van 15 april 2025</w:t>
      </w:r>
      <w:r w:rsidR="00970737">
        <w:t xml:space="preserve">, </w:t>
      </w:r>
      <w:bookmarkStart w:id="4" w:name="OLE_LINK2"/>
      <w:r w:rsidR="00970737">
        <w:t>Kamerstukken II 2024/25, 29023, nr. 563</w:t>
      </w:r>
      <w:bookmarkEnd w:id="4"/>
      <w:r w:rsidR="00970737">
        <w:t>.</w:t>
      </w:r>
    </w:p>
  </w:footnote>
  <w:footnote w:id="5">
    <w:p w14:paraId="01456774" w14:textId="43A02385" w:rsidR="00D27454" w:rsidRDefault="00D27454" w:rsidP="00D27454">
      <w:pPr>
        <w:pStyle w:val="Voetnoottekst"/>
      </w:pPr>
      <w:r>
        <w:rPr>
          <w:rStyle w:val="Voetnootmarkering"/>
        </w:rPr>
        <w:footnoteRef/>
      </w:r>
      <w:r>
        <w:t xml:space="preserve"> </w:t>
      </w:r>
      <w:r w:rsidR="00970737">
        <w:t>Kamerstukken II 2025/26, 29023, nr. 596</w:t>
      </w:r>
      <w:r>
        <w:t xml:space="preserve"> en uitgebreide toelichting op het nationale vuldoel in de Kamerbrief van 14 februari 2025</w:t>
      </w:r>
      <w:r w:rsidR="00970737">
        <w:t xml:space="preserve">, Kamerstukken II 2024/25, 29023, nr. 532. </w:t>
      </w:r>
    </w:p>
  </w:footnote>
  <w:footnote w:id="6">
    <w:p w14:paraId="5E9E7C58" w14:textId="16387414" w:rsidR="00D27454" w:rsidRPr="007E51F9" w:rsidRDefault="00D27454" w:rsidP="00D27454">
      <w:pPr>
        <w:pStyle w:val="Voetnoottekst"/>
      </w:pPr>
      <w:r>
        <w:rPr>
          <w:rStyle w:val="Voetnootmarkering"/>
        </w:rPr>
        <w:footnoteRef/>
      </w:r>
      <w:r w:rsidR="00970737">
        <w:t xml:space="preserve"> Kamerstukken II 2024/25, 29023, nr. 591 en Kamerstukken II 2025/26, 29023, nr. 596</w:t>
      </w:r>
      <w:r>
        <w:t xml:space="preserve">. </w:t>
      </w:r>
    </w:p>
  </w:footnote>
  <w:footnote w:id="7">
    <w:p w14:paraId="34352604" w14:textId="2EF54B75" w:rsidR="001D07F0" w:rsidRDefault="001D07F0">
      <w:pPr>
        <w:pStyle w:val="Voetnoottekst"/>
      </w:pPr>
      <w:r>
        <w:rPr>
          <w:rStyle w:val="Voetnootmarkering"/>
        </w:rPr>
        <w:footnoteRef/>
      </w:r>
      <w:r>
        <w:t xml:space="preserve"> Verbreding van </w:t>
      </w:r>
      <w:r>
        <w:rPr>
          <w:szCs w:val="18"/>
        </w:rPr>
        <w:t>alleen de gasopslag Bergermeer naar tevens de PGI Alkmaar, Norg en Grijpskerk.</w:t>
      </w:r>
      <w:r w:rsidRPr="001D07F0">
        <w:rPr>
          <w:szCs w:val="18"/>
        </w:rPr>
        <w:t xml:space="preserve"> </w:t>
      </w:r>
      <w:r>
        <w:rPr>
          <w:szCs w:val="18"/>
        </w:rPr>
        <w:t xml:space="preserve">Dit is mogelijk gemaakt door de extra middelen die beschikbaar zijn gemaakt bij Miljoenennota, zie </w:t>
      </w:r>
      <w:r>
        <w:t>Kamerstukken II 2024/25, 29023, nr. 591 en Kamerstukken II 2025/26, 29023.</w:t>
      </w:r>
    </w:p>
  </w:footnote>
  <w:footnote w:id="8">
    <w:p w14:paraId="33B51F58" w14:textId="3ED0E04A" w:rsidR="00D27454" w:rsidRPr="008F4DD2" w:rsidRDefault="00D27454" w:rsidP="00D27454">
      <w:pPr>
        <w:pStyle w:val="Voetnoottekst"/>
      </w:pPr>
      <w:r>
        <w:rPr>
          <w:rStyle w:val="Voetnootmarkering"/>
        </w:rPr>
        <w:footnoteRef/>
      </w:r>
      <w:r>
        <w:t xml:space="preserve"> Verordeni</w:t>
      </w:r>
      <w:r w:rsidRPr="008F4DD2">
        <w:t>ng (EU) 2025/1733 van het Europees parlement en de Raad van 18 juli 2025 tot</w:t>
      </w:r>
      <w:r w:rsidR="00970737">
        <w:t xml:space="preserve"> </w:t>
      </w:r>
      <w:r w:rsidRPr="008F4DD2">
        <w:t>wijziging van Verordening (EU) 2017/1938 wat betreft de rol van gasopslag voor het veiligstellen van de gasvoorziening in de aanloop naar het winterseizoen (PbEU L 2025/1733).</w:t>
      </w:r>
    </w:p>
  </w:footnote>
  <w:footnote w:id="9">
    <w:p w14:paraId="54C7A9F6" w14:textId="77777777" w:rsidR="00970737" w:rsidRDefault="00970737" w:rsidP="00970737">
      <w:pPr>
        <w:pStyle w:val="Voetnoottekst"/>
      </w:pPr>
      <w:r>
        <w:rPr>
          <w:rStyle w:val="Voetnootmarkering"/>
        </w:rPr>
        <w:footnoteRef/>
      </w:r>
      <w:r>
        <w:t xml:space="preserve"> Artikel 6 bis, eerste lid, </w:t>
      </w:r>
      <w:r w:rsidRPr="007D359A">
        <w:t>van</w:t>
      </w:r>
      <w:r>
        <w:t xml:space="preserve"> de verordening gasleveringszekerheid.</w:t>
      </w:r>
    </w:p>
  </w:footnote>
  <w:footnote w:id="10">
    <w:p w14:paraId="4680426E" w14:textId="133E21D1" w:rsidR="00D27454" w:rsidRPr="00270BB3" w:rsidRDefault="00D27454" w:rsidP="00D27454">
      <w:pPr>
        <w:pStyle w:val="Voetnoottekst"/>
      </w:pPr>
      <w:r>
        <w:rPr>
          <w:rStyle w:val="Voetnootmarkering"/>
        </w:rPr>
        <w:footnoteRef/>
      </w:r>
      <w:r w:rsidR="00D85751" w:rsidRPr="00A30324">
        <w:rPr>
          <w:lang w:val="en-US"/>
        </w:rPr>
        <w:t xml:space="preserve"> ACER (27 oktober 2025). Key development in European </w:t>
      </w:r>
      <w:r w:rsidR="00D85751">
        <w:rPr>
          <w:lang w:val="en-US"/>
        </w:rPr>
        <w:t xml:space="preserve">gas and wholesale markets – Q3 2025. </w:t>
      </w:r>
      <w:r w:rsidR="00270BB3" w:rsidRPr="00A30324">
        <w:t>Zie:</w:t>
      </w:r>
      <w:r w:rsidR="00270BB3">
        <w:t xml:space="preserve"> </w:t>
      </w:r>
      <w:hyperlink r:id="rId1" w:history="1">
        <w:r w:rsidR="00270BB3" w:rsidRPr="00A30324">
          <w:rPr>
            <w:rStyle w:val="Hyperlink"/>
          </w:rPr>
          <w:t>https://www.acer.europa.eu/monitoring/key-developments-european-gas-wholesale-markets-q3-2025</w:t>
        </w:r>
      </w:hyperlink>
      <w:r w:rsidR="00270BB3">
        <w:t xml:space="preserve"> </w:t>
      </w:r>
    </w:p>
  </w:footnote>
  <w:footnote w:id="11">
    <w:p w14:paraId="34A7CE5A" w14:textId="146A38D1" w:rsidR="00E87128" w:rsidRDefault="00E87128">
      <w:pPr>
        <w:pStyle w:val="Voetnoottekst"/>
      </w:pPr>
      <w:r>
        <w:rPr>
          <w:rStyle w:val="Voetnootmarkering"/>
        </w:rPr>
        <w:footnoteRef/>
      </w:r>
      <w:r>
        <w:t xml:space="preserve"> </w:t>
      </w:r>
      <w:r w:rsidR="008F1185">
        <w:t>GTS advies leveringszekerheid 2025/2026. Te vinden als bijlage bij Kamerstukken II 2025/26, 29023, nr. 596</w:t>
      </w:r>
    </w:p>
  </w:footnote>
  <w:footnote w:id="12">
    <w:p w14:paraId="418154C8" w14:textId="120D6027" w:rsidR="00D27454" w:rsidRDefault="00D27454" w:rsidP="00D27454">
      <w:pPr>
        <w:pStyle w:val="Voetnoottekst"/>
      </w:pPr>
      <w:r>
        <w:rPr>
          <w:rStyle w:val="Voetnootmarkering"/>
        </w:rPr>
        <w:footnoteRef/>
      </w:r>
      <w:r>
        <w:t xml:space="preserve"> </w:t>
      </w:r>
      <w:r w:rsidR="008B301B">
        <w:t>Tabel p. 26. In het GTS advies leveringszekerheid 2025/2026.</w:t>
      </w:r>
    </w:p>
  </w:footnote>
  <w:footnote w:id="13">
    <w:p w14:paraId="199E6482" w14:textId="77777777" w:rsidR="00D27454" w:rsidRDefault="00D27454" w:rsidP="00D27454">
      <w:pPr>
        <w:pStyle w:val="Voetnoottekst"/>
      </w:pPr>
      <w:r>
        <w:rPr>
          <w:rStyle w:val="Voetnootmarkering"/>
        </w:rPr>
        <w:footnoteRef/>
      </w:r>
      <w:r>
        <w:t xml:space="preserve"> IEA, Gas 2025, 27 oktober 2025. Zie: </w:t>
      </w:r>
      <w:hyperlink r:id="rId2" w:history="1">
        <w:r w:rsidRPr="00892C18">
          <w:rPr>
            <w:rStyle w:val="Hyperlink"/>
          </w:rPr>
          <w:t>Gas 2025</w:t>
        </w:r>
      </w:hyperlink>
    </w:p>
  </w:footnote>
  <w:footnote w:id="14">
    <w:p w14:paraId="3F1C6774" w14:textId="77777777" w:rsidR="00CE08C1" w:rsidRDefault="00CE08C1" w:rsidP="00CE08C1">
      <w:pPr>
        <w:pStyle w:val="Voetnoottekst"/>
      </w:pPr>
      <w:r>
        <w:rPr>
          <w:rStyle w:val="Voetnootmarkering"/>
        </w:rPr>
        <w:footnoteRef/>
      </w:r>
      <w:r>
        <w:t xml:space="preserve"> Artikel 18g, eerste lid, van de Gaswet, vanaf 1 januari 2026 artikel 3.100, eerste lid, van de Energiewet.</w:t>
      </w:r>
    </w:p>
  </w:footnote>
  <w:footnote w:id="15">
    <w:p w14:paraId="43F30E61" w14:textId="77777777" w:rsidR="000A02B6" w:rsidRDefault="000A02B6" w:rsidP="000A02B6">
      <w:pPr>
        <w:pStyle w:val="Voetnoottekst"/>
      </w:pPr>
      <w:r>
        <w:rPr>
          <w:rStyle w:val="Voetnootmarkering"/>
        </w:rPr>
        <w:footnoteRef/>
      </w:r>
      <w:r>
        <w:t xml:space="preserve"> </w:t>
      </w:r>
      <w:r w:rsidRPr="001A05F4">
        <w:t>Zie ook Kamerstukken II 2023/24, 29023, nr. 453.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tblpX="7628" w:tblpY="2978"/>
      <w:tblOverlap w:val="never"/>
      <w:tblW w:w="2156" w:type="dxa"/>
      <w:tblLayout w:type="fixed"/>
      <w:tblCellMar>
        <w:left w:w="0" w:type="dxa"/>
        <w:right w:w="0" w:type="dxa"/>
      </w:tblCellMar>
      <w:tblLook w:val="0000" w:firstRow="0" w:lastRow="0" w:firstColumn="0" w:lastColumn="0" w:noHBand="0" w:noVBand="0"/>
    </w:tblPr>
    <w:tblGrid>
      <w:gridCol w:w="2156"/>
    </w:tblGrid>
    <w:tr w:rsidR="00C1345E" w14:paraId="7D9FBC1D" w14:textId="77777777" w:rsidTr="00A50CF6">
      <w:tc>
        <w:tcPr>
          <w:tcW w:w="2156" w:type="dxa"/>
        </w:tcPr>
        <w:p w14:paraId="31CF6D45" w14:textId="77777777" w:rsidR="00527BD4" w:rsidRPr="005819CE" w:rsidRDefault="007920E4" w:rsidP="00A50CF6">
          <w:pPr>
            <w:pStyle w:val="Huisstijl-Adres"/>
            <w:rPr>
              <w:b/>
            </w:rPr>
          </w:pPr>
          <w:r>
            <w:rPr>
              <w:b/>
            </w:rPr>
            <w:t>Directoraat-generaal Klimaat en Energie</w:t>
          </w:r>
          <w:r w:rsidRPr="005819CE">
            <w:rPr>
              <w:b/>
            </w:rPr>
            <w:br/>
          </w:r>
          <w:r>
            <w:t>Directie Energiemarkt</w:t>
          </w:r>
        </w:p>
      </w:tc>
    </w:tr>
    <w:tr w:rsidR="00C1345E" w14:paraId="59D6404C" w14:textId="77777777" w:rsidTr="00A50CF6">
      <w:trPr>
        <w:trHeight w:hRule="exact" w:val="200"/>
      </w:trPr>
      <w:tc>
        <w:tcPr>
          <w:tcW w:w="2156" w:type="dxa"/>
        </w:tcPr>
        <w:p w14:paraId="7400B2BF" w14:textId="77777777" w:rsidR="00527BD4" w:rsidRPr="005819CE" w:rsidRDefault="00527BD4" w:rsidP="00A50CF6"/>
      </w:tc>
    </w:tr>
    <w:tr w:rsidR="00C1345E" w14:paraId="23A6226D" w14:textId="77777777" w:rsidTr="00502512">
      <w:trPr>
        <w:trHeight w:hRule="exact" w:val="774"/>
      </w:trPr>
      <w:tc>
        <w:tcPr>
          <w:tcW w:w="2156" w:type="dxa"/>
        </w:tcPr>
        <w:p w14:paraId="0B6D87A4" w14:textId="77777777" w:rsidR="00527BD4" w:rsidRDefault="007920E4" w:rsidP="003A5290">
          <w:pPr>
            <w:pStyle w:val="Huisstijl-Kopje"/>
          </w:pPr>
          <w:r>
            <w:t>Ons kenmerk</w:t>
          </w:r>
        </w:p>
        <w:p w14:paraId="03F964DD" w14:textId="77777777" w:rsidR="00502512" w:rsidRPr="00502512" w:rsidRDefault="007920E4" w:rsidP="003A5290">
          <w:pPr>
            <w:pStyle w:val="Huisstijl-Kopje"/>
            <w:rPr>
              <w:b w:val="0"/>
            </w:rPr>
          </w:pPr>
          <w:r>
            <w:rPr>
              <w:b w:val="0"/>
            </w:rPr>
            <w:t>KGG_DGKE_EM</w:t>
          </w:r>
          <w:r w:rsidRPr="00502512">
            <w:rPr>
              <w:b w:val="0"/>
            </w:rPr>
            <w:t xml:space="preserve"> / </w:t>
          </w:r>
          <w:r>
            <w:rPr>
              <w:b w:val="0"/>
            </w:rPr>
            <w:t>102253060</w:t>
          </w:r>
        </w:p>
        <w:p w14:paraId="119F344D" w14:textId="77777777" w:rsidR="00527BD4" w:rsidRPr="005819CE" w:rsidRDefault="00527BD4" w:rsidP="00361A56">
          <w:pPr>
            <w:pStyle w:val="Huisstijl-Kopje"/>
          </w:pPr>
        </w:p>
      </w:tc>
    </w:tr>
  </w:tbl>
  <w:p w14:paraId="378368C5" w14:textId="77777777" w:rsidR="00527BD4" w:rsidRPr="00217880" w:rsidRDefault="00527BD4"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737"/>
      <w:gridCol w:w="5156"/>
    </w:tblGrid>
    <w:tr w:rsidR="00C1345E" w14:paraId="783EF6D6" w14:textId="77777777" w:rsidTr="00751A6A">
      <w:trPr>
        <w:trHeight w:val="2636"/>
      </w:trPr>
      <w:tc>
        <w:tcPr>
          <w:tcW w:w="737" w:type="dxa"/>
        </w:tcPr>
        <w:p w14:paraId="4DE6E59D" w14:textId="77777777" w:rsidR="00527BD4" w:rsidRDefault="00527BD4" w:rsidP="00D0609E">
          <w:pPr>
            <w:framePr w:w="6340" w:h="2750" w:hRule="exact" w:hSpace="180" w:wrap="around" w:vAnchor="page" w:hAnchor="text" w:x="3873" w:y="-140"/>
            <w:spacing w:line="240" w:lineRule="auto"/>
          </w:pPr>
        </w:p>
      </w:tc>
      <w:tc>
        <w:tcPr>
          <w:tcW w:w="5156" w:type="dxa"/>
        </w:tcPr>
        <w:p w14:paraId="2E03A86E" w14:textId="77777777" w:rsidR="00527BD4" w:rsidRDefault="007920E4" w:rsidP="00651CEE">
          <w:pPr>
            <w:framePr w:w="6340" w:h="2750" w:hRule="exact" w:hSpace="180" w:wrap="around" w:vAnchor="page" w:hAnchor="text" w:x="3873" w:y="-140"/>
            <w:spacing w:line="240" w:lineRule="auto"/>
          </w:pPr>
          <w:r>
            <w:t xml:space="preserve">   </w:t>
          </w:r>
          <w:r w:rsidRPr="00922290">
            <w:rPr>
              <w:sz w:val="2"/>
              <w:szCs w:val="2"/>
            </w:rPr>
            <w:t xml:space="preserve"> </w:t>
          </w:r>
          <w:r>
            <w:rPr>
              <w:noProof/>
            </w:rPr>
            <w:drawing>
              <wp:inline distT="0" distB="0" distL="0" distR="0" wp14:anchorId="11ADEE04" wp14:editId="5890BAD6">
                <wp:extent cx="2343150" cy="1581150"/>
                <wp:effectExtent l="0" t="0" r="0" b="0"/>
                <wp:docPr id="1" name="Afbeelding 1" descr="Afbeelding met tekst, schermopname, Lettertype, wi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schermopname, Lettertype, wit&#10;&#10;Automatisch gegenereerde beschrijvi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3150" cy="1581150"/>
                        </a:xfrm>
                        <a:prstGeom prst="rect">
                          <a:avLst/>
                        </a:prstGeom>
                        <a:noFill/>
                        <a:ln>
                          <a:noFill/>
                        </a:ln>
                      </pic:spPr>
                    </pic:pic>
                  </a:graphicData>
                </a:graphic>
              </wp:inline>
            </w:drawing>
          </w:r>
        </w:p>
        <w:p w14:paraId="5D61491E" w14:textId="77777777" w:rsidR="007269E3" w:rsidRDefault="007269E3" w:rsidP="00651CEE">
          <w:pPr>
            <w:framePr w:w="6340" w:h="2750" w:hRule="exact" w:hSpace="180" w:wrap="around" w:vAnchor="page" w:hAnchor="text" w:x="3873" w:y="-140"/>
            <w:spacing w:line="240" w:lineRule="auto"/>
          </w:pPr>
        </w:p>
      </w:tc>
    </w:tr>
  </w:tbl>
  <w:p w14:paraId="22906203" w14:textId="77777777" w:rsidR="00527BD4" w:rsidRDefault="00527BD4" w:rsidP="00D0609E">
    <w:pPr>
      <w:framePr w:w="6340" w:h="2750" w:hRule="exact" w:hSpace="180" w:wrap="around" w:vAnchor="page" w:hAnchor="text" w:x="3873" w:y="-140"/>
    </w:pPr>
  </w:p>
  <w:p w14:paraId="180CC0B8" w14:textId="77777777" w:rsidR="00527BD4" w:rsidRDefault="00527BD4" w:rsidP="000049FB">
    <w:pPr>
      <w:pStyle w:val="Koptekst"/>
      <w:tabs>
        <w:tab w:val="clear" w:pos="4536"/>
        <w:tab w:val="clear" w:pos="9072"/>
      </w:tabs>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C1345E" w14:paraId="0FEEB1F4" w14:textId="77777777" w:rsidTr="00A50CF6">
      <w:tc>
        <w:tcPr>
          <w:tcW w:w="2160" w:type="dxa"/>
        </w:tcPr>
        <w:p w14:paraId="3C4A0C17" w14:textId="77777777" w:rsidR="00527BD4" w:rsidRPr="005819CE" w:rsidRDefault="007920E4" w:rsidP="00A50CF6">
          <w:pPr>
            <w:pStyle w:val="Huisstijl-Adres"/>
            <w:rPr>
              <w:b/>
            </w:rPr>
          </w:pPr>
          <w:r>
            <w:rPr>
              <w:b/>
            </w:rPr>
            <w:t>Directoraat-generaal Klimaat en Energie</w:t>
          </w:r>
          <w:r w:rsidRPr="005819CE">
            <w:rPr>
              <w:b/>
            </w:rPr>
            <w:br/>
          </w:r>
          <w:r>
            <w:t>Directie Energiemarkt</w:t>
          </w:r>
        </w:p>
        <w:p w14:paraId="7FBE9F80" w14:textId="77777777" w:rsidR="00527BD4" w:rsidRPr="00BE5ED9" w:rsidRDefault="007920E4" w:rsidP="00A50CF6">
          <w:pPr>
            <w:pStyle w:val="Huisstijl-Adres"/>
          </w:pPr>
          <w:r>
            <w:rPr>
              <w:b/>
            </w:rPr>
            <w:t>Bezoekadres</w:t>
          </w:r>
          <w:r>
            <w:rPr>
              <w:b/>
            </w:rPr>
            <w:br/>
          </w:r>
          <w:r>
            <w:t>Bezuidenhoutseweg 73</w:t>
          </w:r>
          <w:r w:rsidRPr="005819CE">
            <w:br/>
          </w:r>
          <w:r>
            <w:t>2594 AC Den Haag</w:t>
          </w:r>
        </w:p>
        <w:p w14:paraId="4EF9E6D6" w14:textId="77777777" w:rsidR="00EF495B" w:rsidRDefault="007920E4" w:rsidP="0098788A">
          <w:pPr>
            <w:pStyle w:val="Huisstijl-Adres"/>
          </w:pPr>
          <w:r>
            <w:rPr>
              <w:b/>
            </w:rPr>
            <w:t>Postadres</w:t>
          </w:r>
          <w:r>
            <w:rPr>
              <w:b/>
            </w:rPr>
            <w:br/>
          </w:r>
          <w:r>
            <w:t>Postbus 20401</w:t>
          </w:r>
          <w:r w:rsidRPr="005819CE">
            <w:br/>
            <w:t>2500 E</w:t>
          </w:r>
          <w:r>
            <w:t>K</w:t>
          </w:r>
          <w:r w:rsidRPr="005819CE">
            <w:t xml:space="preserve"> Den Haag</w:t>
          </w:r>
        </w:p>
        <w:p w14:paraId="64198AF6" w14:textId="77777777" w:rsidR="00EF495B" w:rsidRPr="005B3814" w:rsidRDefault="007920E4" w:rsidP="0098788A">
          <w:pPr>
            <w:pStyle w:val="Huisstijl-Adres"/>
          </w:pPr>
          <w:r>
            <w:rPr>
              <w:b/>
            </w:rPr>
            <w:t>Overheidsidentificatienr</w:t>
          </w:r>
          <w:r>
            <w:rPr>
              <w:b/>
            </w:rPr>
            <w:br/>
          </w:r>
          <w:r w:rsidR="002D0DDB" w:rsidRPr="002D0DDB">
            <w:t>00000003952069570000</w:t>
          </w:r>
        </w:p>
        <w:p w14:paraId="60A0B28D" w14:textId="25070004" w:rsidR="00527BD4" w:rsidRPr="00BB18AB" w:rsidRDefault="007920E4" w:rsidP="00A50CF6">
          <w:pPr>
            <w:pStyle w:val="Huisstijl-Adres"/>
            <w:rPr>
              <w:u w:val="single"/>
            </w:rPr>
          </w:pPr>
          <w:r>
            <w:t>T</w:t>
          </w:r>
          <w:r>
            <w:tab/>
            <w:t>070 379 8911 (algemeen)</w:t>
          </w:r>
          <w:r w:rsidRPr="005819CE">
            <w:br/>
          </w:r>
          <w:r w:rsidR="006F751F">
            <w:t>F</w:t>
          </w:r>
          <w:r w:rsidR="006F751F">
            <w:tab/>
            <w:t>0</w:t>
          </w:r>
          <w:r>
            <w:t>70 378 6100</w:t>
          </w:r>
          <w:r w:rsidR="006F751F">
            <w:t xml:space="preserve"> (algemeen)</w:t>
          </w:r>
          <w:r w:rsidR="006F751F" w:rsidRPr="005819CE">
            <w:br/>
          </w:r>
          <w:r w:rsidRPr="007C53DC">
            <w:t>www.rijksoverheid.nl/kgg</w:t>
          </w:r>
        </w:p>
      </w:tc>
    </w:tr>
    <w:tr w:rsidR="00C1345E" w14:paraId="16501BA2" w14:textId="77777777" w:rsidTr="00A50CF6">
      <w:trPr>
        <w:trHeight w:hRule="exact" w:val="200"/>
      </w:trPr>
      <w:tc>
        <w:tcPr>
          <w:tcW w:w="2160" w:type="dxa"/>
        </w:tcPr>
        <w:p w14:paraId="532D923D" w14:textId="77777777" w:rsidR="00527BD4" w:rsidRPr="005819CE" w:rsidRDefault="00527BD4" w:rsidP="00A50CF6"/>
      </w:tc>
    </w:tr>
    <w:tr w:rsidR="00C1345E" w14:paraId="3303CF43" w14:textId="77777777" w:rsidTr="00A50CF6">
      <w:tc>
        <w:tcPr>
          <w:tcW w:w="2160" w:type="dxa"/>
        </w:tcPr>
        <w:p w14:paraId="1A40D7CB" w14:textId="77777777" w:rsidR="000C0163" w:rsidRPr="005819CE" w:rsidRDefault="007920E4" w:rsidP="000C0163">
          <w:pPr>
            <w:pStyle w:val="Huisstijl-Kopje"/>
          </w:pPr>
          <w:r>
            <w:t>Ons kenmerk</w:t>
          </w:r>
          <w:r w:rsidRPr="005819CE">
            <w:t xml:space="preserve"> </w:t>
          </w:r>
        </w:p>
        <w:p w14:paraId="7F6078B6" w14:textId="034E33F8" w:rsidR="00527BD4" w:rsidRPr="005819CE" w:rsidRDefault="007920E4" w:rsidP="00BB18AB">
          <w:pPr>
            <w:pStyle w:val="Huisstijl-Gegeven"/>
          </w:pPr>
          <w:r>
            <w:t>KGG_DGKE_EM</w:t>
          </w:r>
          <w:r w:rsidR="00926AE2">
            <w:t xml:space="preserve"> / </w:t>
          </w:r>
          <w:r>
            <w:t>102253060</w:t>
          </w:r>
        </w:p>
      </w:tc>
    </w:tr>
  </w:tbl>
  <w:p w14:paraId="3432FB9B" w14:textId="77777777" w:rsidR="00121BF0" w:rsidRPr="00121BF0" w:rsidRDefault="00121BF0" w:rsidP="00121BF0">
    <w:pPr>
      <w:rPr>
        <w:vanish/>
      </w:rPr>
    </w:pPr>
  </w:p>
  <w:tbl>
    <w:tblPr>
      <w:tblW w:w="7371" w:type="dxa"/>
      <w:tblLayout w:type="fixed"/>
      <w:tblCellMar>
        <w:left w:w="0" w:type="dxa"/>
        <w:right w:w="0" w:type="dxa"/>
      </w:tblCellMar>
      <w:tblLook w:val="0000" w:firstRow="0" w:lastRow="0" w:firstColumn="0" w:lastColumn="0" w:noHBand="0" w:noVBand="0"/>
    </w:tblPr>
    <w:tblGrid>
      <w:gridCol w:w="882"/>
      <w:gridCol w:w="6489"/>
    </w:tblGrid>
    <w:tr w:rsidR="00C1345E" w:rsidRPr="005D5593" w14:paraId="36287E3A" w14:textId="77777777" w:rsidTr="007610AA">
      <w:trPr>
        <w:trHeight w:val="400"/>
      </w:trPr>
      <w:tc>
        <w:tcPr>
          <w:tcW w:w="7520" w:type="dxa"/>
          <w:gridSpan w:val="2"/>
        </w:tcPr>
        <w:p w14:paraId="22EB40FA" w14:textId="77777777" w:rsidR="00527BD4" w:rsidRPr="00D27454" w:rsidRDefault="007920E4" w:rsidP="00A50CF6">
          <w:pPr>
            <w:pStyle w:val="Huisstijl-Retouradres"/>
            <w:rPr>
              <w:lang w:val="de-DE"/>
            </w:rPr>
          </w:pPr>
          <w:r w:rsidRPr="00D27454">
            <w:rPr>
              <w:lang w:val="de-DE"/>
            </w:rPr>
            <w:t>&gt; Retouradres Postbus 20401 2500 EK Den Haag</w:t>
          </w:r>
        </w:p>
      </w:tc>
    </w:tr>
    <w:tr w:rsidR="00C1345E" w:rsidRPr="005D5593" w14:paraId="11E82577" w14:textId="77777777" w:rsidTr="007610AA">
      <w:tc>
        <w:tcPr>
          <w:tcW w:w="7520" w:type="dxa"/>
          <w:gridSpan w:val="2"/>
        </w:tcPr>
        <w:p w14:paraId="4A7F54E1" w14:textId="77777777" w:rsidR="00527BD4" w:rsidRPr="00D27454" w:rsidRDefault="00527BD4" w:rsidP="00A50CF6">
          <w:pPr>
            <w:pStyle w:val="Huisstijl-Rubricering"/>
            <w:rPr>
              <w:lang w:val="de-DE"/>
            </w:rPr>
          </w:pPr>
        </w:p>
      </w:tc>
    </w:tr>
    <w:tr w:rsidR="00C1345E" w14:paraId="0CB772E7" w14:textId="77777777" w:rsidTr="007610AA">
      <w:trPr>
        <w:trHeight w:hRule="exact" w:val="2440"/>
      </w:trPr>
      <w:tc>
        <w:tcPr>
          <w:tcW w:w="7520" w:type="dxa"/>
          <w:gridSpan w:val="2"/>
        </w:tcPr>
        <w:p w14:paraId="63FBF7FE" w14:textId="77777777" w:rsidR="00BB18AB" w:rsidRDefault="00BB18AB" w:rsidP="00A50CF6">
          <w:pPr>
            <w:pStyle w:val="Huisstijl-NAW"/>
          </w:pPr>
          <w:r>
            <w:t>D</w:t>
          </w:r>
          <w:r w:rsidR="007920E4">
            <w:t xml:space="preserve">e Voorzitter van de Tweede Kamer </w:t>
          </w:r>
        </w:p>
        <w:p w14:paraId="1E51AFA0" w14:textId="77777777" w:rsidR="00527BD4" w:rsidRDefault="007920E4" w:rsidP="00A50CF6">
          <w:pPr>
            <w:pStyle w:val="Huisstijl-NAW"/>
          </w:pPr>
          <w:r>
            <w:t>der Staten</w:t>
          </w:r>
          <w:r w:rsidR="00BB18AB">
            <w:t>-</w:t>
          </w:r>
          <w:r>
            <w:t>Generaal</w:t>
          </w:r>
        </w:p>
        <w:p w14:paraId="285098CE" w14:textId="77777777" w:rsidR="00BB18AB" w:rsidRDefault="00BB18AB" w:rsidP="00A50CF6">
          <w:pPr>
            <w:pStyle w:val="Huisstijl-NAW"/>
          </w:pPr>
          <w:r>
            <w:t>Prinses Irenestraat 6</w:t>
          </w:r>
        </w:p>
        <w:p w14:paraId="11F20506" w14:textId="043A372D" w:rsidR="00BB18AB" w:rsidRDefault="00BB18AB" w:rsidP="00A50CF6">
          <w:pPr>
            <w:pStyle w:val="Huisstijl-NAW"/>
          </w:pPr>
          <w:r>
            <w:t>2595 BD  DEN HAAG</w:t>
          </w:r>
        </w:p>
      </w:tc>
    </w:tr>
    <w:tr w:rsidR="00C1345E" w14:paraId="792ED2C0" w14:textId="77777777" w:rsidTr="007610AA">
      <w:trPr>
        <w:trHeight w:hRule="exact" w:val="400"/>
      </w:trPr>
      <w:tc>
        <w:tcPr>
          <w:tcW w:w="7520" w:type="dxa"/>
          <w:gridSpan w:val="2"/>
        </w:tcPr>
        <w:p w14:paraId="74BFB279" w14:textId="77777777" w:rsidR="00527BD4" w:rsidRPr="00035E67" w:rsidRDefault="00527BD4" w:rsidP="00A50CF6">
          <w:pPr>
            <w:tabs>
              <w:tab w:val="left" w:pos="740"/>
            </w:tabs>
            <w:autoSpaceDE w:val="0"/>
            <w:autoSpaceDN w:val="0"/>
            <w:adjustRightInd w:val="0"/>
            <w:ind w:left="743" w:hanging="743"/>
            <w:rPr>
              <w:rFonts w:cs="Verdana"/>
              <w:szCs w:val="18"/>
            </w:rPr>
          </w:pPr>
        </w:p>
      </w:tc>
    </w:tr>
    <w:tr w:rsidR="00C1345E" w14:paraId="05E71C02" w14:textId="77777777" w:rsidTr="007610AA">
      <w:trPr>
        <w:trHeight w:val="240"/>
      </w:trPr>
      <w:tc>
        <w:tcPr>
          <w:tcW w:w="900" w:type="dxa"/>
        </w:tcPr>
        <w:p w14:paraId="14580743" w14:textId="77777777" w:rsidR="00527BD4" w:rsidRPr="007709EF" w:rsidRDefault="007920E4" w:rsidP="00A50CF6">
          <w:pPr>
            <w:rPr>
              <w:szCs w:val="18"/>
            </w:rPr>
          </w:pPr>
          <w:r>
            <w:rPr>
              <w:szCs w:val="18"/>
            </w:rPr>
            <w:t>Datum</w:t>
          </w:r>
        </w:p>
      </w:tc>
      <w:tc>
        <w:tcPr>
          <w:tcW w:w="6620" w:type="dxa"/>
        </w:tcPr>
        <w:p w14:paraId="101B6464" w14:textId="2810DB8E" w:rsidR="00527BD4" w:rsidRPr="007709EF" w:rsidRDefault="00711202" w:rsidP="00A50CF6">
          <w:r>
            <w:t>13 november 2025</w:t>
          </w:r>
        </w:p>
      </w:tc>
    </w:tr>
    <w:tr w:rsidR="00C1345E" w14:paraId="62BC701E" w14:textId="77777777" w:rsidTr="007610AA">
      <w:trPr>
        <w:trHeight w:val="240"/>
      </w:trPr>
      <w:tc>
        <w:tcPr>
          <w:tcW w:w="900" w:type="dxa"/>
        </w:tcPr>
        <w:p w14:paraId="0E2A3DBD" w14:textId="77777777" w:rsidR="00527BD4" w:rsidRPr="007709EF" w:rsidRDefault="007920E4" w:rsidP="00A50CF6">
          <w:pPr>
            <w:rPr>
              <w:szCs w:val="18"/>
            </w:rPr>
          </w:pPr>
          <w:r>
            <w:rPr>
              <w:szCs w:val="18"/>
            </w:rPr>
            <w:t>Betreft</w:t>
          </w:r>
        </w:p>
      </w:tc>
      <w:tc>
        <w:tcPr>
          <w:tcW w:w="6620" w:type="dxa"/>
        </w:tcPr>
        <w:p w14:paraId="058F3A4E" w14:textId="77777777" w:rsidR="00527BD4" w:rsidRPr="007709EF" w:rsidRDefault="007920E4" w:rsidP="00A50CF6">
          <w:r>
            <w:t>Update vulgraden gasopslagen</w:t>
          </w:r>
        </w:p>
      </w:tc>
    </w:tr>
  </w:tbl>
  <w:p w14:paraId="7226080F" w14:textId="77777777" w:rsidR="00527BD4" w:rsidRPr="00BC4AE3" w:rsidRDefault="00527BD4" w:rsidP="00BC4AE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B8A19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D0FD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C69A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FF4427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D2AF4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7F2791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EDCC5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36F23DCA"/>
    <w:lvl w:ilvl="0">
      <w:start w:val="1"/>
      <w:numFmt w:val="decimal"/>
      <w:lvlText w:val="%1."/>
      <w:lvlJc w:val="left"/>
      <w:pPr>
        <w:tabs>
          <w:tab w:val="num" w:pos="360"/>
        </w:tabs>
        <w:ind w:left="360" w:hanging="360"/>
      </w:pPr>
    </w:lvl>
  </w:abstractNum>
  <w:abstractNum w:abstractNumId="9"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120A4"/>
    <w:multiLevelType w:val="hybridMultilevel"/>
    <w:tmpl w:val="1D8E1FCE"/>
    <w:lvl w:ilvl="0" w:tplc="D7847120">
      <w:start w:val="1"/>
      <w:numFmt w:val="bullet"/>
      <w:pStyle w:val="Lijstopsomteken"/>
      <w:lvlText w:val="•"/>
      <w:lvlJc w:val="left"/>
      <w:pPr>
        <w:tabs>
          <w:tab w:val="num" w:pos="227"/>
        </w:tabs>
        <w:ind w:left="227" w:hanging="227"/>
      </w:pPr>
      <w:rPr>
        <w:rFonts w:ascii="Verdana" w:hAnsi="Verdana" w:hint="default"/>
        <w:sz w:val="18"/>
        <w:szCs w:val="18"/>
      </w:rPr>
    </w:lvl>
    <w:lvl w:ilvl="1" w:tplc="375E7B56" w:tentative="1">
      <w:start w:val="1"/>
      <w:numFmt w:val="bullet"/>
      <w:lvlText w:val="o"/>
      <w:lvlJc w:val="left"/>
      <w:pPr>
        <w:tabs>
          <w:tab w:val="num" w:pos="1440"/>
        </w:tabs>
        <w:ind w:left="1440" w:hanging="360"/>
      </w:pPr>
      <w:rPr>
        <w:rFonts w:ascii="Courier New" w:hAnsi="Courier New" w:cs="Courier New" w:hint="default"/>
      </w:rPr>
    </w:lvl>
    <w:lvl w:ilvl="2" w:tplc="06C059A8" w:tentative="1">
      <w:start w:val="1"/>
      <w:numFmt w:val="bullet"/>
      <w:lvlText w:val=""/>
      <w:lvlJc w:val="left"/>
      <w:pPr>
        <w:tabs>
          <w:tab w:val="num" w:pos="2160"/>
        </w:tabs>
        <w:ind w:left="2160" w:hanging="360"/>
      </w:pPr>
      <w:rPr>
        <w:rFonts w:ascii="Wingdings" w:hAnsi="Wingdings" w:hint="default"/>
      </w:rPr>
    </w:lvl>
    <w:lvl w:ilvl="3" w:tplc="07ACC780" w:tentative="1">
      <w:start w:val="1"/>
      <w:numFmt w:val="bullet"/>
      <w:lvlText w:val=""/>
      <w:lvlJc w:val="left"/>
      <w:pPr>
        <w:tabs>
          <w:tab w:val="num" w:pos="2880"/>
        </w:tabs>
        <w:ind w:left="2880" w:hanging="360"/>
      </w:pPr>
      <w:rPr>
        <w:rFonts w:ascii="Symbol" w:hAnsi="Symbol" w:hint="default"/>
      </w:rPr>
    </w:lvl>
    <w:lvl w:ilvl="4" w:tplc="149E2F00" w:tentative="1">
      <w:start w:val="1"/>
      <w:numFmt w:val="bullet"/>
      <w:lvlText w:val="o"/>
      <w:lvlJc w:val="left"/>
      <w:pPr>
        <w:tabs>
          <w:tab w:val="num" w:pos="3600"/>
        </w:tabs>
        <w:ind w:left="3600" w:hanging="360"/>
      </w:pPr>
      <w:rPr>
        <w:rFonts w:ascii="Courier New" w:hAnsi="Courier New" w:cs="Courier New" w:hint="default"/>
      </w:rPr>
    </w:lvl>
    <w:lvl w:ilvl="5" w:tplc="75301202" w:tentative="1">
      <w:start w:val="1"/>
      <w:numFmt w:val="bullet"/>
      <w:lvlText w:val=""/>
      <w:lvlJc w:val="left"/>
      <w:pPr>
        <w:tabs>
          <w:tab w:val="num" w:pos="4320"/>
        </w:tabs>
        <w:ind w:left="4320" w:hanging="360"/>
      </w:pPr>
      <w:rPr>
        <w:rFonts w:ascii="Wingdings" w:hAnsi="Wingdings" w:hint="default"/>
      </w:rPr>
    </w:lvl>
    <w:lvl w:ilvl="6" w:tplc="50FA12F8" w:tentative="1">
      <w:start w:val="1"/>
      <w:numFmt w:val="bullet"/>
      <w:lvlText w:val=""/>
      <w:lvlJc w:val="left"/>
      <w:pPr>
        <w:tabs>
          <w:tab w:val="num" w:pos="5040"/>
        </w:tabs>
        <w:ind w:left="5040" w:hanging="360"/>
      </w:pPr>
      <w:rPr>
        <w:rFonts w:ascii="Symbol" w:hAnsi="Symbol" w:hint="default"/>
      </w:rPr>
    </w:lvl>
    <w:lvl w:ilvl="7" w:tplc="15EC793E" w:tentative="1">
      <w:start w:val="1"/>
      <w:numFmt w:val="bullet"/>
      <w:lvlText w:val="o"/>
      <w:lvlJc w:val="left"/>
      <w:pPr>
        <w:tabs>
          <w:tab w:val="num" w:pos="5760"/>
        </w:tabs>
        <w:ind w:left="5760" w:hanging="360"/>
      </w:pPr>
      <w:rPr>
        <w:rFonts w:ascii="Courier New" w:hAnsi="Courier New" w:cs="Courier New" w:hint="default"/>
      </w:rPr>
    </w:lvl>
    <w:lvl w:ilvl="8" w:tplc="D002571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555FEF"/>
    <w:multiLevelType w:val="hybridMultilevel"/>
    <w:tmpl w:val="50F0923E"/>
    <w:lvl w:ilvl="0" w:tplc="D834C4B2">
      <w:start w:val="1"/>
      <w:numFmt w:val="bullet"/>
      <w:pStyle w:val="Lijstopsomteken2"/>
      <w:lvlText w:val="–"/>
      <w:lvlJc w:val="left"/>
      <w:pPr>
        <w:tabs>
          <w:tab w:val="num" w:pos="227"/>
        </w:tabs>
        <w:ind w:left="227" w:firstLine="0"/>
      </w:pPr>
      <w:rPr>
        <w:rFonts w:ascii="Verdana" w:hAnsi="Verdana" w:hint="default"/>
      </w:rPr>
    </w:lvl>
    <w:lvl w:ilvl="1" w:tplc="69F2E9A0" w:tentative="1">
      <w:start w:val="1"/>
      <w:numFmt w:val="bullet"/>
      <w:lvlText w:val="o"/>
      <w:lvlJc w:val="left"/>
      <w:pPr>
        <w:tabs>
          <w:tab w:val="num" w:pos="1440"/>
        </w:tabs>
        <w:ind w:left="1440" w:hanging="360"/>
      </w:pPr>
      <w:rPr>
        <w:rFonts w:ascii="Courier New" w:hAnsi="Courier New" w:cs="Courier New" w:hint="default"/>
      </w:rPr>
    </w:lvl>
    <w:lvl w:ilvl="2" w:tplc="3610779A" w:tentative="1">
      <w:start w:val="1"/>
      <w:numFmt w:val="bullet"/>
      <w:lvlText w:val=""/>
      <w:lvlJc w:val="left"/>
      <w:pPr>
        <w:tabs>
          <w:tab w:val="num" w:pos="2160"/>
        </w:tabs>
        <w:ind w:left="2160" w:hanging="360"/>
      </w:pPr>
      <w:rPr>
        <w:rFonts w:ascii="Wingdings" w:hAnsi="Wingdings" w:hint="default"/>
      </w:rPr>
    </w:lvl>
    <w:lvl w:ilvl="3" w:tplc="E5F8EF0C" w:tentative="1">
      <w:start w:val="1"/>
      <w:numFmt w:val="bullet"/>
      <w:lvlText w:val=""/>
      <w:lvlJc w:val="left"/>
      <w:pPr>
        <w:tabs>
          <w:tab w:val="num" w:pos="2880"/>
        </w:tabs>
        <w:ind w:left="2880" w:hanging="360"/>
      </w:pPr>
      <w:rPr>
        <w:rFonts w:ascii="Symbol" w:hAnsi="Symbol" w:hint="default"/>
      </w:rPr>
    </w:lvl>
    <w:lvl w:ilvl="4" w:tplc="563CD846" w:tentative="1">
      <w:start w:val="1"/>
      <w:numFmt w:val="bullet"/>
      <w:lvlText w:val="o"/>
      <w:lvlJc w:val="left"/>
      <w:pPr>
        <w:tabs>
          <w:tab w:val="num" w:pos="3600"/>
        </w:tabs>
        <w:ind w:left="3600" w:hanging="360"/>
      </w:pPr>
      <w:rPr>
        <w:rFonts w:ascii="Courier New" w:hAnsi="Courier New" w:cs="Courier New" w:hint="default"/>
      </w:rPr>
    </w:lvl>
    <w:lvl w:ilvl="5" w:tplc="89D65D4C" w:tentative="1">
      <w:start w:val="1"/>
      <w:numFmt w:val="bullet"/>
      <w:lvlText w:val=""/>
      <w:lvlJc w:val="left"/>
      <w:pPr>
        <w:tabs>
          <w:tab w:val="num" w:pos="4320"/>
        </w:tabs>
        <w:ind w:left="4320" w:hanging="360"/>
      </w:pPr>
      <w:rPr>
        <w:rFonts w:ascii="Wingdings" w:hAnsi="Wingdings" w:hint="default"/>
      </w:rPr>
    </w:lvl>
    <w:lvl w:ilvl="6" w:tplc="AAC01956" w:tentative="1">
      <w:start w:val="1"/>
      <w:numFmt w:val="bullet"/>
      <w:lvlText w:val=""/>
      <w:lvlJc w:val="left"/>
      <w:pPr>
        <w:tabs>
          <w:tab w:val="num" w:pos="5040"/>
        </w:tabs>
        <w:ind w:left="5040" w:hanging="360"/>
      </w:pPr>
      <w:rPr>
        <w:rFonts w:ascii="Symbol" w:hAnsi="Symbol" w:hint="default"/>
      </w:rPr>
    </w:lvl>
    <w:lvl w:ilvl="7" w:tplc="43989F78" w:tentative="1">
      <w:start w:val="1"/>
      <w:numFmt w:val="bullet"/>
      <w:lvlText w:val="o"/>
      <w:lvlJc w:val="left"/>
      <w:pPr>
        <w:tabs>
          <w:tab w:val="num" w:pos="5760"/>
        </w:tabs>
        <w:ind w:left="5760" w:hanging="360"/>
      </w:pPr>
      <w:rPr>
        <w:rFonts w:ascii="Courier New" w:hAnsi="Courier New" w:cs="Courier New" w:hint="default"/>
      </w:rPr>
    </w:lvl>
    <w:lvl w:ilvl="8" w:tplc="4852C53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812C11"/>
    <w:multiLevelType w:val="hybridMultilevel"/>
    <w:tmpl w:val="9FE21530"/>
    <w:lvl w:ilvl="0" w:tplc="2CAAF938">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B2519B"/>
    <w:multiLevelType w:val="hybridMultilevel"/>
    <w:tmpl w:val="FAC63B96"/>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BBB15BF"/>
    <w:multiLevelType w:val="hybridMultilevel"/>
    <w:tmpl w:val="D7209E1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093769">
    <w:abstractNumId w:val="10"/>
  </w:num>
  <w:num w:numId="2" w16cid:durableId="1875314249">
    <w:abstractNumId w:val="7"/>
  </w:num>
  <w:num w:numId="3" w16cid:durableId="863833357">
    <w:abstractNumId w:val="6"/>
  </w:num>
  <w:num w:numId="4" w16cid:durableId="1882592136">
    <w:abstractNumId w:val="5"/>
  </w:num>
  <w:num w:numId="5" w16cid:durableId="1708413899">
    <w:abstractNumId w:val="4"/>
  </w:num>
  <w:num w:numId="6" w16cid:durableId="31610960">
    <w:abstractNumId w:val="8"/>
  </w:num>
  <w:num w:numId="7" w16cid:durableId="194121982">
    <w:abstractNumId w:val="3"/>
  </w:num>
  <w:num w:numId="8" w16cid:durableId="362825895">
    <w:abstractNumId w:val="2"/>
  </w:num>
  <w:num w:numId="9" w16cid:durableId="2077705416">
    <w:abstractNumId w:val="1"/>
  </w:num>
  <w:num w:numId="10" w16cid:durableId="271934473">
    <w:abstractNumId w:val="0"/>
  </w:num>
  <w:num w:numId="11" w16cid:durableId="1672832709">
    <w:abstractNumId w:val="9"/>
  </w:num>
  <w:num w:numId="12" w16cid:durableId="2055696378">
    <w:abstractNumId w:val="11"/>
  </w:num>
  <w:num w:numId="13" w16cid:durableId="1222525328">
    <w:abstractNumId w:val="14"/>
  </w:num>
  <w:num w:numId="14" w16cid:durableId="447899291">
    <w:abstractNumId w:val="12"/>
  </w:num>
  <w:num w:numId="15" w16cid:durableId="1694190369">
    <w:abstractNumId w:val="15"/>
  </w:num>
  <w:num w:numId="16" w16cid:durableId="669069275">
    <w:abstractNumId w:val="13"/>
  </w:num>
  <w:num w:numId="17" w16cid:durableId="12034336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DBC"/>
    <w:rsid w:val="000049FB"/>
    <w:rsid w:val="000078BA"/>
    <w:rsid w:val="00013862"/>
    <w:rsid w:val="00013F6D"/>
    <w:rsid w:val="00015105"/>
    <w:rsid w:val="00016012"/>
    <w:rsid w:val="00017C4D"/>
    <w:rsid w:val="00020189"/>
    <w:rsid w:val="00020EE4"/>
    <w:rsid w:val="00023E9A"/>
    <w:rsid w:val="00031596"/>
    <w:rsid w:val="00033CDD"/>
    <w:rsid w:val="00034A84"/>
    <w:rsid w:val="00035E67"/>
    <w:rsid w:val="000366F3"/>
    <w:rsid w:val="000412EE"/>
    <w:rsid w:val="00047804"/>
    <w:rsid w:val="0005147B"/>
    <w:rsid w:val="00056072"/>
    <w:rsid w:val="0006024D"/>
    <w:rsid w:val="00071193"/>
    <w:rsid w:val="00071F28"/>
    <w:rsid w:val="00074079"/>
    <w:rsid w:val="000744A0"/>
    <w:rsid w:val="00083676"/>
    <w:rsid w:val="00083B9E"/>
    <w:rsid w:val="00092799"/>
    <w:rsid w:val="00092C5F"/>
    <w:rsid w:val="00096680"/>
    <w:rsid w:val="000A02B6"/>
    <w:rsid w:val="000A0F36"/>
    <w:rsid w:val="000A174A"/>
    <w:rsid w:val="000A35BC"/>
    <w:rsid w:val="000A3E0A"/>
    <w:rsid w:val="000A53D1"/>
    <w:rsid w:val="000A65AC"/>
    <w:rsid w:val="000A7159"/>
    <w:rsid w:val="000B7281"/>
    <w:rsid w:val="000B7FAB"/>
    <w:rsid w:val="000C0163"/>
    <w:rsid w:val="000C1BA1"/>
    <w:rsid w:val="000C3EA9"/>
    <w:rsid w:val="000D0225"/>
    <w:rsid w:val="000D5483"/>
    <w:rsid w:val="000D5C59"/>
    <w:rsid w:val="000D7956"/>
    <w:rsid w:val="000E7895"/>
    <w:rsid w:val="000F0B8A"/>
    <w:rsid w:val="000F161D"/>
    <w:rsid w:val="000F3CAA"/>
    <w:rsid w:val="00102ABB"/>
    <w:rsid w:val="00112958"/>
    <w:rsid w:val="0011663F"/>
    <w:rsid w:val="00121BF0"/>
    <w:rsid w:val="00123704"/>
    <w:rsid w:val="001270C7"/>
    <w:rsid w:val="00132540"/>
    <w:rsid w:val="00133F0F"/>
    <w:rsid w:val="00134DB0"/>
    <w:rsid w:val="00137058"/>
    <w:rsid w:val="00143B32"/>
    <w:rsid w:val="0014786A"/>
    <w:rsid w:val="001516A4"/>
    <w:rsid w:val="00151E5F"/>
    <w:rsid w:val="00153E28"/>
    <w:rsid w:val="001569AB"/>
    <w:rsid w:val="00164D63"/>
    <w:rsid w:val="0016725C"/>
    <w:rsid w:val="001726F3"/>
    <w:rsid w:val="00173C51"/>
    <w:rsid w:val="00174CC2"/>
    <w:rsid w:val="00176CC6"/>
    <w:rsid w:val="001773D0"/>
    <w:rsid w:val="00181BE4"/>
    <w:rsid w:val="00185576"/>
    <w:rsid w:val="00185951"/>
    <w:rsid w:val="00196B8B"/>
    <w:rsid w:val="001A2BEA"/>
    <w:rsid w:val="001A6D93"/>
    <w:rsid w:val="001C32EC"/>
    <w:rsid w:val="001C38BD"/>
    <w:rsid w:val="001C4D5A"/>
    <w:rsid w:val="001D07F0"/>
    <w:rsid w:val="001E34C6"/>
    <w:rsid w:val="001E5581"/>
    <w:rsid w:val="001F3C70"/>
    <w:rsid w:val="00200D88"/>
    <w:rsid w:val="00201F68"/>
    <w:rsid w:val="0020266B"/>
    <w:rsid w:val="00212F2A"/>
    <w:rsid w:val="00214F2B"/>
    <w:rsid w:val="00217880"/>
    <w:rsid w:val="00222D66"/>
    <w:rsid w:val="00224A8A"/>
    <w:rsid w:val="002309A8"/>
    <w:rsid w:val="00236CFE"/>
    <w:rsid w:val="00241CD6"/>
    <w:rsid w:val="002428E3"/>
    <w:rsid w:val="00243031"/>
    <w:rsid w:val="00260BAF"/>
    <w:rsid w:val="002650F7"/>
    <w:rsid w:val="00267B15"/>
    <w:rsid w:val="00270BB3"/>
    <w:rsid w:val="00271A8E"/>
    <w:rsid w:val="00273F3B"/>
    <w:rsid w:val="002747B0"/>
    <w:rsid w:val="00274DB7"/>
    <w:rsid w:val="00275984"/>
    <w:rsid w:val="00280F74"/>
    <w:rsid w:val="002812D0"/>
    <w:rsid w:val="002822CA"/>
    <w:rsid w:val="00286998"/>
    <w:rsid w:val="00291AB7"/>
    <w:rsid w:val="00292EB2"/>
    <w:rsid w:val="0029422B"/>
    <w:rsid w:val="002A0938"/>
    <w:rsid w:val="002A57AA"/>
    <w:rsid w:val="002B153C"/>
    <w:rsid w:val="002B52FC"/>
    <w:rsid w:val="002C2830"/>
    <w:rsid w:val="002D001A"/>
    <w:rsid w:val="002D0DDB"/>
    <w:rsid w:val="002D1DDE"/>
    <w:rsid w:val="002D28E2"/>
    <w:rsid w:val="002D317B"/>
    <w:rsid w:val="002D3587"/>
    <w:rsid w:val="002D502D"/>
    <w:rsid w:val="002E0F69"/>
    <w:rsid w:val="002F5147"/>
    <w:rsid w:val="002F5645"/>
    <w:rsid w:val="002F573B"/>
    <w:rsid w:val="002F6DA2"/>
    <w:rsid w:val="002F7ABD"/>
    <w:rsid w:val="00312597"/>
    <w:rsid w:val="00327BA5"/>
    <w:rsid w:val="003331C4"/>
    <w:rsid w:val="0033326F"/>
    <w:rsid w:val="00334154"/>
    <w:rsid w:val="003368E8"/>
    <w:rsid w:val="00336D89"/>
    <w:rsid w:val="003372C4"/>
    <w:rsid w:val="00340ECA"/>
    <w:rsid w:val="00341FA0"/>
    <w:rsid w:val="00344DED"/>
    <w:rsid w:val="00344F3D"/>
    <w:rsid w:val="00345299"/>
    <w:rsid w:val="00351A8D"/>
    <w:rsid w:val="003526BB"/>
    <w:rsid w:val="00352BCF"/>
    <w:rsid w:val="00352DFB"/>
    <w:rsid w:val="00353932"/>
    <w:rsid w:val="0035464B"/>
    <w:rsid w:val="00361A56"/>
    <w:rsid w:val="0036252A"/>
    <w:rsid w:val="00364D9D"/>
    <w:rsid w:val="0036535A"/>
    <w:rsid w:val="0036654E"/>
    <w:rsid w:val="00371048"/>
    <w:rsid w:val="0037396C"/>
    <w:rsid w:val="0037421D"/>
    <w:rsid w:val="00376093"/>
    <w:rsid w:val="00383DA1"/>
    <w:rsid w:val="00384855"/>
    <w:rsid w:val="00385F30"/>
    <w:rsid w:val="00393696"/>
    <w:rsid w:val="00393963"/>
    <w:rsid w:val="00395575"/>
    <w:rsid w:val="00395672"/>
    <w:rsid w:val="003A06C8"/>
    <w:rsid w:val="003A0D7C"/>
    <w:rsid w:val="003A5290"/>
    <w:rsid w:val="003B0155"/>
    <w:rsid w:val="003B2BAB"/>
    <w:rsid w:val="003B7EE7"/>
    <w:rsid w:val="003C2CCB"/>
    <w:rsid w:val="003C3D69"/>
    <w:rsid w:val="003C6741"/>
    <w:rsid w:val="003C67F3"/>
    <w:rsid w:val="003C6AD9"/>
    <w:rsid w:val="003D39EC"/>
    <w:rsid w:val="003D5DED"/>
    <w:rsid w:val="003E3DD5"/>
    <w:rsid w:val="003E722E"/>
    <w:rsid w:val="003F07C6"/>
    <w:rsid w:val="003F1F6B"/>
    <w:rsid w:val="003F3757"/>
    <w:rsid w:val="003F38BD"/>
    <w:rsid w:val="003F44B7"/>
    <w:rsid w:val="003F7C7E"/>
    <w:rsid w:val="003F7F07"/>
    <w:rsid w:val="004008E9"/>
    <w:rsid w:val="00407FE0"/>
    <w:rsid w:val="00413B2E"/>
    <w:rsid w:val="00413D48"/>
    <w:rsid w:val="00441AC2"/>
    <w:rsid w:val="0044249B"/>
    <w:rsid w:val="004431CC"/>
    <w:rsid w:val="0045023C"/>
    <w:rsid w:val="00451A5B"/>
    <w:rsid w:val="00451D6A"/>
    <w:rsid w:val="00452BCD"/>
    <w:rsid w:val="00452CEA"/>
    <w:rsid w:val="00453ED1"/>
    <w:rsid w:val="00465B52"/>
    <w:rsid w:val="0046708E"/>
    <w:rsid w:val="00472A65"/>
    <w:rsid w:val="00474463"/>
    <w:rsid w:val="00474B75"/>
    <w:rsid w:val="00483F0B"/>
    <w:rsid w:val="00496319"/>
    <w:rsid w:val="00497279"/>
    <w:rsid w:val="004A163B"/>
    <w:rsid w:val="004A414C"/>
    <w:rsid w:val="004A670A"/>
    <w:rsid w:val="004B2F5B"/>
    <w:rsid w:val="004B4ECF"/>
    <w:rsid w:val="004B5465"/>
    <w:rsid w:val="004B70F0"/>
    <w:rsid w:val="004C21A8"/>
    <w:rsid w:val="004D505E"/>
    <w:rsid w:val="004D72CA"/>
    <w:rsid w:val="004D78B3"/>
    <w:rsid w:val="004E2242"/>
    <w:rsid w:val="004E505E"/>
    <w:rsid w:val="004E70CA"/>
    <w:rsid w:val="004F25E3"/>
    <w:rsid w:val="004F42FF"/>
    <w:rsid w:val="004F44C2"/>
    <w:rsid w:val="004F5420"/>
    <w:rsid w:val="00502512"/>
    <w:rsid w:val="00503412"/>
    <w:rsid w:val="00503FD2"/>
    <w:rsid w:val="00505262"/>
    <w:rsid w:val="00512549"/>
    <w:rsid w:val="00516022"/>
    <w:rsid w:val="00521CEE"/>
    <w:rsid w:val="00524FB4"/>
    <w:rsid w:val="00527BD4"/>
    <w:rsid w:val="00531DC6"/>
    <w:rsid w:val="00537095"/>
    <w:rsid w:val="005403C8"/>
    <w:rsid w:val="00541CBF"/>
    <w:rsid w:val="005429DC"/>
    <w:rsid w:val="005461DA"/>
    <w:rsid w:val="005565F9"/>
    <w:rsid w:val="005634BC"/>
    <w:rsid w:val="00573041"/>
    <w:rsid w:val="00575B80"/>
    <w:rsid w:val="0057620F"/>
    <w:rsid w:val="005819CE"/>
    <w:rsid w:val="0058298D"/>
    <w:rsid w:val="00584C1A"/>
    <w:rsid w:val="00585F37"/>
    <w:rsid w:val="00593C2B"/>
    <w:rsid w:val="00595231"/>
    <w:rsid w:val="00596166"/>
    <w:rsid w:val="00597F64"/>
    <w:rsid w:val="005A207F"/>
    <w:rsid w:val="005A2F35"/>
    <w:rsid w:val="005B3814"/>
    <w:rsid w:val="005B463E"/>
    <w:rsid w:val="005C1239"/>
    <w:rsid w:val="005C34E1"/>
    <w:rsid w:val="005C3FE0"/>
    <w:rsid w:val="005C740C"/>
    <w:rsid w:val="005D5593"/>
    <w:rsid w:val="005D625B"/>
    <w:rsid w:val="005F2EDC"/>
    <w:rsid w:val="005F62A2"/>
    <w:rsid w:val="005F62D3"/>
    <w:rsid w:val="005F6D11"/>
    <w:rsid w:val="005F734E"/>
    <w:rsid w:val="00600CF0"/>
    <w:rsid w:val="006048F4"/>
    <w:rsid w:val="0060660A"/>
    <w:rsid w:val="00613B1D"/>
    <w:rsid w:val="00617A44"/>
    <w:rsid w:val="006202B6"/>
    <w:rsid w:val="00623781"/>
    <w:rsid w:val="006237CB"/>
    <w:rsid w:val="00625CD0"/>
    <w:rsid w:val="0062627D"/>
    <w:rsid w:val="00627432"/>
    <w:rsid w:val="0063071F"/>
    <w:rsid w:val="0063222A"/>
    <w:rsid w:val="006358B8"/>
    <w:rsid w:val="00641014"/>
    <w:rsid w:val="006448E4"/>
    <w:rsid w:val="00645414"/>
    <w:rsid w:val="00651CEE"/>
    <w:rsid w:val="00653606"/>
    <w:rsid w:val="006540F9"/>
    <w:rsid w:val="006610E9"/>
    <w:rsid w:val="00661591"/>
    <w:rsid w:val="00664232"/>
    <w:rsid w:val="00664678"/>
    <w:rsid w:val="0066632F"/>
    <w:rsid w:val="00674A89"/>
    <w:rsid w:val="00674F3D"/>
    <w:rsid w:val="00681953"/>
    <w:rsid w:val="00685545"/>
    <w:rsid w:val="006864B3"/>
    <w:rsid w:val="00692D64"/>
    <w:rsid w:val="00696B05"/>
    <w:rsid w:val="006A10F8"/>
    <w:rsid w:val="006A2100"/>
    <w:rsid w:val="006A3E2C"/>
    <w:rsid w:val="006A5C3B"/>
    <w:rsid w:val="006A72E0"/>
    <w:rsid w:val="006B0BF3"/>
    <w:rsid w:val="006B334C"/>
    <w:rsid w:val="006B775E"/>
    <w:rsid w:val="006B7BC7"/>
    <w:rsid w:val="006C10EC"/>
    <w:rsid w:val="006C2535"/>
    <w:rsid w:val="006C441E"/>
    <w:rsid w:val="006C4B90"/>
    <w:rsid w:val="006D045F"/>
    <w:rsid w:val="006D1016"/>
    <w:rsid w:val="006D17F2"/>
    <w:rsid w:val="006D4E43"/>
    <w:rsid w:val="006E3546"/>
    <w:rsid w:val="006E3FA9"/>
    <w:rsid w:val="006E3FD6"/>
    <w:rsid w:val="006E5F2A"/>
    <w:rsid w:val="006E7D82"/>
    <w:rsid w:val="006F038F"/>
    <w:rsid w:val="006F0F93"/>
    <w:rsid w:val="006F31F2"/>
    <w:rsid w:val="006F7494"/>
    <w:rsid w:val="006F751F"/>
    <w:rsid w:val="00705433"/>
    <w:rsid w:val="00711202"/>
    <w:rsid w:val="00714DC5"/>
    <w:rsid w:val="00715237"/>
    <w:rsid w:val="00721AE1"/>
    <w:rsid w:val="00723733"/>
    <w:rsid w:val="007254A5"/>
    <w:rsid w:val="00725748"/>
    <w:rsid w:val="007269E3"/>
    <w:rsid w:val="00735D88"/>
    <w:rsid w:val="0073720B"/>
    <w:rsid w:val="0073720D"/>
    <w:rsid w:val="00737507"/>
    <w:rsid w:val="00740712"/>
    <w:rsid w:val="00742AB9"/>
    <w:rsid w:val="00743091"/>
    <w:rsid w:val="007430C1"/>
    <w:rsid w:val="00746C31"/>
    <w:rsid w:val="00751A6A"/>
    <w:rsid w:val="00754FBF"/>
    <w:rsid w:val="00757BF6"/>
    <w:rsid w:val="007610AA"/>
    <w:rsid w:val="007644BA"/>
    <w:rsid w:val="007709EF"/>
    <w:rsid w:val="007735D7"/>
    <w:rsid w:val="0077669D"/>
    <w:rsid w:val="00782701"/>
    <w:rsid w:val="00783559"/>
    <w:rsid w:val="0078771F"/>
    <w:rsid w:val="00787E76"/>
    <w:rsid w:val="00791D37"/>
    <w:rsid w:val="007920E4"/>
    <w:rsid w:val="00792764"/>
    <w:rsid w:val="0079551B"/>
    <w:rsid w:val="00797AA5"/>
    <w:rsid w:val="007A10CA"/>
    <w:rsid w:val="007A26BD"/>
    <w:rsid w:val="007A4105"/>
    <w:rsid w:val="007A468D"/>
    <w:rsid w:val="007B1D6B"/>
    <w:rsid w:val="007B2AD7"/>
    <w:rsid w:val="007B4503"/>
    <w:rsid w:val="007C406E"/>
    <w:rsid w:val="007C5183"/>
    <w:rsid w:val="007C53DC"/>
    <w:rsid w:val="007C7573"/>
    <w:rsid w:val="007D38D3"/>
    <w:rsid w:val="007E2B20"/>
    <w:rsid w:val="007E72AE"/>
    <w:rsid w:val="007F1FE4"/>
    <w:rsid w:val="007F439C"/>
    <w:rsid w:val="007F5331"/>
    <w:rsid w:val="00800CCA"/>
    <w:rsid w:val="00800E7F"/>
    <w:rsid w:val="00801324"/>
    <w:rsid w:val="0080170C"/>
    <w:rsid w:val="00806120"/>
    <w:rsid w:val="00806F63"/>
    <w:rsid w:val="00810C93"/>
    <w:rsid w:val="00812028"/>
    <w:rsid w:val="00812DD8"/>
    <w:rsid w:val="00813082"/>
    <w:rsid w:val="0081467B"/>
    <w:rsid w:val="00814D03"/>
    <w:rsid w:val="00820371"/>
    <w:rsid w:val="00821FC1"/>
    <w:rsid w:val="00823AE2"/>
    <w:rsid w:val="0083178B"/>
    <w:rsid w:val="00831EE4"/>
    <w:rsid w:val="00833695"/>
    <w:rsid w:val="008336B7"/>
    <w:rsid w:val="00833A8E"/>
    <w:rsid w:val="00836ACA"/>
    <w:rsid w:val="00842CD8"/>
    <w:rsid w:val="00842F14"/>
    <w:rsid w:val="008431FA"/>
    <w:rsid w:val="00847444"/>
    <w:rsid w:val="008517C6"/>
    <w:rsid w:val="008547BA"/>
    <w:rsid w:val="008553C7"/>
    <w:rsid w:val="00857FEB"/>
    <w:rsid w:val="008601AF"/>
    <w:rsid w:val="00863ECA"/>
    <w:rsid w:val="00872271"/>
    <w:rsid w:val="008816AE"/>
    <w:rsid w:val="008823E5"/>
    <w:rsid w:val="00883137"/>
    <w:rsid w:val="00885466"/>
    <w:rsid w:val="00894A3B"/>
    <w:rsid w:val="008A1F5D"/>
    <w:rsid w:val="008A28F5"/>
    <w:rsid w:val="008A5950"/>
    <w:rsid w:val="008B1198"/>
    <w:rsid w:val="008B301B"/>
    <w:rsid w:val="008B3471"/>
    <w:rsid w:val="008B3929"/>
    <w:rsid w:val="008B4125"/>
    <w:rsid w:val="008B4CB3"/>
    <w:rsid w:val="008B567B"/>
    <w:rsid w:val="008B7B24"/>
    <w:rsid w:val="008C356D"/>
    <w:rsid w:val="008D43B5"/>
    <w:rsid w:val="008E0B3F"/>
    <w:rsid w:val="008E49AD"/>
    <w:rsid w:val="008E698E"/>
    <w:rsid w:val="008F1185"/>
    <w:rsid w:val="008F2584"/>
    <w:rsid w:val="008F3246"/>
    <w:rsid w:val="008F3C1B"/>
    <w:rsid w:val="008F508C"/>
    <w:rsid w:val="00901BE9"/>
    <w:rsid w:val="0090271B"/>
    <w:rsid w:val="00910642"/>
    <w:rsid w:val="00910DDF"/>
    <w:rsid w:val="00915163"/>
    <w:rsid w:val="00922290"/>
    <w:rsid w:val="00926AE2"/>
    <w:rsid w:val="00930B13"/>
    <w:rsid w:val="009311C8"/>
    <w:rsid w:val="00933376"/>
    <w:rsid w:val="00933A2F"/>
    <w:rsid w:val="009541CF"/>
    <w:rsid w:val="009637A5"/>
    <w:rsid w:val="00970737"/>
    <w:rsid w:val="009713C5"/>
    <w:rsid w:val="009716D8"/>
    <w:rsid w:val="009718F9"/>
    <w:rsid w:val="00971F42"/>
    <w:rsid w:val="00972FB9"/>
    <w:rsid w:val="00975112"/>
    <w:rsid w:val="00981768"/>
    <w:rsid w:val="00983E8F"/>
    <w:rsid w:val="0098788A"/>
    <w:rsid w:val="00987C29"/>
    <w:rsid w:val="00994FDA"/>
    <w:rsid w:val="009A31BF"/>
    <w:rsid w:val="009A3B71"/>
    <w:rsid w:val="009A61BC"/>
    <w:rsid w:val="009B0138"/>
    <w:rsid w:val="009B0FE9"/>
    <w:rsid w:val="009B173A"/>
    <w:rsid w:val="009C05C6"/>
    <w:rsid w:val="009C2735"/>
    <w:rsid w:val="009C3F20"/>
    <w:rsid w:val="009C4B00"/>
    <w:rsid w:val="009C6CB8"/>
    <w:rsid w:val="009C7CA1"/>
    <w:rsid w:val="009D043D"/>
    <w:rsid w:val="009E0ED0"/>
    <w:rsid w:val="009E3C59"/>
    <w:rsid w:val="009E45ED"/>
    <w:rsid w:val="009F3259"/>
    <w:rsid w:val="00A037D5"/>
    <w:rsid w:val="00A056DE"/>
    <w:rsid w:val="00A128AD"/>
    <w:rsid w:val="00A16D7E"/>
    <w:rsid w:val="00A21E76"/>
    <w:rsid w:val="00A23945"/>
    <w:rsid w:val="00A23BC8"/>
    <w:rsid w:val="00A245F8"/>
    <w:rsid w:val="00A30324"/>
    <w:rsid w:val="00A30E68"/>
    <w:rsid w:val="00A31933"/>
    <w:rsid w:val="00A329D2"/>
    <w:rsid w:val="00A34AA0"/>
    <w:rsid w:val="00A3715C"/>
    <w:rsid w:val="00A413B4"/>
    <w:rsid w:val="00A41FE2"/>
    <w:rsid w:val="00A46FEF"/>
    <w:rsid w:val="00A47948"/>
    <w:rsid w:val="00A50CF6"/>
    <w:rsid w:val="00A56946"/>
    <w:rsid w:val="00A6170E"/>
    <w:rsid w:val="00A63B8C"/>
    <w:rsid w:val="00A66A79"/>
    <w:rsid w:val="00A715F8"/>
    <w:rsid w:val="00A77F6F"/>
    <w:rsid w:val="00A831FD"/>
    <w:rsid w:val="00A83352"/>
    <w:rsid w:val="00A850A2"/>
    <w:rsid w:val="00A91FA3"/>
    <w:rsid w:val="00A927D3"/>
    <w:rsid w:val="00AA6112"/>
    <w:rsid w:val="00AA7FC9"/>
    <w:rsid w:val="00AB237D"/>
    <w:rsid w:val="00AB5933"/>
    <w:rsid w:val="00AB6012"/>
    <w:rsid w:val="00AC0529"/>
    <w:rsid w:val="00AD3316"/>
    <w:rsid w:val="00AD66E7"/>
    <w:rsid w:val="00AE013D"/>
    <w:rsid w:val="00AE11B7"/>
    <w:rsid w:val="00AE7F68"/>
    <w:rsid w:val="00AF2321"/>
    <w:rsid w:val="00AF52F6"/>
    <w:rsid w:val="00AF52FD"/>
    <w:rsid w:val="00AF54A8"/>
    <w:rsid w:val="00AF7237"/>
    <w:rsid w:val="00B0043A"/>
    <w:rsid w:val="00B00D75"/>
    <w:rsid w:val="00B060EC"/>
    <w:rsid w:val="00B06399"/>
    <w:rsid w:val="00B070CB"/>
    <w:rsid w:val="00B12456"/>
    <w:rsid w:val="00B145F0"/>
    <w:rsid w:val="00B259C8"/>
    <w:rsid w:val="00B26CCF"/>
    <w:rsid w:val="00B274E1"/>
    <w:rsid w:val="00B30FC2"/>
    <w:rsid w:val="00B31D7C"/>
    <w:rsid w:val="00B331A2"/>
    <w:rsid w:val="00B40059"/>
    <w:rsid w:val="00B425F0"/>
    <w:rsid w:val="00B42DFA"/>
    <w:rsid w:val="00B52713"/>
    <w:rsid w:val="00B52FE5"/>
    <w:rsid w:val="00B531DD"/>
    <w:rsid w:val="00B55014"/>
    <w:rsid w:val="00B62232"/>
    <w:rsid w:val="00B70BF3"/>
    <w:rsid w:val="00B71DC2"/>
    <w:rsid w:val="00B730A3"/>
    <w:rsid w:val="00B7438F"/>
    <w:rsid w:val="00B849F5"/>
    <w:rsid w:val="00B8614C"/>
    <w:rsid w:val="00B91CFC"/>
    <w:rsid w:val="00B9221B"/>
    <w:rsid w:val="00B93893"/>
    <w:rsid w:val="00BA1397"/>
    <w:rsid w:val="00BA736F"/>
    <w:rsid w:val="00BA7E0A"/>
    <w:rsid w:val="00BB18AB"/>
    <w:rsid w:val="00BC222D"/>
    <w:rsid w:val="00BC2C00"/>
    <w:rsid w:val="00BC3A1B"/>
    <w:rsid w:val="00BC3B53"/>
    <w:rsid w:val="00BC3B96"/>
    <w:rsid w:val="00BC428B"/>
    <w:rsid w:val="00BC4AE3"/>
    <w:rsid w:val="00BC5B28"/>
    <w:rsid w:val="00BD2370"/>
    <w:rsid w:val="00BD7644"/>
    <w:rsid w:val="00BE1A1C"/>
    <w:rsid w:val="00BE3F88"/>
    <w:rsid w:val="00BE4756"/>
    <w:rsid w:val="00BE5ED9"/>
    <w:rsid w:val="00BE641D"/>
    <w:rsid w:val="00BE7B41"/>
    <w:rsid w:val="00C1345E"/>
    <w:rsid w:val="00C15A91"/>
    <w:rsid w:val="00C206F1"/>
    <w:rsid w:val="00C217E1"/>
    <w:rsid w:val="00C219B1"/>
    <w:rsid w:val="00C21DCD"/>
    <w:rsid w:val="00C358B9"/>
    <w:rsid w:val="00C4015B"/>
    <w:rsid w:val="00C40C60"/>
    <w:rsid w:val="00C43FE6"/>
    <w:rsid w:val="00C46590"/>
    <w:rsid w:val="00C5258E"/>
    <w:rsid w:val="00C530C9"/>
    <w:rsid w:val="00C619A7"/>
    <w:rsid w:val="00C73D5F"/>
    <w:rsid w:val="00C82AFE"/>
    <w:rsid w:val="00C83DBC"/>
    <w:rsid w:val="00C97C80"/>
    <w:rsid w:val="00CA47D3"/>
    <w:rsid w:val="00CA6533"/>
    <w:rsid w:val="00CA6A25"/>
    <w:rsid w:val="00CA6A3F"/>
    <w:rsid w:val="00CA7C99"/>
    <w:rsid w:val="00CC6290"/>
    <w:rsid w:val="00CC6947"/>
    <w:rsid w:val="00CC7B6B"/>
    <w:rsid w:val="00CD233D"/>
    <w:rsid w:val="00CD2CD8"/>
    <w:rsid w:val="00CD3499"/>
    <w:rsid w:val="00CD362D"/>
    <w:rsid w:val="00CD3B88"/>
    <w:rsid w:val="00CD7BC9"/>
    <w:rsid w:val="00CE08C1"/>
    <w:rsid w:val="00CE101D"/>
    <w:rsid w:val="00CE1814"/>
    <w:rsid w:val="00CE1A95"/>
    <w:rsid w:val="00CE1C84"/>
    <w:rsid w:val="00CE5055"/>
    <w:rsid w:val="00CE6FAC"/>
    <w:rsid w:val="00CF053F"/>
    <w:rsid w:val="00CF1A17"/>
    <w:rsid w:val="00D00C1C"/>
    <w:rsid w:val="00D0375A"/>
    <w:rsid w:val="00D0609E"/>
    <w:rsid w:val="00D078E1"/>
    <w:rsid w:val="00D100E9"/>
    <w:rsid w:val="00D17942"/>
    <w:rsid w:val="00D21E4B"/>
    <w:rsid w:val="00D22441"/>
    <w:rsid w:val="00D23522"/>
    <w:rsid w:val="00D264D6"/>
    <w:rsid w:val="00D27454"/>
    <w:rsid w:val="00D300C1"/>
    <w:rsid w:val="00D33BF0"/>
    <w:rsid w:val="00D33DE0"/>
    <w:rsid w:val="00D36447"/>
    <w:rsid w:val="00D516BE"/>
    <w:rsid w:val="00D5423B"/>
    <w:rsid w:val="00D54E6A"/>
    <w:rsid w:val="00D54F4E"/>
    <w:rsid w:val="00D56E01"/>
    <w:rsid w:val="00D57A56"/>
    <w:rsid w:val="00D604B3"/>
    <w:rsid w:val="00D60BA4"/>
    <w:rsid w:val="00D6128C"/>
    <w:rsid w:val="00D61B32"/>
    <w:rsid w:val="00D62419"/>
    <w:rsid w:val="00D65BD6"/>
    <w:rsid w:val="00D77870"/>
    <w:rsid w:val="00D80977"/>
    <w:rsid w:val="00D80CCE"/>
    <w:rsid w:val="00D85751"/>
    <w:rsid w:val="00D86EEA"/>
    <w:rsid w:val="00D87D03"/>
    <w:rsid w:val="00D9317E"/>
    <w:rsid w:val="00D9360B"/>
    <w:rsid w:val="00D95C88"/>
    <w:rsid w:val="00D97B2E"/>
    <w:rsid w:val="00DA1B3A"/>
    <w:rsid w:val="00DA241E"/>
    <w:rsid w:val="00DB36FE"/>
    <w:rsid w:val="00DB533A"/>
    <w:rsid w:val="00DB60AE"/>
    <w:rsid w:val="00DB6307"/>
    <w:rsid w:val="00DC3EF8"/>
    <w:rsid w:val="00DD1DCD"/>
    <w:rsid w:val="00DD338F"/>
    <w:rsid w:val="00DD66F2"/>
    <w:rsid w:val="00DE3FE0"/>
    <w:rsid w:val="00DE578A"/>
    <w:rsid w:val="00DF2583"/>
    <w:rsid w:val="00DF54D9"/>
    <w:rsid w:val="00DF7283"/>
    <w:rsid w:val="00E01A59"/>
    <w:rsid w:val="00E03F2C"/>
    <w:rsid w:val="00E04F82"/>
    <w:rsid w:val="00E10DC6"/>
    <w:rsid w:val="00E11F8E"/>
    <w:rsid w:val="00E13DFD"/>
    <w:rsid w:val="00E157E2"/>
    <w:rsid w:val="00E15881"/>
    <w:rsid w:val="00E16A8F"/>
    <w:rsid w:val="00E21DE3"/>
    <w:rsid w:val="00E22FAA"/>
    <w:rsid w:val="00E2423D"/>
    <w:rsid w:val="00E273C5"/>
    <w:rsid w:val="00E307D1"/>
    <w:rsid w:val="00E3731D"/>
    <w:rsid w:val="00E463E1"/>
    <w:rsid w:val="00E4794F"/>
    <w:rsid w:val="00E51469"/>
    <w:rsid w:val="00E61004"/>
    <w:rsid w:val="00E634E3"/>
    <w:rsid w:val="00E717C4"/>
    <w:rsid w:val="00E72F57"/>
    <w:rsid w:val="00E7368B"/>
    <w:rsid w:val="00E77E18"/>
    <w:rsid w:val="00E77F89"/>
    <w:rsid w:val="00E80330"/>
    <w:rsid w:val="00E806C5"/>
    <w:rsid w:val="00E80E71"/>
    <w:rsid w:val="00E822F0"/>
    <w:rsid w:val="00E850D3"/>
    <w:rsid w:val="00E853D6"/>
    <w:rsid w:val="00E87128"/>
    <w:rsid w:val="00E876B9"/>
    <w:rsid w:val="00EB49ED"/>
    <w:rsid w:val="00EC0DFF"/>
    <w:rsid w:val="00EC237D"/>
    <w:rsid w:val="00EC2918"/>
    <w:rsid w:val="00EC4D0E"/>
    <w:rsid w:val="00EC4E2B"/>
    <w:rsid w:val="00ED072A"/>
    <w:rsid w:val="00ED539E"/>
    <w:rsid w:val="00EE4A1F"/>
    <w:rsid w:val="00EE4C2D"/>
    <w:rsid w:val="00EF1B5A"/>
    <w:rsid w:val="00EF24FB"/>
    <w:rsid w:val="00EF2CCA"/>
    <w:rsid w:val="00EF495B"/>
    <w:rsid w:val="00EF60DC"/>
    <w:rsid w:val="00F00F54"/>
    <w:rsid w:val="00F03963"/>
    <w:rsid w:val="00F11068"/>
    <w:rsid w:val="00F1256D"/>
    <w:rsid w:val="00F13A4E"/>
    <w:rsid w:val="00F172BB"/>
    <w:rsid w:val="00F17B10"/>
    <w:rsid w:val="00F21BEF"/>
    <w:rsid w:val="00F2315B"/>
    <w:rsid w:val="00F34805"/>
    <w:rsid w:val="00F41A6F"/>
    <w:rsid w:val="00F45A25"/>
    <w:rsid w:val="00F46C35"/>
    <w:rsid w:val="00F50F86"/>
    <w:rsid w:val="00F53F91"/>
    <w:rsid w:val="00F5457F"/>
    <w:rsid w:val="00F60663"/>
    <w:rsid w:val="00F61569"/>
    <w:rsid w:val="00F61A72"/>
    <w:rsid w:val="00F62B67"/>
    <w:rsid w:val="00F6411C"/>
    <w:rsid w:val="00F65086"/>
    <w:rsid w:val="00F65C71"/>
    <w:rsid w:val="00F66F13"/>
    <w:rsid w:val="00F74020"/>
    <w:rsid w:val="00F74073"/>
    <w:rsid w:val="00F75603"/>
    <w:rsid w:val="00F845B4"/>
    <w:rsid w:val="00F8713B"/>
    <w:rsid w:val="00F90AA8"/>
    <w:rsid w:val="00F93F9E"/>
    <w:rsid w:val="00FA2CD7"/>
    <w:rsid w:val="00FB06ED"/>
    <w:rsid w:val="00FB65D5"/>
    <w:rsid w:val="00FC2311"/>
    <w:rsid w:val="00FC3165"/>
    <w:rsid w:val="00FC36AB"/>
    <w:rsid w:val="00FC4300"/>
    <w:rsid w:val="00FC7F66"/>
    <w:rsid w:val="00FD0117"/>
    <w:rsid w:val="00FD5776"/>
    <w:rsid w:val="00FE1CB6"/>
    <w:rsid w:val="00FE486B"/>
    <w:rsid w:val="00FE4F08"/>
    <w:rsid w:val="00FF1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44A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C82AFE"/>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character" w:styleId="Tekstvantijdelijkeaanduiding">
    <w:name w:val="Placeholder Text"/>
    <w:basedOn w:val="Standaardalinea-lettertype"/>
    <w:uiPriority w:val="99"/>
    <w:semiHidden/>
    <w:rsid w:val="00BA1397"/>
    <w:rPr>
      <w:color w:val="808080"/>
    </w:rPr>
  </w:style>
  <w:style w:type="paragraph" w:styleId="Voetnoottekst">
    <w:name w:val="footnote text"/>
    <w:basedOn w:val="Standaard"/>
    <w:link w:val="VoetnoottekstChar"/>
    <w:uiPriority w:val="99"/>
    <w:unhideWhenUsed/>
    <w:rsid w:val="00C82AFE"/>
    <w:pPr>
      <w:spacing w:line="180" w:lineRule="atLeast"/>
    </w:pPr>
    <w:rPr>
      <w:sz w:val="13"/>
      <w:szCs w:val="20"/>
    </w:rPr>
  </w:style>
  <w:style w:type="character" w:customStyle="1" w:styleId="VoetnoottekstChar">
    <w:name w:val="Voetnoottekst Char"/>
    <w:basedOn w:val="Standaardalinea-lettertype"/>
    <w:link w:val="Voetnoottekst"/>
    <w:uiPriority w:val="99"/>
    <w:rsid w:val="00C82AFE"/>
    <w:rPr>
      <w:rFonts w:ascii="Verdana" w:hAnsi="Verdana"/>
      <w:sz w:val="13"/>
      <w:lang w:val="nl-NL" w:eastAsia="nl-NL"/>
    </w:rPr>
  </w:style>
  <w:style w:type="paragraph" w:styleId="Ballontekst">
    <w:name w:val="Balloon Text"/>
    <w:basedOn w:val="Standaard"/>
    <w:link w:val="BallontekstChar"/>
    <w:rsid w:val="004A163B"/>
    <w:pPr>
      <w:spacing w:line="240" w:lineRule="auto"/>
    </w:pPr>
    <w:rPr>
      <w:rFonts w:ascii="Segoe UI" w:hAnsi="Segoe UI" w:cs="Segoe UI"/>
      <w:szCs w:val="18"/>
    </w:rPr>
  </w:style>
  <w:style w:type="character" w:customStyle="1" w:styleId="BallontekstChar">
    <w:name w:val="Ballontekst Char"/>
    <w:basedOn w:val="Standaardalinea-lettertype"/>
    <w:link w:val="Ballontekst"/>
    <w:rsid w:val="004A163B"/>
    <w:rPr>
      <w:rFonts w:ascii="Segoe UI" w:hAnsi="Segoe UI" w:cs="Segoe UI"/>
      <w:sz w:val="18"/>
      <w:szCs w:val="18"/>
      <w:lang w:val="nl-NL" w:eastAsia="nl-NL"/>
    </w:rPr>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Lijstalinea">
    <w:name w:val="List Paragraph"/>
    <w:basedOn w:val="Standaard"/>
    <w:uiPriority w:val="34"/>
    <w:qFormat/>
    <w:rsid w:val="00D27454"/>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Verwijzingopmerking">
    <w:name w:val="annotation reference"/>
    <w:basedOn w:val="Standaardalinea-lettertype"/>
    <w:uiPriority w:val="99"/>
    <w:semiHidden/>
    <w:unhideWhenUsed/>
    <w:rsid w:val="00D27454"/>
    <w:rPr>
      <w:sz w:val="16"/>
      <w:szCs w:val="16"/>
    </w:rPr>
  </w:style>
  <w:style w:type="paragraph" w:styleId="Tekstopmerking">
    <w:name w:val="annotation text"/>
    <w:basedOn w:val="Standaard"/>
    <w:link w:val="TekstopmerkingChar"/>
    <w:uiPriority w:val="99"/>
    <w:unhideWhenUsed/>
    <w:rsid w:val="00D27454"/>
    <w:pPr>
      <w:spacing w:after="160" w:line="240" w:lineRule="auto"/>
    </w:pPr>
    <w:rPr>
      <w:rFonts w:asciiTheme="minorHAnsi" w:eastAsiaTheme="minorHAnsi" w:hAnsiTheme="minorHAnsi" w:cstheme="minorBidi"/>
      <w:kern w:val="2"/>
      <w:sz w:val="20"/>
      <w:szCs w:val="20"/>
      <w:lang w:eastAsia="en-US"/>
      <w14:ligatures w14:val="standardContextual"/>
    </w:rPr>
  </w:style>
  <w:style w:type="character" w:customStyle="1" w:styleId="TekstopmerkingChar">
    <w:name w:val="Tekst opmerking Char"/>
    <w:basedOn w:val="Standaardalinea-lettertype"/>
    <w:link w:val="Tekstopmerking"/>
    <w:uiPriority w:val="99"/>
    <w:rsid w:val="00D27454"/>
    <w:rPr>
      <w:rFonts w:asciiTheme="minorHAnsi" w:eastAsiaTheme="minorHAnsi" w:hAnsiTheme="minorHAnsi" w:cstheme="minorBidi"/>
      <w:kern w:val="2"/>
      <w:lang w:val="nl-NL"/>
      <w14:ligatures w14:val="standardContextual"/>
    </w:rPr>
  </w:style>
  <w:style w:type="character" w:styleId="Voetnootmarkering">
    <w:name w:val="footnote reference"/>
    <w:basedOn w:val="Standaardalinea-lettertype"/>
    <w:uiPriority w:val="99"/>
    <w:semiHidden/>
    <w:unhideWhenUsed/>
    <w:rsid w:val="00D27454"/>
    <w:rPr>
      <w:vertAlign w:val="superscript"/>
    </w:rPr>
  </w:style>
  <w:style w:type="paragraph" w:styleId="Revisie">
    <w:name w:val="Revision"/>
    <w:hidden/>
    <w:uiPriority w:val="99"/>
    <w:semiHidden/>
    <w:rsid w:val="00B8614C"/>
    <w:rPr>
      <w:rFonts w:ascii="Verdana" w:hAnsi="Verdana"/>
      <w:sz w:val="18"/>
      <w:szCs w:val="24"/>
      <w:lang w:val="nl-NL" w:eastAsia="nl-NL"/>
    </w:rPr>
  </w:style>
  <w:style w:type="paragraph" w:styleId="Onderwerpvanopmerking">
    <w:name w:val="annotation subject"/>
    <w:basedOn w:val="Tekstopmerking"/>
    <w:next w:val="Tekstopmerking"/>
    <w:link w:val="OnderwerpvanopmerkingChar"/>
    <w:semiHidden/>
    <w:unhideWhenUsed/>
    <w:rsid w:val="005F62A2"/>
    <w:pPr>
      <w:spacing w:after="0"/>
    </w:pPr>
    <w:rPr>
      <w:rFonts w:ascii="Verdana" w:eastAsia="Times New Roman" w:hAnsi="Verdana" w:cs="Times New Roman"/>
      <w:b/>
      <w:bCs/>
      <w:kern w:val="0"/>
      <w:lang w:eastAsia="nl-NL"/>
      <w14:ligatures w14:val="none"/>
    </w:rPr>
  </w:style>
  <w:style w:type="character" w:customStyle="1" w:styleId="OnderwerpvanopmerkingChar">
    <w:name w:val="Onderwerp van opmerking Char"/>
    <w:basedOn w:val="TekstopmerkingChar"/>
    <w:link w:val="Onderwerpvanopmerking"/>
    <w:semiHidden/>
    <w:rsid w:val="005F62A2"/>
    <w:rPr>
      <w:rFonts w:ascii="Verdana" w:eastAsiaTheme="minorHAnsi" w:hAnsi="Verdana" w:cstheme="minorBidi"/>
      <w:b/>
      <w:bCs/>
      <w:kern w:val="2"/>
      <w:lang w:val="nl-NL" w:eastAsia="nl-NL"/>
      <w14:ligatures w14:val="standardContextual"/>
    </w:rPr>
  </w:style>
  <w:style w:type="character" w:styleId="Onopgelostemelding">
    <w:name w:val="Unresolved Mention"/>
    <w:basedOn w:val="Standaardalinea-lettertype"/>
    <w:uiPriority w:val="99"/>
    <w:semiHidden/>
    <w:unhideWhenUsed/>
    <w:rsid w:val="00270B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320687">
      <w:bodyDiv w:val="1"/>
      <w:marLeft w:val="0"/>
      <w:marRight w:val="0"/>
      <w:marTop w:val="0"/>
      <w:marBottom w:val="0"/>
      <w:divBdr>
        <w:top w:val="none" w:sz="0" w:space="0" w:color="auto"/>
        <w:left w:val="none" w:sz="0" w:space="0" w:color="auto"/>
        <w:bottom w:val="none" w:sz="0" w:space="0" w:color="auto"/>
        <w:right w:val="none" w:sz="0" w:space="0" w:color="auto"/>
      </w:divBdr>
    </w:div>
    <w:div w:id="162550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s>
</file>

<file path=word/_rels/footnotes.xml.rels><?xml version="1.0" encoding="UTF-8" standalone="yes"?>
<Relationships xmlns="http://schemas.openxmlformats.org/package/2006/relationships"><Relationship Id="rId2" Type="http://schemas.openxmlformats.org/officeDocument/2006/relationships/hyperlink" Target="https://iea.blob.core.windows.net/assets/0ce11e00-c838-4e88-9082-1ee5d072f737/Gas2025.pdf" TargetMode="External"/><Relationship Id="rId1" Type="http://schemas.openxmlformats.org/officeDocument/2006/relationships/hyperlink" Target="https://www.acer.europa.eu/monitoring/key-developments-european-gas-wholesale-markets-q3-202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bde8109-f994-4a60-a1d3-5c95e2ff3620}" enabled="1" method="Privileged" siteId="{1321633e-f6b9-44e2-a44f-59b9d264ecb7}" removed="0"/>
</clbl:labelList>
</file>

<file path=docProps/app.xml><?xml version="1.0" encoding="utf-8"?>
<ap:Properties xmlns:vt="http://schemas.openxmlformats.org/officeDocument/2006/docPropsVTypes" xmlns:ap="http://schemas.openxmlformats.org/officeDocument/2006/extended-properties">
  <ap:Pages>7</ap:Pages>
  <ap:Words>2234</ap:Words>
  <ap:Characters>12291</ap:Characters>
  <ap:DocSecurity>0</ap:DocSecurity>
  <ap:Lines>102</ap:Lines>
  <ap:Paragraphs>28</ap:Paragraphs>
  <ap:ScaleCrop>false</ap:ScaleCrop>
  <ap:LinksUpToDate>false</ap:LinksUpToDate>
  <ap:CharactersWithSpaces>14497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2025-11-13T08:57:00.0000000Z</dcterms:created>
  <dcterms:modified xsi:type="dcterms:W3CDTF">2025-11-13T08:57:00.0000000Z</dcterms:modified>
  <dc:description>------------------------</dc:description>
  <dc:subject/>
  <keywords/>
  <version/>
  <category/>
</coreProperties>
</file>