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E01C5" w:rsidP="009E01C5" w:rsidRDefault="009E01C5" w14:paraId="6AF9835F" w14:textId="77777777">
      <w:r>
        <w:t>Geachte Voorzitter,</w:t>
      </w:r>
      <w:r>
        <w:br/>
      </w:r>
    </w:p>
    <w:p w:rsidR="009E01C5" w:rsidP="009E01C5" w:rsidRDefault="009E01C5" w14:paraId="0131BCDD" w14:textId="77777777">
      <w:r>
        <w:t xml:space="preserve">Hierbij zenden wij u de antwoorden op de vragen van het lid </w:t>
      </w:r>
      <w:proofErr w:type="spellStart"/>
      <w:r>
        <w:t>Kostić</w:t>
      </w:r>
      <w:proofErr w:type="spellEnd"/>
      <w:r>
        <w:t xml:space="preserve"> (Partij voor de Dieren) over het massaal doden van straathonden in Marokko voor het WK voetbal (2025Z18841, ingezonden 9 oktober 2025). </w:t>
      </w:r>
    </w:p>
    <w:p w:rsidR="009E01C5" w:rsidP="009E01C5" w:rsidRDefault="009E01C5" w14:paraId="6C272CBF" w14:textId="77777777">
      <w:pPr>
        <w:rPr>
          <w:rStyle w:val="Zwaar"/>
          <w:b w:val="0"/>
          <w:bCs w:val="0"/>
        </w:rPr>
      </w:pPr>
    </w:p>
    <w:p w:rsidR="009E01C5" w:rsidP="009E01C5" w:rsidRDefault="009E01C5" w14:paraId="35EC79A6" w14:textId="77777777">
      <w:pPr>
        <w:rPr>
          <w:szCs w:val="18"/>
        </w:rPr>
      </w:pPr>
    </w:p>
    <w:p w:rsidR="009E01C5" w:rsidP="009E01C5" w:rsidRDefault="009E01C5" w14:paraId="4C03A7A7" w14:textId="77777777">
      <w:pPr>
        <w:rPr>
          <w:szCs w:val="18"/>
        </w:rPr>
      </w:pPr>
    </w:p>
    <w:p w:rsidR="009E01C5" w:rsidP="009E01C5" w:rsidRDefault="009E01C5" w14:paraId="43437D0C" w14:textId="77777777"/>
    <w:p w:rsidR="009E01C5" w:rsidP="009E01C5" w:rsidRDefault="009E01C5" w14:paraId="0F2104DD" w14:textId="77777777"/>
    <w:p w:rsidRPr="00A54BCC" w:rsidR="009E01C5" w:rsidP="009E01C5" w:rsidRDefault="009E01C5" w14:paraId="00C43B0D" w14:textId="77777777">
      <w:pPr>
        <w:rPr>
          <w:szCs w:val="18"/>
        </w:rPr>
      </w:pPr>
      <w:r>
        <w:t xml:space="preserve">Jean </w:t>
      </w:r>
      <w:proofErr w:type="spellStart"/>
      <w:r>
        <w:t>Rummenie</w:t>
      </w:r>
      <w:proofErr w:type="spellEnd"/>
    </w:p>
    <w:p w:rsidR="009E01C5" w:rsidP="009E01C5" w:rsidRDefault="009E01C5" w14:paraId="031A0E02" w14:textId="77777777">
      <w:pPr>
        <w:rPr>
          <w:rFonts w:cs="Arial"/>
          <w:color w:val="000000"/>
          <w:szCs w:val="18"/>
        </w:rPr>
      </w:pPr>
      <w:r w:rsidRPr="00A359BC">
        <w:rPr>
          <w:rFonts w:cs="Arial"/>
          <w:color w:val="000000"/>
          <w:szCs w:val="18"/>
        </w:rPr>
        <w:t xml:space="preserve">Staatssecretaris van </w:t>
      </w:r>
      <w:r w:rsidRPr="000A4D70">
        <w:rPr>
          <w:rFonts w:cs="Arial"/>
          <w:color w:val="000000"/>
          <w:szCs w:val="18"/>
        </w:rPr>
        <w:t>Landbouw, Visserij, Voedselzekerheid en Natuur</w:t>
      </w:r>
    </w:p>
    <w:p w:rsidR="009E01C5" w:rsidP="009E01C5" w:rsidRDefault="009E01C5" w14:paraId="1998239E" w14:textId="77777777">
      <w:pPr>
        <w:rPr>
          <w:rFonts w:cs="Arial"/>
          <w:color w:val="000000"/>
          <w:szCs w:val="18"/>
        </w:rPr>
      </w:pPr>
    </w:p>
    <w:p w:rsidR="009E01C5" w:rsidP="009E01C5" w:rsidRDefault="009E01C5" w14:paraId="7C9B2EE9" w14:textId="77777777">
      <w:pPr>
        <w:rPr>
          <w:rFonts w:cs="Arial"/>
          <w:color w:val="000000"/>
          <w:szCs w:val="18"/>
        </w:rPr>
      </w:pPr>
    </w:p>
    <w:p w:rsidR="009E01C5" w:rsidP="009E01C5" w:rsidRDefault="009E01C5" w14:paraId="68638F46" w14:textId="77777777">
      <w:pPr>
        <w:rPr>
          <w:rFonts w:cs="Arial"/>
          <w:color w:val="000000"/>
          <w:szCs w:val="18"/>
        </w:rPr>
      </w:pPr>
    </w:p>
    <w:p w:rsidR="009E01C5" w:rsidP="009E01C5" w:rsidRDefault="009E01C5" w14:paraId="4E7C64F1" w14:textId="77777777">
      <w:pPr>
        <w:rPr>
          <w:rFonts w:cs="Arial"/>
          <w:color w:val="000000"/>
          <w:szCs w:val="18"/>
        </w:rPr>
      </w:pPr>
    </w:p>
    <w:p w:rsidR="009E01C5" w:rsidP="009E01C5" w:rsidRDefault="009E01C5" w14:paraId="15395CB4" w14:textId="77777777">
      <w:pPr>
        <w:rPr>
          <w:rFonts w:cs="Arial"/>
          <w:color w:val="000000"/>
          <w:szCs w:val="18"/>
        </w:rPr>
      </w:pPr>
    </w:p>
    <w:p w:rsidR="009E01C5" w:rsidP="009E01C5" w:rsidRDefault="009E01C5" w14:paraId="54A60F20" w14:textId="77777777">
      <w:pPr>
        <w:rPr>
          <w:rFonts w:cs="Arial"/>
          <w:color w:val="000000"/>
          <w:szCs w:val="18"/>
        </w:rPr>
      </w:pPr>
      <w:r>
        <w:rPr>
          <w:rFonts w:cs="Arial"/>
          <w:color w:val="000000"/>
          <w:szCs w:val="18"/>
        </w:rPr>
        <w:t>David van Weel</w:t>
      </w:r>
    </w:p>
    <w:p w:rsidRPr="00426BC7" w:rsidR="009E01C5" w:rsidP="009E01C5" w:rsidRDefault="009E01C5" w14:paraId="019F1F23" w14:textId="77777777">
      <w:pPr>
        <w:rPr>
          <w:rFonts w:cs="Arial"/>
          <w:color w:val="000000"/>
          <w:szCs w:val="18"/>
        </w:rPr>
      </w:pPr>
      <w:r>
        <w:rPr>
          <w:rFonts w:cs="Arial"/>
          <w:color w:val="000000"/>
          <w:szCs w:val="18"/>
        </w:rPr>
        <w:t xml:space="preserve">Minister van Buitenlandse Zaken </w:t>
      </w:r>
    </w:p>
    <w:p w:rsidR="009E01C5" w:rsidP="009E01C5" w:rsidRDefault="009E01C5" w14:paraId="507A3364" w14:textId="77777777">
      <w:pPr>
        <w:rPr>
          <w:rStyle w:val="Zwaar"/>
          <w:b w:val="0"/>
          <w:bCs w:val="0"/>
        </w:rPr>
      </w:pPr>
    </w:p>
    <w:p w:rsidR="009E01C5" w:rsidP="009E01C5" w:rsidRDefault="009E01C5" w14:paraId="7B126D93" w14:textId="77777777">
      <w:pPr>
        <w:rPr>
          <w:b/>
        </w:rPr>
      </w:pPr>
      <w:r>
        <w:rPr>
          <w:b/>
        </w:rPr>
        <w:br w:type="page"/>
      </w:r>
    </w:p>
    <w:p w:rsidRPr="006951F4" w:rsidR="009E01C5" w:rsidP="009E01C5" w:rsidRDefault="009E01C5" w14:paraId="0D029B70" w14:textId="77777777">
      <w:pPr>
        <w:rPr>
          <w:b/>
        </w:rPr>
      </w:pPr>
      <w:r w:rsidRPr="00417188">
        <w:rPr>
          <w:b/>
          <w:bCs/>
        </w:rPr>
        <w:t>2025Z18841</w:t>
      </w:r>
    </w:p>
    <w:p w:rsidRPr="00C25A1D" w:rsidR="009E01C5" w:rsidP="009E01C5" w:rsidRDefault="009E01C5" w14:paraId="3811D50E" w14:textId="77777777">
      <w:pPr>
        <w:rPr>
          <w:rStyle w:val="Zwaar"/>
          <w:b w:val="0"/>
          <w:bCs w:val="0"/>
        </w:rPr>
      </w:pPr>
    </w:p>
    <w:p w:rsidR="009E01C5" w:rsidP="009E01C5" w:rsidRDefault="009E01C5" w14:paraId="1F274ADC" w14:textId="77777777">
      <w:pPr>
        <w:rPr>
          <w:szCs w:val="18"/>
        </w:rPr>
      </w:pPr>
      <w:bookmarkStart w:name="_Hlk212448125" w:id="0"/>
      <w:r>
        <w:rPr>
          <w:szCs w:val="18"/>
        </w:rPr>
        <w:t>1</w:t>
      </w:r>
    </w:p>
    <w:p w:rsidR="009E01C5" w:rsidP="009E01C5" w:rsidRDefault="009E01C5" w14:paraId="416FAC6B" w14:textId="77777777">
      <w:pPr>
        <w:rPr>
          <w:szCs w:val="18"/>
        </w:rPr>
      </w:pPr>
      <w:r w:rsidRPr="006B2886">
        <w:rPr>
          <w:szCs w:val="18"/>
        </w:rPr>
        <w:t xml:space="preserve">Heeft u kennisgenomen van het bericht 'Door het WK voetbal van 2030 zijn de straathonden van Marokko nu al vogelvrij'? </w:t>
      </w:r>
    </w:p>
    <w:p w:rsidR="009E01C5" w:rsidP="009E01C5" w:rsidRDefault="009E01C5" w14:paraId="74365E2F" w14:textId="77777777">
      <w:pPr>
        <w:rPr>
          <w:szCs w:val="18"/>
        </w:rPr>
      </w:pPr>
    </w:p>
    <w:p w:rsidRPr="006B2886" w:rsidR="009E01C5" w:rsidP="009E01C5" w:rsidRDefault="009E01C5" w14:paraId="64C81EB1" w14:textId="77777777">
      <w:pPr>
        <w:rPr>
          <w:szCs w:val="18"/>
        </w:rPr>
      </w:pPr>
      <w:r w:rsidRPr="006B2886">
        <w:rPr>
          <w:szCs w:val="18"/>
        </w:rPr>
        <w:t>Antwoord</w:t>
      </w:r>
    </w:p>
    <w:p w:rsidRPr="006B2886" w:rsidR="009E01C5" w:rsidP="009E01C5" w:rsidRDefault="009E01C5" w14:paraId="6C4E629C" w14:textId="77777777">
      <w:pPr>
        <w:rPr>
          <w:szCs w:val="18"/>
        </w:rPr>
      </w:pPr>
      <w:r w:rsidRPr="006B2886">
        <w:rPr>
          <w:szCs w:val="18"/>
        </w:rPr>
        <w:t>Ja, het kabinet heeft kennisgenomen van het krantenartikel waar u op doelt.</w:t>
      </w:r>
      <w:r w:rsidRPr="006B2886">
        <w:rPr>
          <w:szCs w:val="18"/>
        </w:rPr>
        <w:br/>
      </w:r>
      <w:bookmarkEnd w:id="0"/>
    </w:p>
    <w:p w:rsidR="009E01C5" w:rsidP="009E01C5" w:rsidRDefault="009E01C5" w14:paraId="1629F39C" w14:textId="77777777">
      <w:pPr>
        <w:rPr>
          <w:szCs w:val="18"/>
        </w:rPr>
      </w:pPr>
      <w:r>
        <w:rPr>
          <w:szCs w:val="18"/>
        </w:rPr>
        <w:t>2</w:t>
      </w:r>
    </w:p>
    <w:p w:rsidRPr="006B2886" w:rsidR="009E01C5" w:rsidP="009E01C5" w:rsidRDefault="009E01C5" w14:paraId="627361BD" w14:textId="77777777">
      <w:pPr>
        <w:rPr>
          <w:szCs w:val="18"/>
        </w:rPr>
      </w:pPr>
      <w:r w:rsidRPr="006B2886">
        <w:rPr>
          <w:szCs w:val="18"/>
        </w:rPr>
        <w:t>Was u ermee bekend dat straathonden in Marokko massaal worden gedood voor het WK voetbal, onder andere door vergiftiging via voedsel of injecties, door doodschieten, doodknuppelen, verbranden of dumpen in massagraven, soms zelfs nog levend?</w:t>
      </w:r>
      <w:r w:rsidRPr="006B2886">
        <w:rPr>
          <w:szCs w:val="18"/>
        </w:rPr>
        <w:br/>
      </w:r>
    </w:p>
    <w:p w:rsidRPr="006B2886" w:rsidR="009E01C5" w:rsidP="009E01C5" w:rsidRDefault="009E01C5" w14:paraId="7F798718" w14:textId="77777777">
      <w:pPr>
        <w:rPr>
          <w:szCs w:val="18"/>
        </w:rPr>
      </w:pPr>
      <w:r w:rsidRPr="006B2886">
        <w:rPr>
          <w:szCs w:val="18"/>
        </w:rPr>
        <w:t>Antwoord</w:t>
      </w:r>
    </w:p>
    <w:p w:rsidRPr="006B2886" w:rsidR="009E01C5" w:rsidP="009E01C5" w:rsidRDefault="009E01C5" w14:paraId="74409216" w14:textId="77777777">
      <w:pPr>
        <w:rPr>
          <w:szCs w:val="18"/>
        </w:rPr>
      </w:pPr>
      <w:r w:rsidRPr="006B2886">
        <w:rPr>
          <w:szCs w:val="18"/>
        </w:rPr>
        <w:t>Het kabinet heeft dit gelezen in de berichtgeving van de NRC.</w:t>
      </w:r>
    </w:p>
    <w:p w:rsidRPr="006B2886" w:rsidR="009E01C5" w:rsidP="009E01C5" w:rsidRDefault="009E01C5" w14:paraId="6C314542" w14:textId="77777777">
      <w:pPr>
        <w:rPr>
          <w:szCs w:val="18"/>
        </w:rPr>
      </w:pPr>
    </w:p>
    <w:p w:rsidR="009E01C5" w:rsidP="009E01C5" w:rsidRDefault="009E01C5" w14:paraId="393AEB24" w14:textId="77777777">
      <w:pPr>
        <w:rPr>
          <w:szCs w:val="18"/>
        </w:rPr>
      </w:pPr>
      <w:r>
        <w:rPr>
          <w:szCs w:val="18"/>
        </w:rPr>
        <w:t>3</w:t>
      </w:r>
    </w:p>
    <w:p w:rsidR="009E01C5" w:rsidP="009E01C5" w:rsidRDefault="009E01C5" w14:paraId="245B88CA" w14:textId="77777777">
      <w:pPr>
        <w:rPr>
          <w:szCs w:val="18"/>
        </w:rPr>
      </w:pPr>
      <w:r w:rsidRPr="006B2886">
        <w:rPr>
          <w:szCs w:val="18"/>
        </w:rPr>
        <w:t>Wat ging er door u heen toen u las dat honden bloedend worden achtergelaten, “spartelend en schreeuwen van de pijn, waarna ze wegrotten in de brandende zon”?</w:t>
      </w:r>
    </w:p>
    <w:p w:rsidR="009E01C5" w:rsidP="009E01C5" w:rsidRDefault="009E01C5" w14:paraId="669B7683" w14:textId="77777777">
      <w:pPr>
        <w:rPr>
          <w:szCs w:val="18"/>
        </w:rPr>
      </w:pPr>
    </w:p>
    <w:p w:rsidRPr="006B2886" w:rsidR="009E01C5" w:rsidP="009E01C5" w:rsidRDefault="009E01C5" w14:paraId="751E6437" w14:textId="77777777">
      <w:pPr>
        <w:rPr>
          <w:szCs w:val="18"/>
        </w:rPr>
      </w:pPr>
      <w:r w:rsidRPr="006B2886">
        <w:rPr>
          <w:szCs w:val="18"/>
        </w:rPr>
        <w:t>Antwoord</w:t>
      </w:r>
    </w:p>
    <w:p w:rsidR="009E01C5" w:rsidP="009E01C5" w:rsidRDefault="009E01C5" w14:paraId="29F79003" w14:textId="77777777">
      <w:pPr>
        <w:rPr>
          <w:szCs w:val="18"/>
        </w:rPr>
      </w:pPr>
      <w:r w:rsidRPr="006B2886">
        <w:rPr>
          <w:szCs w:val="18"/>
        </w:rPr>
        <w:t xml:space="preserve">Uiteraard vindt het kabinet dat moet worden voorkomen dat dieren gewond raken en pijn lijden. </w:t>
      </w:r>
    </w:p>
    <w:p w:rsidRPr="006B2886" w:rsidR="009E01C5" w:rsidP="009E01C5" w:rsidRDefault="009E01C5" w14:paraId="195C8AA6" w14:textId="77777777">
      <w:pPr>
        <w:ind w:left="360"/>
        <w:rPr>
          <w:szCs w:val="18"/>
        </w:rPr>
      </w:pPr>
    </w:p>
    <w:p w:rsidR="009E01C5" w:rsidP="009E01C5" w:rsidRDefault="009E01C5" w14:paraId="0E3FC7B1" w14:textId="77777777">
      <w:pPr>
        <w:rPr>
          <w:szCs w:val="18"/>
        </w:rPr>
      </w:pPr>
      <w:r>
        <w:rPr>
          <w:szCs w:val="18"/>
        </w:rPr>
        <w:t>4</w:t>
      </w:r>
    </w:p>
    <w:p w:rsidRPr="003F17C3" w:rsidR="009E01C5" w:rsidP="009E01C5" w:rsidRDefault="009E01C5" w14:paraId="3FDC8C6B" w14:textId="77777777">
      <w:pPr>
        <w:rPr>
          <w:szCs w:val="18"/>
        </w:rPr>
      </w:pPr>
      <w:r w:rsidRPr="003F17C3">
        <w:rPr>
          <w:szCs w:val="18"/>
        </w:rPr>
        <w:t>Heeft u ervan kennisgenomen dat dierenorganisaties alternatieve hulp hebben aangeboden, zoals sterilisatie en vaccinatie, maar dat dit wordt geweigerd door de Marokkaanse regering? Wat vindt u hiervan?</w:t>
      </w:r>
    </w:p>
    <w:p w:rsidR="009E01C5" w:rsidP="009E01C5" w:rsidRDefault="009E01C5" w14:paraId="0B03CAC7" w14:textId="77777777">
      <w:pPr>
        <w:rPr>
          <w:szCs w:val="18"/>
        </w:rPr>
      </w:pPr>
    </w:p>
    <w:p w:rsidRPr="006B2886" w:rsidR="009E01C5" w:rsidP="009E01C5" w:rsidRDefault="009E01C5" w14:paraId="2B86E8F8" w14:textId="77777777">
      <w:pPr>
        <w:rPr>
          <w:szCs w:val="18"/>
        </w:rPr>
      </w:pPr>
      <w:r w:rsidRPr="006B2886">
        <w:rPr>
          <w:szCs w:val="18"/>
        </w:rPr>
        <w:t>Antwoord</w:t>
      </w:r>
    </w:p>
    <w:p w:rsidR="009E01C5" w:rsidP="009E01C5" w:rsidRDefault="009E01C5" w14:paraId="71A4402B" w14:textId="77777777">
      <w:pPr>
        <w:rPr>
          <w:szCs w:val="18"/>
        </w:rPr>
      </w:pPr>
      <w:r w:rsidRPr="006B2886">
        <w:rPr>
          <w:szCs w:val="18"/>
        </w:rPr>
        <w:t xml:space="preserve">Het staat voorop dat het kabinet vindt dat waar mogelijk diervriendelijke oplossingen moeten worden gezocht voor zwerfdieren. De behandeling van zwerfdieren in Marokko betreft een interne Marokkaanse aangelegenheid. Het kabinet heeft begrepen dat de Marokkaanse autoriteiten vasthouden aan het officiële beleid van vangen-steriliseren-vaccineren en terugzetten. </w:t>
      </w:r>
    </w:p>
    <w:p w:rsidRPr="006B2886" w:rsidR="009E01C5" w:rsidP="009E01C5" w:rsidRDefault="009E01C5" w14:paraId="453E95CD" w14:textId="77777777">
      <w:pPr>
        <w:ind w:left="360"/>
        <w:rPr>
          <w:szCs w:val="18"/>
        </w:rPr>
      </w:pPr>
    </w:p>
    <w:p w:rsidR="009E01C5" w:rsidP="009E01C5" w:rsidRDefault="009E01C5" w14:paraId="0D05ADC5" w14:textId="77777777">
      <w:pPr>
        <w:rPr>
          <w:szCs w:val="18"/>
        </w:rPr>
      </w:pPr>
      <w:r>
        <w:rPr>
          <w:szCs w:val="18"/>
        </w:rPr>
        <w:t>5</w:t>
      </w:r>
    </w:p>
    <w:p w:rsidRPr="006B2886" w:rsidR="009E01C5" w:rsidP="009E01C5" w:rsidRDefault="009E01C5" w14:paraId="2DE81F4E" w14:textId="77777777">
      <w:pPr>
        <w:rPr>
          <w:szCs w:val="18"/>
        </w:rPr>
      </w:pPr>
      <w:r w:rsidRPr="006B2886">
        <w:rPr>
          <w:szCs w:val="18"/>
        </w:rPr>
        <w:t>Heeft u gezien dat de Marokkaanse regering in plaats daarvan werkt aan een nieuwe wet die het strafbaar maakt om voedsel, onderdak of zorg te bieden aan straathonden? Deelt u de mening dat dit volledig ingaat tegen de intrinsieke waarde van dieren? Zo nee, waarom niet?</w:t>
      </w:r>
    </w:p>
    <w:p w:rsidR="009E01C5" w:rsidP="009E01C5" w:rsidRDefault="009E01C5" w14:paraId="3D05CAC7" w14:textId="77777777">
      <w:pPr>
        <w:rPr>
          <w:szCs w:val="18"/>
        </w:rPr>
      </w:pPr>
    </w:p>
    <w:p w:rsidRPr="006B2886" w:rsidR="009E01C5" w:rsidP="009E01C5" w:rsidRDefault="009E01C5" w14:paraId="22410D29" w14:textId="77777777">
      <w:pPr>
        <w:rPr>
          <w:szCs w:val="18"/>
        </w:rPr>
      </w:pPr>
      <w:r w:rsidRPr="006B2886">
        <w:rPr>
          <w:szCs w:val="18"/>
        </w:rPr>
        <w:t>Antwoord</w:t>
      </w:r>
    </w:p>
    <w:p w:rsidR="009E01C5" w:rsidP="009E01C5" w:rsidRDefault="009E01C5" w14:paraId="34A2A1B5" w14:textId="77777777">
      <w:pPr>
        <w:rPr>
          <w:szCs w:val="18"/>
        </w:rPr>
      </w:pPr>
      <w:r w:rsidRPr="006B2886">
        <w:rPr>
          <w:szCs w:val="18"/>
        </w:rPr>
        <w:t xml:space="preserve">Als dat inderdaad het geval is dan zou dat haaks staan op de intrinsieke waarde van dieren zoals we die in Nederland kennen. </w:t>
      </w:r>
    </w:p>
    <w:p w:rsidRPr="006B2886" w:rsidR="009E01C5" w:rsidP="009E01C5" w:rsidRDefault="009E01C5" w14:paraId="5E225EFD" w14:textId="77777777">
      <w:pPr>
        <w:ind w:left="360"/>
        <w:rPr>
          <w:szCs w:val="18"/>
        </w:rPr>
      </w:pPr>
    </w:p>
    <w:p w:rsidR="009E01C5" w:rsidP="009E01C5" w:rsidRDefault="009E01C5" w14:paraId="67A2FFA0" w14:textId="77777777">
      <w:pPr>
        <w:rPr>
          <w:szCs w:val="18"/>
        </w:rPr>
      </w:pPr>
      <w:r>
        <w:rPr>
          <w:szCs w:val="18"/>
        </w:rPr>
        <w:t>6</w:t>
      </w:r>
    </w:p>
    <w:p w:rsidR="009E01C5" w:rsidP="009E01C5" w:rsidRDefault="009E01C5" w14:paraId="733596A8" w14:textId="77777777">
      <w:pPr>
        <w:rPr>
          <w:szCs w:val="18"/>
        </w:rPr>
      </w:pPr>
      <w:r>
        <w:rPr>
          <w:szCs w:val="18"/>
        </w:rPr>
        <w:t>6</w:t>
      </w:r>
    </w:p>
    <w:p w:rsidR="009E01C5" w:rsidP="009E01C5" w:rsidRDefault="009E01C5" w14:paraId="69E19CB2" w14:textId="77777777">
      <w:pPr>
        <w:rPr>
          <w:szCs w:val="18"/>
        </w:rPr>
      </w:pPr>
      <w:r w:rsidRPr="003F17C3">
        <w:rPr>
          <w:szCs w:val="18"/>
        </w:rPr>
        <w:t xml:space="preserve">Onderschrijft u de conclusie van de World </w:t>
      </w:r>
      <w:proofErr w:type="spellStart"/>
      <w:r w:rsidRPr="003F17C3">
        <w:rPr>
          <w:szCs w:val="18"/>
        </w:rPr>
        <w:t>Organisation</w:t>
      </w:r>
      <w:proofErr w:type="spellEnd"/>
      <w:r w:rsidRPr="003F17C3">
        <w:rPr>
          <w:szCs w:val="18"/>
        </w:rPr>
        <w:t xml:space="preserve"> </w:t>
      </w:r>
      <w:proofErr w:type="spellStart"/>
      <w:r w:rsidRPr="003F17C3">
        <w:rPr>
          <w:szCs w:val="18"/>
        </w:rPr>
        <w:t>for</w:t>
      </w:r>
      <w:proofErr w:type="spellEnd"/>
      <w:r w:rsidRPr="003F17C3">
        <w:rPr>
          <w:szCs w:val="18"/>
        </w:rPr>
        <w:t xml:space="preserve"> </w:t>
      </w:r>
      <w:proofErr w:type="spellStart"/>
      <w:r w:rsidRPr="003F17C3">
        <w:rPr>
          <w:szCs w:val="18"/>
        </w:rPr>
        <w:t>Animal</w:t>
      </w:r>
      <w:proofErr w:type="spellEnd"/>
      <w:r w:rsidRPr="003F17C3">
        <w:rPr>
          <w:szCs w:val="18"/>
        </w:rPr>
        <w:t xml:space="preserve"> Health dat het op grote schaal doden van honden ineffectief is en mogelijk zelfs contraproductief, hetgeen bovendien is bevestigd door de Eurocommissaris voor dierenwelzijn? </w:t>
      </w:r>
    </w:p>
    <w:p w:rsidR="009E01C5" w:rsidP="009E01C5" w:rsidRDefault="009E01C5" w14:paraId="0F4547A3" w14:textId="77777777">
      <w:pPr>
        <w:rPr>
          <w:szCs w:val="18"/>
        </w:rPr>
      </w:pPr>
    </w:p>
    <w:p w:rsidRPr="006B2886" w:rsidR="009E01C5" w:rsidP="009E01C5" w:rsidRDefault="009E01C5" w14:paraId="6FD9EC10" w14:textId="77777777">
      <w:pPr>
        <w:rPr>
          <w:szCs w:val="18"/>
        </w:rPr>
      </w:pPr>
      <w:r w:rsidRPr="006B2886">
        <w:rPr>
          <w:szCs w:val="18"/>
        </w:rPr>
        <w:t>Antwoord</w:t>
      </w:r>
    </w:p>
    <w:p w:rsidR="009E01C5" w:rsidP="009E01C5" w:rsidRDefault="009E01C5" w14:paraId="16421654" w14:textId="77777777">
      <w:pPr>
        <w:rPr>
          <w:szCs w:val="18"/>
        </w:rPr>
      </w:pPr>
      <w:r w:rsidRPr="006B2886">
        <w:rPr>
          <w:szCs w:val="18"/>
        </w:rPr>
        <w:t xml:space="preserve">Het op grote schaal ruimen van zwerfhonden kan inderdaad de prevalentie van rabiës/hondsdolheid in de hand werken, omdat het de vaccinatiegraad kan verlagen (doordat gevaccineerde dieren uit de populatie verdwijnen). De WOAH stelt ook dat euthanasie als enige maatregel geen effect heeft, maar dat </w:t>
      </w:r>
      <w:r>
        <w:rPr>
          <w:szCs w:val="18"/>
        </w:rPr>
        <w:t xml:space="preserve">de </w:t>
      </w:r>
      <w:r w:rsidRPr="006B2886">
        <w:rPr>
          <w:szCs w:val="18"/>
        </w:rPr>
        <w:t>zwerfhondenproblematiek alleen kan worden aangepakt door een combinatie van maatregelen gericht op het borgen van diergezondheid, - welzijn en verantwoord houderschap. Het kabinet onderschrijft deze aanpak.</w:t>
      </w:r>
      <w:r>
        <w:rPr>
          <w:szCs w:val="18"/>
        </w:rPr>
        <w:t xml:space="preserve"> </w:t>
      </w:r>
      <w:r w:rsidRPr="006B2886">
        <w:rPr>
          <w:szCs w:val="18"/>
        </w:rPr>
        <w:t>Zoals ook aangegeven in de beantwoording van Kamervragen over straathonden in Turkije (Kamerstuk 2024Z12225) heeft deze gecombineerde aanpak er (waarschijnlijk) toe geleid dat Nederland momenteel vrij is van zwerfhonden.</w:t>
      </w:r>
    </w:p>
    <w:p w:rsidRPr="006B2886" w:rsidR="009E01C5" w:rsidP="009E01C5" w:rsidRDefault="009E01C5" w14:paraId="005F5961" w14:textId="77777777">
      <w:pPr>
        <w:rPr>
          <w:szCs w:val="18"/>
        </w:rPr>
      </w:pPr>
    </w:p>
    <w:p w:rsidR="009E01C5" w:rsidP="009E01C5" w:rsidRDefault="009E01C5" w14:paraId="64F48EF1" w14:textId="77777777">
      <w:pPr>
        <w:rPr>
          <w:szCs w:val="18"/>
        </w:rPr>
      </w:pPr>
      <w:r>
        <w:rPr>
          <w:szCs w:val="18"/>
        </w:rPr>
        <w:t>7</w:t>
      </w:r>
    </w:p>
    <w:p w:rsidRPr="006B2886" w:rsidR="009E01C5" w:rsidP="009E01C5" w:rsidRDefault="009E01C5" w14:paraId="151C8FF1" w14:textId="77777777">
      <w:pPr>
        <w:rPr>
          <w:szCs w:val="18"/>
        </w:rPr>
      </w:pPr>
      <w:r w:rsidRPr="006B2886">
        <w:rPr>
          <w:szCs w:val="18"/>
        </w:rPr>
        <w:t>Bent u bereid om hierover op korte termijn met Marokko, bilateraal of in Europese Unie (EU)-verband, in gesprek te gaan en daarbij het doden van straathonden nadrukkelijk ter discussie te stellen? Zo nee, waarom niet?</w:t>
      </w:r>
    </w:p>
    <w:p w:rsidR="009E01C5" w:rsidP="009E01C5" w:rsidRDefault="009E01C5" w14:paraId="03CAD0FE" w14:textId="77777777">
      <w:pPr>
        <w:rPr>
          <w:szCs w:val="18"/>
        </w:rPr>
      </w:pPr>
    </w:p>
    <w:p w:rsidRPr="006B2886" w:rsidR="009E01C5" w:rsidP="009E01C5" w:rsidRDefault="009E01C5" w14:paraId="16C05BD8" w14:textId="77777777">
      <w:pPr>
        <w:rPr>
          <w:szCs w:val="18"/>
        </w:rPr>
      </w:pPr>
      <w:r w:rsidRPr="006B2886">
        <w:rPr>
          <w:szCs w:val="18"/>
        </w:rPr>
        <w:t>Antwoord</w:t>
      </w:r>
    </w:p>
    <w:p w:rsidR="009E01C5" w:rsidP="009E01C5" w:rsidRDefault="009E01C5" w14:paraId="6C903074" w14:textId="77777777">
      <w:pPr>
        <w:rPr>
          <w:szCs w:val="18"/>
        </w:rPr>
      </w:pPr>
      <w:r w:rsidRPr="006B2886">
        <w:rPr>
          <w:szCs w:val="18"/>
        </w:rPr>
        <w:t xml:space="preserve">Het betreft hier een interne Marokkaanse aangelegenheid. Het kabinet werd geïnformeerd dat in Marokko onlangs nationale wetgeving werd aangenomen rondom de behandeling en opvang van zwerfhonden en dat er o.a. plannen zouden zijn om vóór het einde van 2025 het aantal opvangcentra voor zwerfhonden uit te breiden. </w:t>
      </w:r>
    </w:p>
    <w:p w:rsidRPr="006B2886" w:rsidR="009E01C5" w:rsidP="009E01C5" w:rsidRDefault="009E01C5" w14:paraId="729FBAD0" w14:textId="77777777">
      <w:pPr>
        <w:ind w:left="360"/>
        <w:rPr>
          <w:szCs w:val="18"/>
        </w:rPr>
      </w:pPr>
    </w:p>
    <w:p w:rsidR="009E01C5" w:rsidP="009E01C5" w:rsidRDefault="009E01C5" w14:paraId="74CEB452" w14:textId="77777777">
      <w:pPr>
        <w:rPr>
          <w:szCs w:val="18"/>
        </w:rPr>
      </w:pPr>
      <w:r>
        <w:rPr>
          <w:szCs w:val="18"/>
        </w:rPr>
        <w:t>8</w:t>
      </w:r>
    </w:p>
    <w:p w:rsidRPr="003F17C3" w:rsidR="009E01C5" w:rsidP="009E01C5" w:rsidRDefault="009E01C5" w14:paraId="38E8AA3F" w14:textId="77777777">
      <w:pPr>
        <w:rPr>
          <w:szCs w:val="18"/>
        </w:rPr>
      </w:pPr>
      <w:r w:rsidRPr="003F17C3">
        <w:rPr>
          <w:szCs w:val="18"/>
        </w:rPr>
        <w:t>Bent u bereid om bij de Marokkaanse regering onder de aandacht te brengen hoe de Nederlandse zorgplicht voor dieren is ingericht en daarbij duidelijk te maken dat deze aanpak juist leidt tot minder problemen met straatdieren dan het massaal doden van honden en het criminaliseren van hulp aan deze dieren? Zo nee, waarom niet?</w:t>
      </w:r>
    </w:p>
    <w:p w:rsidR="009E01C5" w:rsidP="009E01C5" w:rsidRDefault="009E01C5" w14:paraId="50D8017C" w14:textId="77777777">
      <w:pPr>
        <w:rPr>
          <w:szCs w:val="18"/>
        </w:rPr>
      </w:pPr>
    </w:p>
    <w:p w:rsidRPr="006B2886" w:rsidR="009E01C5" w:rsidP="009E01C5" w:rsidRDefault="009E01C5" w14:paraId="09BDE0A5" w14:textId="77777777">
      <w:pPr>
        <w:rPr>
          <w:szCs w:val="18"/>
        </w:rPr>
      </w:pPr>
      <w:r w:rsidRPr="006B2886">
        <w:rPr>
          <w:szCs w:val="18"/>
        </w:rPr>
        <w:t>Antwoord</w:t>
      </w:r>
    </w:p>
    <w:p w:rsidR="009E01C5" w:rsidP="009E01C5" w:rsidRDefault="009E01C5" w14:paraId="545FD150" w14:textId="77777777">
      <w:pPr>
        <w:rPr>
          <w:szCs w:val="18"/>
        </w:rPr>
      </w:pPr>
      <w:r w:rsidRPr="006B2886">
        <w:rPr>
          <w:szCs w:val="18"/>
        </w:rPr>
        <w:t>De indruk bestaat bij het kabinet dat de Marokkaanse autoriteiten reeds bekend zijn met de diverse methoden om de overlast van zwerfhonden aan te pakken, waaronder diervriendelijker methoden. Daarnaast is het feit dat Nederland momenteel vrij is van zwerfhonden lastig terug te leiden naar een enkele maatregel als de zorgplicht. Zoals aangegeven bij Vraag 6 is dit waarschijnlijk het gevolg van een combinatie van maatregelen.</w:t>
      </w:r>
    </w:p>
    <w:p w:rsidR="009E01C5" w:rsidP="009E01C5" w:rsidRDefault="009E01C5" w14:paraId="7AEDCCD1" w14:textId="77777777">
      <w:pPr>
        <w:spacing w:line="240" w:lineRule="auto"/>
        <w:rPr>
          <w:szCs w:val="18"/>
        </w:rPr>
      </w:pPr>
      <w:r>
        <w:rPr>
          <w:szCs w:val="18"/>
        </w:rPr>
        <w:br w:type="page"/>
      </w:r>
    </w:p>
    <w:p w:rsidRPr="006B2886" w:rsidR="009E01C5" w:rsidP="009E01C5" w:rsidRDefault="009E01C5" w14:paraId="0FD75734" w14:textId="77777777">
      <w:pPr>
        <w:ind w:left="360"/>
        <w:rPr>
          <w:szCs w:val="18"/>
        </w:rPr>
      </w:pPr>
    </w:p>
    <w:p w:rsidR="009E01C5" w:rsidP="009E01C5" w:rsidRDefault="009E01C5" w14:paraId="5339214F" w14:textId="77777777">
      <w:pPr>
        <w:rPr>
          <w:szCs w:val="18"/>
        </w:rPr>
      </w:pPr>
      <w:r>
        <w:rPr>
          <w:szCs w:val="18"/>
        </w:rPr>
        <w:t>9</w:t>
      </w:r>
    </w:p>
    <w:p w:rsidRPr="006B2886" w:rsidR="009E01C5" w:rsidP="009E01C5" w:rsidRDefault="009E01C5" w14:paraId="51BFAF1C" w14:textId="77777777">
      <w:pPr>
        <w:rPr>
          <w:szCs w:val="18"/>
        </w:rPr>
      </w:pPr>
      <w:r w:rsidRPr="006B2886">
        <w:rPr>
          <w:szCs w:val="18"/>
        </w:rPr>
        <w:t>Kunt u deze vragen één voor één en binnen de daarvoor gestelde termijn beantwoorden?</w:t>
      </w:r>
    </w:p>
    <w:p w:rsidR="009E01C5" w:rsidP="009E01C5" w:rsidRDefault="009E01C5" w14:paraId="41ADB617" w14:textId="77777777">
      <w:pPr>
        <w:rPr>
          <w:szCs w:val="18"/>
        </w:rPr>
      </w:pPr>
    </w:p>
    <w:p w:rsidR="009E01C5" w:rsidP="009E01C5" w:rsidRDefault="009E01C5" w14:paraId="402F5FEE" w14:textId="77777777">
      <w:pPr>
        <w:rPr>
          <w:szCs w:val="18"/>
        </w:rPr>
      </w:pPr>
      <w:r w:rsidRPr="006B2886">
        <w:rPr>
          <w:szCs w:val="18"/>
        </w:rPr>
        <w:t>Antwoord</w:t>
      </w:r>
    </w:p>
    <w:p w:rsidRPr="00426BC7" w:rsidR="009E01C5" w:rsidP="009E01C5" w:rsidRDefault="009E01C5" w14:paraId="7480038D" w14:textId="77777777">
      <w:pPr>
        <w:rPr>
          <w:rFonts w:cs="Arial"/>
          <w:color w:val="000000"/>
          <w:szCs w:val="18"/>
        </w:rPr>
      </w:pPr>
      <w:r w:rsidRPr="006B2886">
        <w:rPr>
          <w:szCs w:val="18"/>
        </w:rPr>
        <w:t xml:space="preserve">De vragen zijn zo spoedig mogelijk beantwoord. </w:t>
      </w:r>
    </w:p>
    <w:p w:rsidRPr="009E01C5" w:rsidR="00426BC7" w:rsidP="009E01C5" w:rsidRDefault="00426BC7" w14:paraId="13646012" w14:textId="354F0A13"/>
    <w:sectPr w:rsidRPr="009E01C5" w:rsidR="00426BC7" w:rsidSect="00D604B3">
      <w:headerReference w:type="default" r:id="rId7"/>
      <w:footerReference w:type="default" r:id="rId8"/>
      <w:headerReference w:type="first" r:id="rId9"/>
      <w:footerReference w:type="first" r:id="rId10"/>
      <w:pgSz w:w="11906" w:h="16838" w:code="9"/>
      <w:pgMar w:top="2398" w:right="2818" w:bottom="1077" w:left="1559" w:header="2398" w:footer="56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7BF993" w14:textId="77777777" w:rsidR="006E052D" w:rsidRDefault="006E052D">
      <w:r>
        <w:separator/>
      </w:r>
    </w:p>
    <w:p w14:paraId="1A226C93" w14:textId="77777777" w:rsidR="006E052D" w:rsidRDefault="006E052D"/>
  </w:endnote>
  <w:endnote w:type="continuationSeparator" w:id="0">
    <w:p w14:paraId="20AF4CF9" w14:textId="77777777" w:rsidR="006E052D" w:rsidRDefault="006E052D">
      <w:r>
        <w:continuationSeparator/>
      </w:r>
    </w:p>
    <w:p w14:paraId="0028B73D" w14:textId="77777777" w:rsidR="006E052D" w:rsidRDefault="006E05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panose1 w:val="00000000000000000000"/>
    <w:charset w:val="00"/>
    <w:family w:val="swiss"/>
    <w:notTrueType/>
    <w:pitch w:val="default"/>
    <w:sig w:usb0="00000003" w:usb1="00000000" w:usb2="00000000" w:usb3="00000000" w:csb0="00000001" w:csb1="00000000"/>
  </w:font>
  <w:font w:name="KIX Barcode">
    <w:panose1 w:val="020B7200000000000000"/>
    <w:charset w:val="00"/>
    <w:family w:val="swiss"/>
    <w:pitch w:val="variable"/>
    <w:sig w:usb0="8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Agrofont">
    <w:panose1 w:val="020B0503040100020103"/>
    <w:charset w:val="00"/>
    <w:family w:val="swiss"/>
    <w:pitch w:val="variable"/>
    <w:sig w:usb0="800000A7" w:usb1="0000004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2E1DF" w14:textId="77777777" w:rsidR="00527BD4" w:rsidRPr="00BC3B53" w:rsidRDefault="00527BD4" w:rsidP="008C356D">
    <w:pPr>
      <w:pStyle w:val="Voettekst"/>
      <w:spacing w:line="240" w:lineRule="auto"/>
      <w:rPr>
        <w:sz w:val="2"/>
        <w:szCs w:val="2"/>
      </w:rPr>
    </w:pPr>
  </w:p>
  <w:tbl>
    <w:tblPr>
      <w:tblW w:w="9757" w:type="dxa"/>
      <w:tblLayout w:type="fixed"/>
      <w:tblCellMar>
        <w:left w:w="0" w:type="dxa"/>
        <w:right w:w="0" w:type="dxa"/>
      </w:tblCellMar>
      <w:tblLook w:val="0000" w:firstRow="0" w:lastRow="0" w:firstColumn="0" w:lastColumn="0" w:noHBand="0" w:noVBand="0"/>
    </w:tblPr>
    <w:tblGrid>
      <w:gridCol w:w="7601"/>
      <w:gridCol w:w="2156"/>
    </w:tblGrid>
    <w:tr w:rsidR="00655E64" w14:paraId="053B5979" w14:textId="77777777" w:rsidTr="00CA6A25">
      <w:trPr>
        <w:trHeight w:hRule="exact" w:val="240"/>
      </w:trPr>
      <w:tc>
        <w:tcPr>
          <w:tcW w:w="7601" w:type="dxa"/>
        </w:tcPr>
        <w:p w14:paraId="492FF7F6" w14:textId="77777777" w:rsidR="00527BD4" w:rsidRDefault="00527BD4" w:rsidP="003F1F6B">
          <w:pPr>
            <w:pStyle w:val="Huisstijl-Rubricering"/>
          </w:pPr>
        </w:p>
      </w:tc>
      <w:tc>
        <w:tcPr>
          <w:tcW w:w="2156" w:type="dxa"/>
        </w:tcPr>
        <w:p w14:paraId="50486AF0" w14:textId="79853A76" w:rsidR="00527BD4" w:rsidRPr="00645414" w:rsidRDefault="003A617B" w:rsidP="00645414">
          <w:pPr>
            <w:pStyle w:val="Huisstijl-Paginanummering"/>
          </w:pPr>
          <w:r>
            <w:t>Pagina</w:t>
          </w:r>
          <w:r w:rsidRPr="00645414">
            <w:t xml:space="preserve"> </w:t>
          </w:r>
          <w:r w:rsidRPr="00645414">
            <w:fldChar w:fldCharType="begin"/>
          </w:r>
          <w:r w:rsidRPr="00645414">
            <w:instrText xml:space="preserve"> PAGE   \* MERGEFORMAT </w:instrText>
          </w:r>
          <w:r w:rsidRPr="00645414">
            <w:fldChar w:fldCharType="separate"/>
          </w:r>
          <w:r w:rsidR="006247BE">
            <w:t>2</w:t>
          </w:r>
          <w:r w:rsidRPr="00645414">
            <w:fldChar w:fldCharType="end"/>
          </w:r>
          <w:r w:rsidRPr="00645414">
            <w:t xml:space="preserve"> </w:t>
          </w:r>
          <w:r>
            <w:t>van</w:t>
          </w:r>
          <w:r w:rsidRPr="00645414">
            <w:t xml:space="preserve"> </w:t>
          </w:r>
          <w:fldSimple w:instr=" SECTIONPAGES   \* MERGEFORMAT ">
            <w:r w:rsidR="002C0DF4">
              <w:t>4</w:t>
            </w:r>
          </w:fldSimple>
        </w:p>
      </w:tc>
    </w:tr>
  </w:tbl>
  <w:p w14:paraId="50E43A18" w14:textId="77777777" w:rsidR="00527BD4" w:rsidRPr="00BC3B53" w:rsidRDefault="00527BD4" w:rsidP="00BC3B53">
    <w:pPr>
      <w:pStyle w:val="Voettekst"/>
      <w:spacing w:line="240" w:lineRule="auto"/>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71" w:type="dxa"/>
      <w:tblLayout w:type="fixed"/>
      <w:tblCellMar>
        <w:left w:w="0" w:type="dxa"/>
        <w:right w:w="0" w:type="dxa"/>
      </w:tblCellMar>
      <w:tblLook w:val="0000" w:firstRow="0" w:lastRow="0" w:firstColumn="0" w:lastColumn="0" w:noHBand="0" w:noVBand="0"/>
    </w:tblPr>
    <w:tblGrid>
      <w:gridCol w:w="7601"/>
      <w:gridCol w:w="2170"/>
    </w:tblGrid>
    <w:tr w:rsidR="00655E64" w14:paraId="62E472A2" w14:textId="77777777" w:rsidTr="00CA6A25">
      <w:trPr>
        <w:trHeight w:hRule="exact" w:val="240"/>
      </w:trPr>
      <w:tc>
        <w:tcPr>
          <w:tcW w:w="7601" w:type="dxa"/>
        </w:tcPr>
        <w:p w14:paraId="2713051B" w14:textId="77777777" w:rsidR="00527BD4" w:rsidRDefault="00527BD4" w:rsidP="008C356D">
          <w:pPr>
            <w:pStyle w:val="Huisstijl-Rubricering"/>
          </w:pPr>
        </w:p>
      </w:tc>
      <w:tc>
        <w:tcPr>
          <w:tcW w:w="2170" w:type="dxa"/>
        </w:tcPr>
        <w:p w14:paraId="1FB7A292" w14:textId="389E16FA" w:rsidR="00527BD4" w:rsidRPr="00ED539E" w:rsidRDefault="003A617B" w:rsidP="00ED539E">
          <w:pPr>
            <w:pStyle w:val="Huisstijl-Paginanummering"/>
          </w:pPr>
          <w:r>
            <w:t>Pagina</w:t>
          </w:r>
          <w:r w:rsidRPr="00645414">
            <w:t xml:space="preserve"> </w:t>
          </w:r>
          <w:r w:rsidRPr="00645414">
            <w:fldChar w:fldCharType="begin"/>
          </w:r>
          <w:r w:rsidRPr="00645414">
            <w:instrText xml:space="preserve"> PAGE   \* MERGEFORMAT </w:instrText>
          </w:r>
          <w:r w:rsidRPr="00645414">
            <w:fldChar w:fldCharType="separate"/>
          </w:r>
          <w:r w:rsidR="0039201D">
            <w:t>1</w:t>
          </w:r>
          <w:r w:rsidRPr="00645414">
            <w:fldChar w:fldCharType="end"/>
          </w:r>
          <w:r w:rsidRPr="00ED539E">
            <w:rPr>
              <w:rStyle w:val="Huisstijl-GegevenCharChar"/>
            </w:rPr>
            <w:t xml:space="preserve"> </w:t>
          </w:r>
          <w:r>
            <w:t>van</w:t>
          </w:r>
          <w:r w:rsidRPr="00ED539E">
            <w:t xml:space="preserve"> </w:t>
          </w:r>
          <w:fldSimple w:instr=" SECTIONPAGES   \* MERGEFORMAT ">
            <w:r w:rsidR="002C0DF4">
              <w:t>4</w:t>
            </w:r>
          </w:fldSimple>
        </w:p>
      </w:tc>
    </w:tr>
  </w:tbl>
  <w:p w14:paraId="710EA882" w14:textId="77777777" w:rsidR="00527BD4" w:rsidRPr="00BC3B53" w:rsidRDefault="00527BD4" w:rsidP="008C356D">
    <w:pPr>
      <w:pStyle w:val="Voettekst"/>
      <w:spacing w:line="240" w:lineRule="auto"/>
      <w:rPr>
        <w:sz w:val="2"/>
        <w:szCs w:val="2"/>
      </w:rPr>
    </w:pPr>
  </w:p>
  <w:p w14:paraId="5A638680" w14:textId="77777777" w:rsidR="00527BD4" w:rsidRPr="00BC3B53" w:rsidRDefault="00527BD4" w:rsidP="00023E9A">
    <w:pPr>
      <w:pStyle w:val="Voettekst"/>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588D77" w14:textId="77777777" w:rsidR="006E052D" w:rsidRDefault="006E052D">
      <w:r>
        <w:separator/>
      </w:r>
    </w:p>
    <w:p w14:paraId="0937F4F6" w14:textId="77777777" w:rsidR="006E052D" w:rsidRDefault="006E052D"/>
  </w:footnote>
  <w:footnote w:type="continuationSeparator" w:id="0">
    <w:p w14:paraId="6FCC3233" w14:textId="77777777" w:rsidR="006E052D" w:rsidRDefault="006E052D">
      <w:r>
        <w:continuationSeparator/>
      </w:r>
    </w:p>
    <w:p w14:paraId="07AEB6D5" w14:textId="77777777" w:rsidR="006E052D" w:rsidRDefault="006E052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42" w:rightFromText="142" w:vertAnchor="page" w:tblpX="7628" w:tblpY="2978"/>
      <w:tblOverlap w:val="never"/>
      <w:tblW w:w="2156" w:type="dxa"/>
      <w:tblLayout w:type="fixed"/>
      <w:tblCellMar>
        <w:left w:w="0" w:type="dxa"/>
        <w:right w:w="0" w:type="dxa"/>
      </w:tblCellMar>
      <w:tblLook w:val="0000" w:firstRow="0" w:lastRow="0" w:firstColumn="0" w:lastColumn="0" w:noHBand="0" w:noVBand="0"/>
    </w:tblPr>
    <w:tblGrid>
      <w:gridCol w:w="2156"/>
    </w:tblGrid>
    <w:tr w:rsidR="00655E64" w14:paraId="6DD941C2" w14:textId="77777777" w:rsidTr="00A50CF6">
      <w:tc>
        <w:tcPr>
          <w:tcW w:w="2156" w:type="dxa"/>
        </w:tcPr>
        <w:p w14:paraId="6810F6CF" w14:textId="77777777" w:rsidR="00527BD4" w:rsidRPr="005819CE" w:rsidRDefault="003A617B" w:rsidP="00A50CF6">
          <w:pPr>
            <w:pStyle w:val="Huisstijl-Adres"/>
            <w:rPr>
              <w:b/>
            </w:rPr>
          </w:pPr>
          <w:r>
            <w:rPr>
              <w:b/>
            </w:rPr>
            <w:t>Directoraat-generaal Agro</w:t>
          </w:r>
          <w:r w:rsidRPr="005819CE">
            <w:rPr>
              <w:b/>
            </w:rPr>
            <w:br/>
          </w:r>
          <w:r>
            <w:t>Directie Dierlijke Agroketens en Dierenwelzijn</w:t>
          </w:r>
        </w:p>
      </w:tc>
    </w:tr>
    <w:tr w:rsidR="00655E64" w14:paraId="573FEAE9" w14:textId="77777777" w:rsidTr="00A50CF6">
      <w:trPr>
        <w:trHeight w:hRule="exact" w:val="200"/>
      </w:trPr>
      <w:tc>
        <w:tcPr>
          <w:tcW w:w="2156" w:type="dxa"/>
        </w:tcPr>
        <w:p w14:paraId="42BC9228" w14:textId="77777777" w:rsidR="00527BD4" w:rsidRPr="005819CE" w:rsidRDefault="00527BD4" w:rsidP="00A50CF6"/>
      </w:tc>
    </w:tr>
    <w:tr w:rsidR="00655E64" w14:paraId="738F9691" w14:textId="77777777" w:rsidTr="00502512">
      <w:trPr>
        <w:trHeight w:hRule="exact" w:val="774"/>
      </w:trPr>
      <w:tc>
        <w:tcPr>
          <w:tcW w:w="2156" w:type="dxa"/>
        </w:tcPr>
        <w:p w14:paraId="4A23D971" w14:textId="77777777" w:rsidR="00527BD4" w:rsidRDefault="003A617B" w:rsidP="003A5290">
          <w:pPr>
            <w:pStyle w:val="Huisstijl-Kopje"/>
          </w:pPr>
          <w:r>
            <w:t>Ons kenmerk</w:t>
          </w:r>
        </w:p>
        <w:p w14:paraId="5C5993FF" w14:textId="582794ED" w:rsidR="00527BD4" w:rsidRPr="005819CE" w:rsidRDefault="003A617B" w:rsidP="001E6117">
          <w:pPr>
            <w:pStyle w:val="Huisstijl-Kopje"/>
          </w:pPr>
          <w:r>
            <w:rPr>
              <w:b w:val="0"/>
            </w:rPr>
            <w:t>DGA-DAD</w:t>
          </w:r>
          <w:r w:rsidRPr="00502512">
            <w:rPr>
              <w:b w:val="0"/>
            </w:rPr>
            <w:t xml:space="preserve"> / </w:t>
          </w:r>
          <w:r w:rsidR="003F17C3" w:rsidRPr="003F17C3">
            <w:rPr>
              <w:b w:val="0"/>
              <w:bCs/>
            </w:rPr>
            <w:t>102050732</w:t>
          </w:r>
          <w:sdt>
            <w:sdtPr>
              <w:rPr>
                <w:b w:val="0"/>
                <w:bCs/>
              </w:rPr>
              <w:alias w:val="documentId"/>
              <w:id w:val="-2120756062"/>
              <w:placeholder>
                <w:docPart w:val="DefaultPlaceholder_-1854013440"/>
              </w:placeholder>
            </w:sdtPr>
            <w:sdtEndPr>
              <w:rPr>
                <w:bCs w:val="0"/>
              </w:rPr>
            </w:sdtEndPr>
            <w:sdtContent>
              <w:r w:rsidR="00F90A14">
                <w:rPr>
                  <w:b w:val="0"/>
                </w:rPr>
                <w:fldChar w:fldCharType="begin"/>
              </w:r>
              <w:r w:rsidR="00F90A14">
                <w:rPr>
                  <w:b w:val="0"/>
                </w:rPr>
                <w:instrText xml:space="preserve"> DOCPROPERTY  "documentId"  \* MERGEFORMAT </w:instrText>
              </w:r>
              <w:r w:rsidR="00F90A14">
                <w:rPr>
                  <w:b w:val="0"/>
                </w:rPr>
                <w:fldChar w:fldCharType="separate"/>
              </w:r>
              <w:r w:rsidR="00F90A14">
                <w:rPr>
                  <w:b w:val="0"/>
                </w:rPr>
                <w:fldChar w:fldCharType="end"/>
              </w:r>
            </w:sdtContent>
          </w:sdt>
        </w:p>
      </w:tc>
    </w:tr>
  </w:tbl>
  <w:p w14:paraId="66903F52" w14:textId="77777777" w:rsidR="00527BD4" w:rsidRDefault="00527BD4" w:rsidP="008C356D"/>
  <w:p w14:paraId="46DA165D" w14:textId="77777777" w:rsidR="00527BD4" w:rsidRPr="00740712" w:rsidRDefault="00527BD4" w:rsidP="008C356D"/>
  <w:p w14:paraId="3798C501" w14:textId="77777777" w:rsidR="00527BD4" w:rsidRPr="00217880" w:rsidRDefault="00527BD4" w:rsidP="008C356D">
    <w:pPr>
      <w:spacing w:line="0" w:lineRule="atLeast"/>
      <w:rPr>
        <w:sz w:val="2"/>
        <w:szCs w:val="2"/>
      </w:rPr>
    </w:pPr>
  </w:p>
  <w:p w14:paraId="7ACA7B52" w14:textId="77777777" w:rsidR="00527BD4" w:rsidRDefault="00527BD4" w:rsidP="004F44C2">
    <w:pPr>
      <w:pStyle w:val="Koptekst"/>
      <w:rPr>
        <w:rFonts w:cs="Verdana-Bold"/>
        <w:b/>
        <w:bCs/>
        <w:smallCaps/>
        <w:szCs w:val="18"/>
      </w:rPr>
    </w:pPr>
  </w:p>
  <w:p w14:paraId="44E9EF53" w14:textId="77777777" w:rsidR="00527BD4" w:rsidRDefault="00527BD4" w:rsidP="004F44C2"/>
  <w:p w14:paraId="5D8F2AC7" w14:textId="77777777" w:rsidR="00527BD4" w:rsidRPr="00740712" w:rsidRDefault="00527BD4" w:rsidP="004F44C2"/>
  <w:p w14:paraId="5868F626" w14:textId="77777777" w:rsidR="00527BD4" w:rsidRPr="00217880" w:rsidRDefault="00527BD4" w:rsidP="004F44C2">
    <w:pPr>
      <w:spacing w:line="0" w:lineRule="atLeast"/>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737"/>
      <w:gridCol w:w="5156"/>
    </w:tblGrid>
    <w:tr w:rsidR="00655E64" w14:paraId="71AF6136" w14:textId="77777777" w:rsidTr="00751A6A">
      <w:trPr>
        <w:trHeight w:val="2636"/>
      </w:trPr>
      <w:tc>
        <w:tcPr>
          <w:tcW w:w="737" w:type="dxa"/>
        </w:tcPr>
        <w:p w14:paraId="279B442D" w14:textId="77777777" w:rsidR="00527BD4" w:rsidRDefault="00527BD4" w:rsidP="00D0609E">
          <w:pPr>
            <w:framePr w:w="6340" w:h="2750" w:hRule="exact" w:hSpace="180" w:wrap="around" w:vAnchor="page" w:hAnchor="text" w:x="3873" w:y="-140"/>
            <w:spacing w:line="240" w:lineRule="auto"/>
          </w:pPr>
        </w:p>
      </w:tc>
      <w:tc>
        <w:tcPr>
          <w:tcW w:w="5156" w:type="dxa"/>
        </w:tcPr>
        <w:p w14:paraId="0A934226" w14:textId="77777777" w:rsidR="00527BD4" w:rsidRDefault="003A617B" w:rsidP="00D0609E">
          <w:pPr>
            <w:framePr w:w="6340" w:h="2750" w:hRule="exact" w:hSpace="180" w:wrap="around" w:vAnchor="page" w:hAnchor="text" w:x="3873" w:y="-140"/>
            <w:spacing w:line="240" w:lineRule="auto"/>
          </w:pPr>
          <w:r>
            <w:t xml:space="preserve"> </w:t>
          </w:r>
          <w:r w:rsidR="002A084F">
            <w:t xml:space="preserve"> </w:t>
          </w:r>
          <w:r>
            <w:t xml:space="preserve"> </w:t>
          </w:r>
          <w:r w:rsidR="009240EC" w:rsidRPr="009240EC">
            <w:rPr>
              <w:sz w:val="2"/>
              <w:szCs w:val="2"/>
            </w:rPr>
            <w:t xml:space="preserve"> </w:t>
          </w:r>
          <w:r>
            <w:rPr>
              <w:noProof/>
              <w:szCs w:val="18"/>
            </w:rPr>
            <w:drawing>
              <wp:inline distT="0" distB="0" distL="0" distR="0" wp14:anchorId="5BAF9510" wp14:editId="79F65BA1">
                <wp:extent cx="2340000" cy="1584000"/>
                <wp:effectExtent l="0" t="0" r="3175" b="0"/>
                <wp:docPr id="1" name="Afbeelding 5"/>
                <wp:cNvGraphicFramePr/>
                <a:graphic xmlns:a="http://schemas.openxmlformats.org/drawingml/2006/main">
                  <a:graphicData uri="http://schemas.openxmlformats.org/drawingml/2006/picture">
                    <pic:pic xmlns:pic="http://schemas.openxmlformats.org/drawingml/2006/picture">
                      <pic:nvPicPr>
                        <pic:cNvPr id="1" name="Picture 4"/>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340000" cy="1584000"/>
                        </a:xfrm>
                        <a:prstGeom prst="rect">
                          <a:avLst/>
                        </a:prstGeom>
                        <a:noFill/>
                        <a:ln>
                          <a:noFill/>
                        </a:ln>
                      </pic:spPr>
                    </pic:pic>
                  </a:graphicData>
                </a:graphic>
              </wp:inline>
            </w:drawing>
          </w:r>
        </w:p>
        <w:p w14:paraId="4E5D7070" w14:textId="77777777" w:rsidR="003E0C4D" w:rsidRDefault="003E0C4D" w:rsidP="00D0609E">
          <w:pPr>
            <w:framePr w:w="6340" w:h="2750" w:hRule="exact" w:hSpace="180" w:wrap="around" w:vAnchor="page" w:hAnchor="text" w:x="3873" w:y="-140"/>
            <w:spacing w:line="240" w:lineRule="auto"/>
          </w:pPr>
        </w:p>
      </w:tc>
    </w:tr>
  </w:tbl>
  <w:p w14:paraId="70313D5D" w14:textId="77777777" w:rsidR="00527BD4" w:rsidRDefault="00527BD4" w:rsidP="00D0609E">
    <w:pPr>
      <w:framePr w:w="6340" w:h="2750" w:hRule="exact" w:hSpace="180" w:wrap="around" w:vAnchor="page" w:hAnchor="text" w:x="3873" w:y="-140"/>
    </w:pPr>
  </w:p>
  <w:p w14:paraId="2C0C1697" w14:textId="77777777" w:rsidR="00527BD4" w:rsidRDefault="00527BD4" w:rsidP="000049FB">
    <w:pPr>
      <w:pStyle w:val="Koptekst"/>
      <w:tabs>
        <w:tab w:val="clear" w:pos="4536"/>
        <w:tab w:val="clear" w:pos="9072"/>
      </w:tabs>
    </w:pPr>
  </w:p>
  <w:tbl>
    <w:tblPr>
      <w:tblpPr w:leftFromText="142" w:rightFromText="142" w:vertAnchor="page" w:tblpX="7616" w:tblpY="2978"/>
      <w:tblOverlap w:val="never"/>
      <w:tblW w:w="2160" w:type="dxa"/>
      <w:tblLayout w:type="fixed"/>
      <w:tblCellMar>
        <w:left w:w="0" w:type="dxa"/>
        <w:right w:w="0" w:type="dxa"/>
      </w:tblCellMar>
      <w:tblLook w:val="0000" w:firstRow="0" w:lastRow="0" w:firstColumn="0" w:lastColumn="0" w:noHBand="0" w:noVBand="0"/>
    </w:tblPr>
    <w:tblGrid>
      <w:gridCol w:w="2160"/>
    </w:tblGrid>
    <w:tr w:rsidR="00655E64" w:rsidRPr="00BE129E" w14:paraId="576A50D2" w14:textId="77777777" w:rsidTr="00A50CF6">
      <w:tc>
        <w:tcPr>
          <w:tcW w:w="2160" w:type="dxa"/>
        </w:tcPr>
        <w:p w14:paraId="66CB77CB" w14:textId="77777777" w:rsidR="00527BD4" w:rsidRPr="005819CE" w:rsidRDefault="003A617B" w:rsidP="00A50CF6">
          <w:pPr>
            <w:pStyle w:val="Huisstijl-Adres"/>
            <w:rPr>
              <w:b/>
            </w:rPr>
          </w:pPr>
          <w:r>
            <w:rPr>
              <w:b/>
            </w:rPr>
            <w:t>Directoraat-generaal Agro</w:t>
          </w:r>
          <w:r w:rsidRPr="005819CE">
            <w:rPr>
              <w:b/>
            </w:rPr>
            <w:br/>
          </w:r>
          <w:r>
            <w:t>Directie Dierlijke Agroketens en Dierenwelzijn</w:t>
          </w:r>
        </w:p>
        <w:p w14:paraId="26BF97E4" w14:textId="77777777" w:rsidR="00527BD4" w:rsidRPr="00BE5ED9" w:rsidRDefault="003A617B" w:rsidP="00A50CF6">
          <w:pPr>
            <w:pStyle w:val="Huisstijl-Adres"/>
          </w:pPr>
          <w:r>
            <w:rPr>
              <w:b/>
            </w:rPr>
            <w:t>Bezoekadres</w:t>
          </w:r>
          <w:r>
            <w:rPr>
              <w:b/>
            </w:rPr>
            <w:br/>
          </w:r>
          <w:r>
            <w:t>Bezuidenhoutseweg 73</w:t>
          </w:r>
          <w:r w:rsidRPr="005819CE">
            <w:br/>
          </w:r>
          <w:r>
            <w:t>2594 AC Den Haag</w:t>
          </w:r>
        </w:p>
        <w:p w14:paraId="1F32C3F2" w14:textId="77777777" w:rsidR="00EF495B" w:rsidRDefault="003A617B" w:rsidP="0098788A">
          <w:pPr>
            <w:pStyle w:val="Huisstijl-Adres"/>
          </w:pPr>
          <w:r>
            <w:rPr>
              <w:b/>
            </w:rPr>
            <w:t>Postadres</w:t>
          </w:r>
          <w:r>
            <w:rPr>
              <w:b/>
            </w:rPr>
            <w:br/>
          </w:r>
          <w:r>
            <w:t>Postbus 20401</w:t>
          </w:r>
          <w:r w:rsidRPr="005819CE">
            <w:br/>
            <w:t>2500 E</w:t>
          </w:r>
          <w:r>
            <w:t>K</w:t>
          </w:r>
          <w:r w:rsidRPr="005819CE">
            <w:t xml:space="preserve"> Den Haag</w:t>
          </w:r>
        </w:p>
        <w:p w14:paraId="7993E4A4" w14:textId="77777777" w:rsidR="00556BEE" w:rsidRPr="005B3814" w:rsidRDefault="003A617B" w:rsidP="0098788A">
          <w:pPr>
            <w:pStyle w:val="Huisstijl-Adres"/>
          </w:pPr>
          <w:r>
            <w:rPr>
              <w:b/>
            </w:rPr>
            <w:t>Overheidsidentificatienr</w:t>
          </w:r>
          <w:r>
            <w:rPr>
              <w:b/>
            </w:rPr>
            <w:br/>
          </w:r>
          <w:r w:rsidR="00BA129E">
            <w:rPr>
              <w:rFonts w:cs="Agrofont"/>
              <w:iCs/>
            </w:rPr>
            <w:t>00000001858272854000</w:t>
          </w:r>
        </w:p>
        <w:p w14:paraId="4F464FA5" w14:textId="61FC1F68" w:rsidR="00527BD4" w:rsidRPr="003F17C3" w:rsidRDefault="003A617B" w:rsidP="00A50CF6">
          <w:pPr>
            <w:pStyle w:val="Huisstijl-Adres"/>
            <w:rPr>
              <w:u w:val="single"/>
            </w:rPr>
          </w:pPr>
          <w:r>
            <w:t>T</w:t>
          </w:r>
          <w:r>
            <w:tab/>
            <w:t>070 379 8911 (algemeen)</w:t>
          </w:r>
          <w:r w:rsidRPr="005819CE">
            <w:br/>
          </w:r>
          <w:r w:rsidR="006F751F">
            <w:t>F</w:t>
          </w:r>
          <w:r w:rsidR="006F751F">
            <w:tab/>
            <w:t>0</w:t>
          </w:r>
          <w:r>
            <w:t>70 378 6100</w:t>
          </w:r>
          <w:r w:rsidR="006F751F">
            <w:t xml:space="preserve"> (algemeen)</w:t>
          </w:r>
          <w:r w:rsidR="006F751F" w:rsidRPr="005819CE">
            <w:br/>
          </w:r>
          <w:r>
            <w:t>www.rijksoverheid.nl/lvvn</w:t>
          </w:r>
        </w:p>
      </w:tc>
    </w:tr>
    <w:tr w:rsidR="00655E64" w:rsidRPr="00BE129E" w14:paraId="5E9B3541" w14:textId="77777777" w:rsidTr="00A50CF6">
      <w:trPr>
        <w:trHeight w:hRule="exact" w:val="200"/>
      </w:trPr>
      <w:tc>
        <w:tcPr>
          <w:tcW w:w="2160" w:type="dxa"/>
        </w:tcPr>
        <w:p w14:paraId="24AB6700" w14:textId="77777777" w:rsidR="00527BD4" w:rsidRPr="003F17C3" w:rsidRDefault="00527BD4" w:rsidP="00A50CF6"/>
      </w:tc>
    </w:tr>
    <w:tr w:rsidR="00655E64" w14:paraId="64AEAC09" w14:textId="77777777" w:rsidTr="00A50CF6">
      <w:tc>
        <w:tcPr>
          <w:tcW w:w="2160" w:type="dxa"/>
        </w:tcPr>
        <w:p w14:paraId="0356D8AE" w14:textId="77777777" w:rsidR="000C0163" w:rsidRPr="005819CE" w:rsidRDefault="003A617B" w:rsidP="000C0163">
          <w:pPr>
            <w:pStyle w:val="Huisstijl-Kopje"/>
          </w:pPr>
          <w:r>
            <w:t>Ons kenmerk</w:t>
          </w:r>
          <w:r w:rsidRPr="005819CE">
            <w:t xml:space="preserve"> </w:t>
          </w:r>
        </w:p>
        <w:p w14:paraId="35C34B6D" w14:textId="77777777" w:rsidR="000C0163" w:rsidRPr="005819CE" w:rsidRDefault="003A617B" w:rsidP="000C0163">
          <w:pPr>
            <w:pStyle w:val="Huisstijl-Gegeven"/>
          </w:pPr>
          <w:r>
            <w:t>DGA-DAD /</w:t>
          </w:r>
          <w:r w:rsidR="00CC7BA8">
            <w:t xml:space="preserve"> </w:t>
          </w:r>
          <w:r>
            <w:t>102050732</w:t>
          </w:r>
        </w:p>
        <w:p w14:paraId="203161A0" w14:textId="77777777" w:rsidR="00527BD4" w:rsidRPr="005819CE" w:rsidRDefault="003A617B" w:rsidP="00A50CF6">
          <w:pPr>
            <w:pStyle w:val="Huisstijl-Kopje"/>
          </w:pPr>
          <w:r>
            <w:t>Uw kenmerk</w:t>
          </w:r>
        </w:p>
        <w:p w14:paraId="217B067A" w14:textId="0318AB7C" w:rsidR="00527BD4" w:rsidRPr="005819CE" w:rsidRDefault="003F17C3" w:rsidP="00A50CF6">
          <w:pPr>
            <w:pStyle w:val="Huisstijl-Gegeven"/>
          </w:pPr>
          <w:r>
            <w:t>2025Z18841</w:t>
          </w:r>
        </w:p>
        <w:p w14:paraId="27C2511E" w14:textId="77777777" w:rsidR="00527BD4" w:rsidRPr="005819CE" w:rsidRDefault="00527BD4" w:rsidP="003F17C3">
          <w:pPr>
            <w:pStyle w:val="Huisstijl-Kopje"/>
          </w:pPr>
        </w:p>
      </w:tc>
    </w:tr>
  </w:tbl>
  <w:p w14:paraId="1C0AC1B1" w14:textId="77777777" w:rsidR="00121BF0" w:rsidRPr="00121BF0" w:rsidRDefault="00121BF0" w:rsidP="00121BF0">
    <w:pPr>
      <w:rPr>
        <w:vanish/>
      </w:rPr>
    </w:pPr>
  </w:p>
  <w:tbl>
    <w:tblPr>
      <w:tblW w:w="7371" w:type="dxa"/>
      <w:tblLayout w:type="fixed"/>
      <w:tblCellMar>
        <w:left w:w="0" w:type="dxa"/>
        <w:right w:w="0" w:type="dxa"/>
      </w:tblCellMar>
      <w:tblLook w:val="0000" w:firstRow="0" w:lastRow="0" w:firstColumn="0" w:lastColumn="0" w:noHBand="0" w:noVBand="0"/>
    </w:tblPr>
    <w:tblGrid>
      <w:gridCol w:w="882"/>
      <w:gridCol w:w="6489"/>
    </w:tblGrid>
    <w:tr w:rsidR="00655E64" w14:paraId="439A4ABE" w14:textId="77777777" w:rsidTr="009E2051">
      <w:trPr>
        <w:trHeight w:val="400"/>
      </w:trPr>
      <w:tc>
        <w:tcPr>
          <w:tcW w:w="7520" w:type="dxa"/>
          <w:gridSpan w:val="2"/>
        </w:tcPr>
        <w:p w14:paraId="63B576C5" w14:textId="77777777" w:rsidR="00527BD4" w:rsidRPr="00BC3B53" w:rsidRDefault="003A617B" w:rsidP="00A50CF6">
          <w:pPr>
            <w:pStyle w:val="Huisstijl-Retouradres"/>
          </w:pPr>
          <w:r>
            <w:t>&gt; Retouradres Postbus 20401 2500 EK Den Haag</w:t>
          </w:r>
        </w:p>
      </w:tc>
    </w:tr>
    <w:tr w:rsidR="00655E64" w14:paraId="4ED22C11" w14:textId="77777777" w:rsidTr="009E2051">
      <w:tc>
        <w:tcPr>
          <w:tcW w:w="7520" w:type="dxa"/>
          <w:gridSpan w:val="2"/>
        </w:tcPr>
        <w:p w14:paraId="11323970" w14:textId="77777777" w:rsidR="00527BD4" w:rsidRPr="00983E8F" w:rsidRDefault="00527BD4" w:rsidP="00A50CF6">
          <w:pPr>
            <w:pStyle w:val="Huisstijl-Rubricering"/>
          </w:pPr>
        </w:p>
      </w:tc>
    </w:tr>
    <w:tr w:rsidR="00655E64" w14:paraId="79B6F523" w14:textId="77777777" w:rsidTr="009E2051">
      <w:trPr>
        <w:trHeight w:hRule="exact" w:val="2440"/>
      </w:trPr>
      <w:tc>
        <w:tcPr>
          <w:tcW w:w="7520" w:type="dxa"/>
          <w:gridSpan w:val="2"/>
        </w:tcPr>
        <w:p w14:paraId="6FF172B9" w14:textId="77777777" w:rsidR="00527BD4" w:rsidRDefault="003A617B" w:rsidP="00A50CF6">
          <w:pPr>
            <w:pStyle w:val="Huisstijl-NAW"/>
          </w:pPr>
          <w:r>
            <w:t xml:space="preserve">De Voorzitter van de Tweede Kamer </w:t>
          </w:r>
        </w:p>
        <w:p w14:paraId="1CCB084A" w14:textId="77777777" w:rsidR="00D87195" w:rsidRDefault="003A617B" w:rsidP="00D87195">
          <w:pPr>
            <w:pStyle w:val="Huisstijl-NAW"/>
          </w:pPr>
          <w:r>
            <w:t>der Staten-Generaal</w:t>
          </w:r>
        </w:p>
        <w:p w14:paraId="3409B3B5" w14:textId="77777777" w:rsidR="005C769E" w:rsidRDefault="003A617B" w:rsidP="005C769E">
          <w:pPr>
            <w:rPr>
              <w:szCs w:val="18"/>
            </w:rPr>
          </w:pPr>
          <w:r>
            <w:rPr>
              <w:szCs w:val="18"/>
            </w:rPr>
            <w:t>Prinses Irenestraat 6</w:t>
          </w:r>
        </w:p>
        <w:p w14:paraId="734002C3" w14:textId="77777777" w:rsidR="005C769E" w:rsidRDefault="003A617B" w:rsidP="005C769E">
          <w:pPr>
            <w:pStyle w:val="Huisstijl-NAW"/>
          </w:pPr>
          <w:r>
            <w:t>2595 BD  DEN HAAG</w:t>
          </w:r>
        </w:p>
      </w:tc>
    </w:tr>
    <w:tr w:rsidR="00655E64" w14:paraId="13D3F466" w14:textId="77777777" w:rsidTr="009E2051">
      <w:trPr>
        <w:trHeight w:hRule="exact" w:val="400"/>
      </w:trPr>
      <w:tc>
        <w:tcPr>
          <w:tcW w:w="7520" w:type="dxa"/>
          <w:gridSpan w:val="2"/>
        </w:tcPr>
        <w:p w14:paraId="7AE73B1E" w14:textId="77777777" w:rsidR="00527BD4" w:rsidRPr="00035E67" w:rsidRDefault="00527BD4" w:rsidP="00A50CF6">
          <w:pPr>
            <w:tabs>
              <w:tab w:val="left" w:pos="740"/>
            </w:tabs>
            <w:autoSpaceDE w:val="0"/>
            <w:autoSpaceDN w:val="0"/>
            <w:adjustRightInd w:val="0"/>
            <w:ind w:left="743" w:hanging="743"/>
            <w:rPr>
              <w:rFonts w:cs="Verdana"/>
              <w:szCs w:val="18"/>
            </w:rPr>
          </w:pPr>
        </w:p>
      </w:tc>
    </w:tr>
    <w:tr w:rsidR="00655E64" w14:paraId="4613ED08" w14:textId="77777777" w:rsidTr="009E2051">
      <w:trPr>
        <w:trHeight w:val="240"/>
      </w:trPr>
      <w:tc>
        <w:tcPr>
          <w:tcW w:w="900" w:type="dxa"/>
        </w:tcPr>
        <w:p w14:paraId="4553A254" w14:textId="77777777" w:rsidR="00527BD4" w:rsidRPr="007709EF" w:rsidRDefault="003A617B" w:rsidP="00A50CF6">
          <w:pPr>
            <w:rPr>
              <w:szCs w:val="18"/>
            </w:rPr>
          </w:pPr>
          <w:r>
            <w:rPr>
              <w:szCs w:val="18"/>
            </w:rPr>
            <w:t>Datum</w:t>
          </w:r>
        </w:p>
      </w:tc>
      <w:tc>
        <w:tcPr>
          <w:tcW w:w="6620" w:type="dxa"/>
        </w:tcPr>
        <w:p w14:paraId="34874FFA" w14:textId="62955C9B" w:rsidR="00527BD4" w:rsidRPr="007709EF" w:rsidRDefault="009E01C5" w:rsidP="00A50CF6">
          <w:r>
            <w:t>11 november 2025</w:t>
          </w:r>
        </w:p>
      </w:tc>
    </w:tr>
    <w:tr w:rsidR="00655E64" w14:paraId="63B1B8AA" w14:textId="77777777" w:rsidTr="009E2051">
      <w:trPr>
        <w:trHeight w:val="240"/>
      </w:trPr>
      <w:tc>
        <w:tcPr>
          <w:tcW w:w="900" w:type="dxa"/>
        </w:tcPr>
        <w:p w14:paraId="05792320" w14:textId="77777777" w:rsidR="00527BD4" w:rsidRPr="007709EF" w:rsidRDefault="003A617B" w:rsidP="00A50CF6">
          <w:pPr>
            <w:rPr>
              <w:szCs w:val="18"/>
            </w:rPr>
          </w:pPr>
          <w:r>
            <w:rPr>
              <w:szCs w:val="18"/>
            </w:rPr>
            <w:t>Betreft</w:t>
          </w:r>
        </w:p>
      </w:tc>
      <w:tc>
        <w:tcPr>
          <w:tcW w:w="6620" w:type="dxa"/>
        </w:tcPr>
        <w:p w14:paraId="13454697" w14:textId="77777777" w:rsidR="00527BD4" w:rsidRPr="007709EF" w:rsidRDefault="003A617B" w:rsidP="00A50CF6">
          <w:r>
            <w:t>Beantwoording Kamervragen over 'het massaal doden van straathonden in Marokko voor het WK voetbal'</w:t>
          </w:r>
        </w:p>
      </w:tc>
    </w:tr>
  </w:tbl>
  <w:p w14:paraId="3406393C" w14:textId="77777777" w:rsidR="00527BD4" w:rsidRPr="00BC4AE3" w:rsidRDefault="00527BD4" w:rsidP="00BC4AE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E3C3CD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AC68D9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C74114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45ED74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BACCDB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3F4DA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4BC60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15:restartNumberingAfterBreak="0">
    <w:nsid w:val="FFFFFF88"/>
    <w:multiLevelType w:val="singleLevel"/>
    <w:tmpl w:val="2980711E"/>
    <w:lvl w:ilvl="0">
      <w:start w:val="1"/>
      <w:numFmt w:val="decimal"/>
      <w:lvlText w:val="%1."/>
      <w:lvlJc w:val="left"/>
      <w:pPr>
        <w:tabs>
          <w:tab w:val="num" w:pos="360"/>
        </w:tabs>
        <w:ind w:left="360" w:hanging="360"/>
      </w:pPr>
    </w:lvl>
  </w:abstractNum>
  <w:abstractNum w:abstractNumId="9" w15:restartNumberingAfterBreak="0">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A4120A4"/>
    <w:multiLevelType w:val="hybridMultilevel"/>
    <w:tmpl w:val="1D8E1FCE"/>
    <w:lvl w:ilvl="0" w:tplc="7258F48C">
      <w:start w:val="1"/>
      <w:numFmt w:val="bullet"/>
      <w:pStyle w:val="Lijstopsomteken"/>
      <w:lvlText w:val="•"/>
      <w:lvlJc w:val="left"/>
      <w:pPr>
        <w:tabs>
          <w:tab w:val="num" w:pos="227"/>
        </w:tabs>
        <w:ind w:left="227" w:hanging="227"/>
      </w:pPr>
      <w:rPr>
        <w:rFonts w:ascii="Verdana" w:hAnsi="Verdana" w:hint="default"/>
        <w:sz w:val="18"/>
        <w:szCs w:val="18"/>
      </w:rPr>
    </w:lvl>
    <w:lvl w:ilvl="1" w:tplc="689A4B28" w:tentative="1">
      <w:start w:val="1"/>
      <w:numFmt w:val="bullet"/>
      <w:lvlText w:val="o"/>
      <w:lvlJc w:val="left"/>
      <w:pPr>
        <w:tabs>
          <w:tab w:val="num" w:pos="1440"/>
        </w:tabs>
        <w:ind w:left="1440" w:hanging="360"/>
      </w:pPr>
      <w:rPr>
        <w:rFonts w:ascii="Courier New" w:hAnsi="Courier New" w:cs="Courier New" w:hint="default"/>
      </w:rPr>
    </w:lvl>
    <w:lvl w:ilvl="2" w:tplc="AAC844E0" w:tentative="1">
      <w:start w:val="1"/>
      <w:numFmt w:val="bullet"/>
      <w:lvlText w:val=""/>
      <w:lvlJc w:val="left"/>
      <w:pPr>
        <w:tabs>
          <w:tab w:val="num" w:pos="2160"/>
        </w:tabs>
        <w:ind w:left="2160" w:hanging="360"/>
      </w:pPr>
      <w:rPr>
        <w:rFonts w:ascii="Wingdings" w:hAnsi="Wingdings" w:hint="default"/>
      </w:rPr>
    </w:lvl>
    <w:lvl w:ilvl="3" w:tplc="92147DB8" w:tentative="1">
      <w:start w:val="1"/>
      <w:numFmt w:val="bullet"/>
      <w:lvlText w:val=""/>
      <w:lvlJc w:val="left"/>
      <w:pPr>
        <w:tabs>
          <w:tab w:val="num" w:pos="2880"/>
        </w:tabs>
        <w:ind w:left="2880" w:hanging="360"/>
      </w:pPr>
      <w:rPr>
        <w:rFonts w:ascii="Symbol" w:hAnsi="Symbol" w:hint="default"/>
      </w:rPr>
    </w:lvl>
    <w:lvl w:ilvl="4" w:tplc="8104F2C8" w:tentative="1">
      <w:start w:val="1"/>
      <w:numFmt w:val="bullet"/>
      <w:lvlText w:val="o"/>
      <w:lvlJc w:val="left"/>
      <w:pPr>
        <w:tabs>
          <w:tab w:val="num" w:pos="3600"/>
        </w:tabs>
        <w:ind w:left="3600" w:hanging="360"/>
      </w:pPr>
      <w:rPr>
        <w:rFonts w:ascii="Courier New" w:hAnsi="Courier New" w:cs="Courier New" w:hint="default"/>
      </w:rPr>
    </w:lvl>
    <w:lvl w:ilvl="5" w:tplc="6DDE4B78" w:tentative="1">
      <w:start w:val="1"/>
      <w:numFmt w:val="bullet"/>
      <w:lvlText w:val=""/>
      <w:lvlJc w:val="left"/>
      <w:pPr>
        <w:tabs>
          <w:tab w:val="num" w:pos="4320"/>
        </w:tabs>
        <w:ind w:left="4320" w:hanging="360"/>
      </w:pPr>
      <w:rPr>
        <w:rFonts w:ascii="Wingdings" w:hAnsi="Wingdings" w:hint="default"/>
      </w:rPr>
    </w:lvl>
    <w:lvl w:ilvl="6" w:tplc="BCCA426A" w:tentative="1">
      <w:start w:val="1"/>
      <w:numFmt w:val="bullet"/>
      <w:lvlText w:val=""/>
      <w:lvlJc w:val="left"/>
      <w:pPr>
        <w:tabs>
          <w:tab w:val="num" w:pos="5040"/>
        </w:tabs>
        <w:ind w:left="5040" w:hanging="360"/>
      </w:pPr>
      <w:rPr>
        <w:rFonts w:ascii="Symbol" w:hAnsi="Symbol" w:hint="default"/>
      </w:rPr>
    </w:lvl>
    <w:lvl w:ilvl="7" w:tplc="4E4C3B2E" w:tentative="1">
      <w:start w:val="1"/>
      <w:numFmt w:val="bullet"/>
      <w:lvlText w:val="o"/>
      <w:lvlJc w:val="left"/>
      <w:pPr>
        <w:tabs>
          <w:tab w:val="num" w:pos="5760"/>
        </w:tabs>
        <w:ind w:left="5760" w:hanging="360"/>
      </w:pPr>
      <w:rPr>
        <w:rFonts w:ascii="Courier New" w:hAnsi="Courier New" w:cs="Courier New" w:hint="default"/>
      </w:rPr>
    </w:lvl>
    <w:lvl w:ilvl="8" w:tplc="E4C8721E"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555FEF"/>
    <w:multiLevelType w:val="hybridMultilevel"/>
    <w:tmpl w:val="50F0923E"/>
    <w:lvl w:ilvl="0" w:tplc="F9C244C0">
      <w:start w:val="1"/>
      <w:numFmt w:val="bullet"/>
      <w:pStyle w:val="Lijstopsomteken2"/>
      <w:lvlText w:val="–"/>
      <w:lvlJc w:val="left"/>
      <w:pPr>
        <w:tabs>
          <w:tab w:val="num" w:pos="227"/>
        </w:tabs>
        <w:ind w:left="227" w:firstLine="0"/>
      </w:pPr>
      <w:rPr>
        <w:rFonts w:ascii="Verdana" w:hAnsi="Verdana" w:hint="default"/>
      </w:rPr>
    </w:lvl>
    <w:lvl w:ilvl="1" w:tplc="085640BC" w:tentative="1">
      <w:start w:val="1"/>
      <w:numFmt w:val="bullet"/>
      <w:lvlText w:val="o"/>
      <w:lvlJc w:val="left"/>
      <w:pPr>
        <w:tabs>
          <w:tab w:val="num" w:pos="1440"/>
        </w:tabs>
        <w:ind w:left="1440" w:hanging="360"/>
      </w:pPr>
      <w:rPr>
        <w:rFonts w:ascii="Courier New" w:hAnsi="Courier New" w:cs="Courier New" w:hint="default"/>
      </w:rPr>
    </w:lvl>
    <w:lvl w:ilvl="2" w:tplc="F402810A" w:tentative="1">
      <w:start w:val="1"/>
      <w:numFmt w:val="bullet"/>
      <w:lvlText w:val=""/>
      <w:lvlJc w:val="left"/>
      <w:pPr>
        <w:tabs>
          <w:tab w:val="num" w:pos="2160"/>
        </w:tabs>
        <w:ind w:left="2160" w:hanging="360"/>
      </w:pPr>
      <w:rPr>
        <w:rFonts w:ascii="Wingdings" w:hAnsi="Wingdings" w:hint="default"/>
      </w:rPr>
    </w:lvl>
    <w:lvl w:ilvl="3" w:tplc="E612ED2C" w:tentative="1">
      <w:start w:val="1"/>
      <w:numFmt w:val="bullet"/>
      <w:lvlText w:val=""/>
      <w:lvlJc w:val="left"/>
      <w:pPr>
        <w:tabs>
          <w:tab w:val="num" w:pos="2880"/>
        </w:tabs>
        <w:ind w:left="2880" w:hanging="360"/>
      </w:pPr>
      <w:rPr>
        <w:rFonts w:ascii="Symbol" w:hAnsi="Symbol" w:hint="default"/>
      </w:rPr>
    </w:lvl>
    <w:lvl w:ilvl="4" w:tplc="6DAAB506" w:tentative="1">
      <w:start w:val="1"/>
      <w:numFmt w:val="bullet"/>
      <w:lvlText w:val="o"/>
      <w:lvlJc w:val="left"/>
      <w:pPr>
        <w:tabs>
          <w:tab w:val="num" w:pos="3600"/>
        </w:tabs>
        <w:ind w:left="3600" w:hanging="360"/>
      </w:pPr>
      <w:rPr>
        <w:rFonts w:ascii="Courier New" w:hAnsi="Courier New" w:cs="Courier New" w:hint="default"/>
      </w:rPr>
    </w:lvl>
    <w:lvl w:ilvl="5" w:tplc="5E823B1C" w:tentative="1">
      <w:start w:val="1"/>
      <w:numFmt w:val="bullet"/>
      <w:lvlText w:val=""/>
      <w:lvlJc w:val="left"/>
      <w:pPr>
        <w:tabs>
          <w:tab w:val="num" w:pos="4320"/>
        </w:tabs>
        <w:ind w:left="4320" w:hanging="360"/>
      </w:pPr>
      <w:rPr>
        <w:rFonts w:ascii="Wingdings" w:hAnsi="Wingdings" w:hint="default"/>
      </w:rPr>
    </w:lvl>
    <w:lvl w:ilvl="6" w:tplc="EEA4ACFE" w:tentative="1">
      <w:start w:val="1"/>
      <w:numFmt w:val="bullet"/>
      <w:lvlText w:val=""/>
      <w:lvlJc w:val="left"/>
      <w:pPr>
        <w:tabs>
          <w:tab w:val="num" w:pos="5040"/>
        </w:tabs>
        <w:ind w:left="5040" w:hanging="360"/>
      </w:pPr>
      <w:rPr>
        <w:rFonts w:ascii="Symbol" w:hAnsi="Symbol" w:hint="default"/>
      </w:rPr>
    </w:lvl>
    <w:lvl w:ilvl="7" w:tplc="14FC477E" w:tentative="1">
      <w:start w:val="1"/>
      <w:numFmt w:val="bullet"/>
      <w:lvlText w:val="o"/>
      <w:lvlJc w:val="left"/>
      <w:pPr>
        <w:tabs>
          <w:tab w:val="num" w:pos="5760"/>
        </w:tabs>
        <w:ind w:left="5760" w:hanging="360"/>
      </w:pPr>
      <w:rPr>
        <w:rFonts w:ascii="Courier New" w:hAnsi="Courier New" w:cs="Courier New" w:hint="default"/>
      </w:rPr>
    </w:lvl>
    <w:lvl w:ilvl="8" w:tplc="19E0EF60"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A0D6636"/>
    <w:multiLevelType w:val="hybridMultilevel"/>
    <w:tmpl w:val="C114AC92"/>
    <w:lvl w:ilvl="0" w:tplc="9A5060E8">
      <w:start w:val="1"/>
      <w:numFmt w:val="decimal"/>
      <w:lvlText w:val="%1."/>
      <w:lvlJc w:val="left"/>
      <w:pPr>
        <w:ind w:left="720" w:hanging="360"/>
      </w:pPr>
    </w:lvl>
    <w:lvl w:ilvl="1" w:tplc="3CA4F2FA">
      <w:start w:val="1"/>
      <w:numFmt w:val="lowerLetter"/>
      <w:lvlText w:val="%2."/>
      <w:lvlJc w:val="left"/>
      <w:pPr>
        <w:ind w:left="1440" w:hanging="360"/>
      </w:pPr>
    </w:lvl>
    <w:lvl w:ilvl="2" w:tplc="20B2C9EA">
      <w:start w:val="1"/>
      <w:numFmt w:val="lowerRoman"/>
      <w:lvlText w:val="%3."/>
      <w:lvlJc w:val="right"/>
      <w:pPr>
        <w:ind w:left="2160" w:hanging="180"/>
      </w:pPr>
    </w:lvl>
    <w:lvl w:ilvl="3" w:tplc="95BE352A">
      <w:start w:val="1"/>
      <w:numFmt w:val="decimal"/>
      <w:lvlText w:val="%4."/>
      <w:lvlJc w:val="left"/>
      <w:pPr>
        <w:ind w:left="2880" w:hanging="360"/>
      </w:pPr>
    </w:lvl>
    <w:lvl w:ilvl="4" w:tplc="E592A9D2">
      <w:start w:val="1"/>
      <w:numFmt w:val="lowerLetter"/>
      <w:lvlText w:val="%5."/>
      <w:lvlJc w:val="left"/>
      <w:pPr>
        <w:ind w:left="3600" w:hanging="360"/>
      </w:pPr>
    </w:lvl>
    <w:lvl w:ilvl="5" w:tplc="4B5C76E0">
      <w:start w:val="1"/>
      <w:numFmt w:val="lowerRoman"/>
      <w:lvlText w:val="%6."/>
      <w:lvlJc w:val="right"/>
      <w:pPr>
        <w:ind w:left="4320" w:hanging="180"/>
      </w:pPr>
    </w:lvl>
    <w:lvl w:ilvl="6" w:tplc="0A56D752">
      <w:start w:val="1"/>
      <w:numFmt w:val="decimal"/>
      <w:lvlText w:val="%7."/>
      <w:lvlJc w:val="left"/>
      <w:pPr>
        <w:ind w:left="5040" w:hanging="360"/>
      </w:pPr>
    </w:lvl>
    <w:lvl w:ilvl="7" w:tplc="F1E0B3BE">
      <w:start w:val="1"/>
      <w:numFmt w:val="lowerLetter"/>
      <w:lvlText w:val="%8."/>
      <w:lvlJc w:val="left"/>
      <w:pPr>
        <w:ind w:left="5760" w:hanging="360"/>
      </w:pPr>
    </w:lvl>
    <w:lvl w:ilvl="8" w:tplc="EEC0E8F0">
      <w:start w:val="1"/>
      <w:numFmt w:val="lowerRoman"/>
      <w:lvlText w:val="%9."/>
      <w:lvlJc w:val="right"/>
      <w:pPr>
        <w:ind w:left="6480" w:hanging="180"/>
      </w:pPr>
    </w:lvl>
  </w:abstractNum>
  <w:num w:numId="1" w16cid:durableId="2009362713">
    <w:abstractNumId w:val="10"/>
  </w:num>
  <w:num w:numId="2" w16cid:durableId="1312052087">
    <w:abstractNumId w:val="7"/>
  </w:num>
  <w:num w:numId="3" w16cid:durableId="687875511">
    <w:abstractNumId w:val="6"/>
  </w:num>
  <w:num w:numId="4" w16cid:durableId="4795715">
    <w:abstractNumId w:val="5"/>
  </w:num>
  <w:num w:numId="5" w16cid:durableId="1353412898">
    <w:abstractNumId w:val="4"/>
  </w:num>
  <w:num w:numId="6" w16cid:durableId="1806779400">
    <w:abstractNumId w:val="8"/>
  </w:num>
  <w:num w:numId="7" w16cid:durableId="617764809">
    <w:abstractNumId w:val="3"/>
  </w:num>
  <w:num w:numId="8" w16cid:durableId="9063426">
    <w:abstractNumId w:val="2"/>
  </w:num>
  <w:num w:numId="9" w16cid:durableId="1413698637">
    <w:abstractNumId w:val="1"/>
  </w:num>
  <w:num w:numId="10" w16cid:durableId="2007199647">
    <w:abstractNumId w:val="0"/>
  </w:num>
  <w:num w:numId="11" w16cid:durableId="141585833">
    <w:abstractNumId w:val="9"/>
  </w:num>
  <w:num w:numId="12" w16cid:durableId="161550792">
    <w:abstractNumId w:val="11"/>
  </w:num>
  <w:num w:numId="13" w16cid:durableId="887035374">
    <w:abstractNumId w:val="13"/>
  </w:num>
  <w:num w:numId="14" w16cid:durableId="609362034">
    <w:abstractNumId w:val="12"/>
  </w:num>
  <w:num w:numId="15" w16cid:durableId="1543397132">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4"/>
  <w:removePersonalInformation/>
  <w:removeDateAndTime/>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021"/>
    <w:rsid w:val="000049FB"/>
    <w:rsid w:val="00013862"/>
    <w:rsid w:val="00014FBB"/>
    <w:rsid w:val="00016012"/>
    <w:rsid w:val="0001715F"/>
    <w:rsid w:val="00020189"/>
    <w:rsid w:val="00020EE4"/>
    <w:rsid w:val="00023E9A"/>
    <w:rsid w:val="000301C7"/>
    <w:rsid w:val="00033CDD"/>
    <w:rsid w:val="00034A84"/>
    <w:rsid w:val="00035E67"/>
    <w:rsid w:val="000366F3"/>
    <w:rsid w:val="0006024D"/>
    <w:rsid w:val="00064021"/>
    <w:rsid w:val="00071F28"/>
    <w:rsid w:val="00074079"/>
    <w:rsid w:val="00092799"/>
    <w:rsid w:val="00092C5F"/>
    <w:rsid w:val="00096680"/>
    <w:rsid w:val="000A0F36"/>
    <w:rsid w:val="000A174A"/>
    <w:rsid w:val="000A3E0A"/>
    <w:rsid w:val="000A4D70"/>
    <w:rsid w:val="000A65AC"/>
    <w:rsid w:val="000B2680"/>
    <w:rsid w:val="000B7281"/>
    <w:rsid w:val="000B7FAB"/>
    <w:rsid w:val="000C0163"/>
    <w:rsid w:val="000C07A9"/>
    <w:rsid w:val="000C1BA1"/>
    <w:rsid w:val="000C3EA9"/>
    <w:rsid w:val="000D0225"/>
    <w:rsid w:val="000D73D7"/>
    <w:rsid w:val="000E7895"/>
    <w:rsid w:val="000F161D"/>
    <w:rsid w:val="00121BF0"/>
    <w:rsid w:val="00123704"/>
    <w:rsid w:val="001270C7"/>
    <w:rsid w:val="00132540"/>
    <w:rsid w:val="00133920"/>
    <w:rsid w:val="0014786A"/>
    <w:rsid w:val="001516A4"/>
    <w:rsid w:val="00151E5F"/>
    <w:rsid w:val="001569AB"/>
    <w:rsid w:val="00164D63"/>
    <w:rsid w:val="0016725C"/>
    <w:rsid w:val="001726F3"/>
    <w:rsid w:val="00173C51"/>
    <w:rsid w:val="00174CC2"/>
    <w:rsid w:val="00176CC6"/>
    <w:rsid w:val="00181BE4"/>
    <w:rsid w:val="00185576"/>
    <w:rsid w:val="00185951"/>
    <w:rsid w:val="00196B8B"/>
    <w:rsid w:val="001A1954"/>
    <w:rsid w:val="001A2BEA"/>
    <w:rsid w:val="001A6D93"/>
    <w:rsid w:val="001C32EC"/>
    <w:rsid w:val="001C38BD"/>
    <w:rsid w:val="001C4D5A"/>
    <w:rsid w:val="001E34C6"/>
    <w:rsid w:val="001E5581"/>
    <w:rsid w:val="001E6117"/>
    <w:rsid w:val="001F3C70"/>
    <w:rsid w:val="00200D88"/>
    <w:rsid w:val="00201F68"/>
    <w:rsid w:val="00202394"/>
    <w:rsid w:val="00212F2A"/>
    <w:rsid w:val="00214F2B"/>
    <w:rsid w:val="00217880"/>
    <w:rsid w:val="00222D66"/>
    <w:rsid w:val="00224A8A"/>
    <w:rsid w:val="002309A8"/>
    <w:rsid w:val="00236CFE"/>
    <w:rsid w:val="002428E3"/>
    <w:rsid w:val="00243031"/>
    <w:rsid w:val="00260BAF"/>
    <w:rsid w:val="002650F7"/>
    <w:rsid w:val="00273F3B"/>
    <w:rsid w:val="00274DB7"/>
    <w:rsid w:val="00275984"/>
    <w:rsid w:val="00280F74"/>
    <w:rsid w:val="00286998"/>
    <w:rsid w:val="00291AB7"/>
    <w:rsid w:val="0029422B"/>
    <w:rsid w:val="002A084F"/>
    <w:rsid w:val="002A34C6"/>
    <w:rsid w:val="002B153C"/>
    <w:rsid w:val="002B52FC"/>
    <w:rsid w:val="002C0DF4"/>
    <w:rsid w:val="002C2830"/>
    <w:rsid w:val="002D001A"/>
    <w:rsid w:val="002D21C1"/>
    <w:rsid w:val="002D28E2"/>
    <w:rsid w:val="002D317B"/>
    <w:rsid w:val="002D3587"/>
    <w:rsid w:val="002D502D"/>
    <w:rsid w:val="002E0F69"/>
    <w:rsid w:val="002F5147"/>
    <w:rsid w:val="002F7ABD"/>
    <w:rsid w:val="00312597"/>
    <w:rsid w:val="00327BA5"/>
    <w:rsid w:val="00331ED4"/>
    <w:rsid w:val="00334154"/>
    <w:rsid w:val="003372C4"/>
    <w:rsid w:val="00340ECA"/>
    <w:rsid w:val="00341FA0"/>
    <w:rsid w:val="00344F3D"/>
    <w:rsid w:val="00345299"/>
    <w:rsid w:val="00351A8D"/>
    <w:rsid w:val="003526BB"/>
    <w:rsid w:val="00352BCF"/>
    <w:rsid w:val="00353932"/>
    <w:rsid w:val="0035464B"/>
    <w:rsid w:val="00361A56"/>
    <w:rsid w:val="0036252A"/>
    <w:rsid w:val="00364D9D"/>
    <w:rsid w:val="00371048"/>
    <w:rsid w:val="0037396C"/>
    <w:rsid w:val="0037421D"/>
    <w:rsid w:val="00376093"/>
    <w:rsid w:val="00377C58"/>
    <w:rsid w:val="00383DA1"/>
    <w:rsid w:val="00385F30"/>
    <w:rsid w:val="0039201D"/>
    <w:rsid w:val="00393696"/>
    <w:rsid w:val="00393963"/>
    <w:rsid w:val="00395575"/>
    <w:rsid w:val="00395672"/>
    <w:rsid w:val="003A06C8"/>
    <w:rsid w:val="003A0D7C"/>
    <w:rsid w:val="003A5290"/>
    <w:rsid w:val="003A617B"/>
    <w:rsid w:val="003B0155"/>
    <w:rsid w:val="003B7EE7"/>
    <w:rsid w:val="003C2CCB"/>
    <w:rsid w:val="003D0B1A"/>
    <w:rsid w:val="003D39EC"/>
    <w:rsid w:val="003E0C4D"/>
    <w:rsid w:val="003E3DD5"/>
    <w:rsid w:val="003F07C6"/>
    <w:rsid w:val="003F17C3"/>
    <w:rsid w:val="003F1F6B"/>
    <w:rsid w:val="003F3757"/>
    <w:rsid w:val="003F38BD"/>
    <w:rsid w:val="003F44B7"/>
    <w:rsid w:val="004008E9"/>
    <w:rsid w:val="00413D48"/>
    <w:rsid w:val="00423A19"/>
    <w:rsid w:val="00426BC7"/>
    <w:rsid w:val="00440E6C"/>
    <w:rsid w:val="00441AC2"/>
    <w:rsid w:val="0044249B"/>
    <w:rsid w:val="0045023C"/>
    <w:rsid w:val="00451A5B"/>
    <w:rsid w:val="00452BCD"/>
    <w:rsid w:val="00452CEA"/>
    <w:rsid w:val="00465B52"/>
    <w:rsid w:val="0046708E"/>
    <w:rsid w:val="00472A65"/>
    <w:rsid w:val="00474463"/>
    <w:rsid w:val="00474B75"/>
    <w:rsid w:val="00483984"/>
    <w:rsid w:val="00483F0B"/>
    <w:rsid w:val="004927F1"/>
    <w:rsid w:val="00496319"/>
    <w:rsid w:val="00497279"/>
    <w:rsid w:val="004A670A"/>
    <w:rsid w:val="004B5465"/>
    <w:rsid w:val="004B70F0"/>
    <w:rsid w:val="004D505E"/>
    <w:rsid w:val="004D72CA"/>
    <w:rsid w:val="004E2242"/>
    <w:rsid w:val="004F42FF"/>
    <w:rsid w:val="004F44C2"/>
    <w:rsid w:val="00502512"/>
    <w:rsid w:val="00505262"/>
    <w:rsid w:val="0051132F"/>
    <w:rsid w:val="00516022"/>
    <w:rsid w:val="00521CEE"/>
    <w:rsid w:val="00524FB4"/>
    <w:rsid w:val="00527BD4"/>
    <w:rsid w:val="00535B1C"/>
    <w:rsid w:val="005403C8"/>
    <w:rsid w:val="005429DC"/>
    <w:rsid w:val="00553454"/>
    <w:rsid w:val="005565F9"/>
    <w:rsid w:val="00556BEE"/>
    <w:rsid w:val="005654C3"/>
    <w:rsid w:val="00573041"/>
    <w:rsid w:val="00575B80"/>
    <w:rsid w:val="0057620F"/>
    <w:rsid w:val="005819CE"/>
    <w:rsid w:val="0058298D"/>
    <w:rsid w:val="00584BAC"/>
    <w:rsid w:val="00593C2B"/>
    <w:rsid w:val="00595231"/>
    <w:rsid w:val="00596166"/>
    <w:rsid w:val="00597F64"/>
    <w:rsid w:val="005A207F"/>
    <w:rsid w:val="005A2F35"/>
    <w:rsid w:val="005B3814"/>
    <w:rsid w:val="005B463E"/>
    <w:rsid w:val="005C34E1"/>
    <w:rsid w:val="005C3FE0"/>
    <w:rsid w:val="005C740C"/>
    <w:rsid w:val="005C769E"/>
    <w:rsid w:val="005D625B"/>
    <w:rsid w:val="005F62D3"/>
    <w:rsid w:val="005F6D11"/>
    <w:rsid w:val="00600CF0"/>
    <w:rsid w:val="006048F4"/>
    <w:rsid w:val="0060660A"/>
    <w:rsid w:val="00613B1D"/>
    <w:rsid w:val="00617A44"/>
    <w:rsid w:val="006202B6"/>
    <w:rsid w:val="006247BE"/>
    <w:rsid w:val="00625CD0"/>
    <w:rsid w:val="0062627D"/>
    <w:rsid w:val="00627432"/>
    <w:rsid w:val="006448E4"/>
    <w:rsid w:val="00645414"/>
    <w:rsid w:val="00653606"/>
    <w:rsid w:val="00655E64"/>
    <w:rsid w:val="006610E9"/>
    <w:rsid w:val="00661591"/>
    <w:rsid w:val="0066632F"/>
    <w:rsid w:val="00674A89"/>
    <w:rsid w:val="00674F3D"/>
    <w:rsid w:val="00676727"/>
    <w:rsid w:val="00677EFC"/>
    <w:rsid w:val="00685545"/>
    <w:rsid w:val="006864B3"/>
    <w:rsid w:val="00692D64"/>
    <w:rsid w:val="006951F4"/>
    <w:rsid w:val="00697667"/>
    <w:rsid w:val="006A10F8"/>
    <w:rsid w:val="006A2100"/>
    <w:rsid w:val="006A5C3B"/>
    <w:rsid w:val="006A72E0"/>
    <w:rsid w:val="006B0BF3"/>
    <w:rsid w:val="006B775E"/>
    <w:rsid w:val="006B7BC7"/>
    <w:rsid w:val="006C2535"/>
    <w:rsid w:val="006C441E"/>
    <w:rsid w:val="006C4B90"/>
    <w:rsid w:val="006D1016"/>
    <w:rsid w:val="006D17F2"/>
    <w:rsid w:val="006E052D"/>
    <w:rsid w:val="006E3546"/>
    <w:rsid w:val="006E3FA9"/>
    <w:rsid w:val="006E4BA0"/>
    <w:rsid w:val="006E7D82"/>
    <w:rsid w:val="006F038F"/>
    <w:rsid w:val="006F0F93"/>
    <w:rsid w:val="006F31F2"/>
    <w:rsid w:val="006F7494"/>
    <w:rsid w:val="006F751F"/>
    <w:rsid w:val="00714DC5"/>
    <w:rsid w:val="00715237"/>
    <w:rsid w:val="007254A5"/>
    <w:rsid w:val="00725748"/>
    <w:rsid w:val="00735D88"/>
    <w:rsid w:val="0073720D"/>
    <w:rsid w:val="00737507"/>
    <w:rsid w:val="00740712"/>
    <w:rsid w:val="007426AA"/>
    <w:rsid w:val="00742AB9"/>
    <w:rsid w:val="00751A6A"/>
    <w:rsid w:val="00754FBF"/>
    <w:rsid w:val="007709EF"/>
    <w:rsid w:val="00772236"/>
    <w:rsid w:val="00783559"/>
    <w:rsid w:val="0079551B"/>
    <w:rsid w:val="00797AA5"/>
    <w:rsid w:val="007A17D6"/>
    <w:rsid w:val="007A26BD"/>
    <w:rsid w:val="007A4105"/>
    <w:rsid w:val="007B4503"/>
    <w:rsid w:val="007C406E"/>
    <w:rsid w:val="007C5183"/>
    <w:rsid w:val="007C7573"/>
    <w:rsid w:val="007D6D69"/>
    <w:rsid w:val="007E2B20"/>
    <w:rsid w:val="007F510A"/>
    <w:rsid w:val="007F5331"/>
    <w:rsid w:val="00800CCA"/>
    <w:rsid w:val="00806120"/>
    <w:rsid w:val="008070D8"/>
    <w:rsid w:val="00810C93"/>
    <w:rsid w:val="00812028"/>
    <w:rsid w:val="00812DD8"/>
    <w:rsid w:val="00813082"/>
    <w:rsid w:val="00814D03"/>
    <w:rsid w:val="0081624C"/>
    <w:rsid w:val="00821FC1"/>
    <w:rsid w:val="00823AE2"/>
    <w:rsid w:val="0083178B"/>
    <w:rsid w:val="00833695"/>
    <w:rsid w:val="008336B7"/>
    <w:rsid w:val="00833A8E"/>
    <w:rsid w:val="00842CD8"/>
    <w:rsid w:val="008431FA"/>
    <w:rsid w:val="00847444"/>
    <w:rsid w:val="008547BA"/>
    <w:rsid w:val="008553C7"/>
    <w:rsid w:val="00857FEB"/>
    <w:rsid w:val="008601AF"/>
    <w:rsid w:val="00872271"/>
    <w:rsid w:val="00883137"/>
    <w:rsid w:val="008A1F5D"/>
    <w:rsid w:val="008A28F5"/>
    <w:rsid w:val="008B1198"/>
    <w:rsid w:val="008B3471"/>
    <w:rsid w:val="008B3929"/>
    <w:rsid w:val="008B4125"/>
    <w:rsid w:val="008B4CB3"/>
    <w:rsid w:val="008B567B"/>
    <w:rsid w:val="008B7B24"/>
    <w:rsid w:val="008C29E3"/>
    <w:rsid w:val="008C356D"/>
    <w:rsid w:val="008E0B3F"/>
    <w:rsid w:val="008E49AD"/>
    <w:rsid w:val="008E51E7"/>
    <w:rsid w:val="008E698E"/>
    <w:rsid w:val="008F2584"/>
    <w:rsid w:val="008F3246"/>
    <w:rsid w:val="008F3C1B"/>
    <w:rsid w:val="008F508C"/>
    <w:rsid w:val="0090271B"/>
    <w:rsid w:val="00910642"/>
    <w:rsid w:val="00910DDF"/>
    <w:rsid w:val="009240EC"/>
    <w:rsid w:val="00924A2D"/>
    <w:rsid w:val="00930ABD"/>
    <w:rsid w:val="00930B13"/>
    <w:rsid w:val="009311C8"/>
    <w:rsid w:val="00933376"/>
    <w:rsid w:val="00933A2F"/>
    <w:rsid w:val="00940813"/>
    <w:rsid w:val="009632E6"/>
    <w:rsid w:val="00963300"/>
    <w:rsid w:val="009716D8"/>
    <w:rsid w:val="009718F9"/>
    <w:rsid w:val="00972FB9"/>
    <w:rsid w:val="00975112"/>
    <w:rsid w:val="00981768"/>
    <w:rsid w:val="00983E8F"/>
    <w:rsid w:val="009850B1"/>
    <w:rsid w:val="0098788A"/>
    <w:rsid w:val="00994FDA"/>
    <w:rsid w:val="009A31BF"/>
    <w:rsid w:val="009A3B71"/>
    <w:rsid w:val="009A61BC"/>
    <w:rsid w:val="009B0138"/>
    <w:rsid w:val="009B0EC1"/>
    <w:rsid w:val="009B0FE9"/>
    <w:rsid w:val="009B173A"/>
    <w:rsid w:val="009C3F20"/>
    <w:rsid w:val="009C7CA1"/>
    <w:rsid w:val="009D043D"/>
    <w:rsid w:val="009E01C5"/>
    <w:rsid w:val="009E2051"/>
    <w:rsid w:val="009F3259"/>
    <w:rsid w:val="00A056DE"/>
    <w:rsid w:val="00A128AD"/>
    <w:rsid w:val="00A21E76"/>
    <w:rsid w:val="00A23BC8"/>
    <w:rsid w:val="00A30E68"/>
    <w:rsid w:val="00A31933"/>
    <w:rsid w:val="00A329D2"/>
    <w:rsid w:val="00A34AA0"/>
    <w:rsid w:val="00A359BC"/>
    <w:rsid w:val="00A3715C"/>
    <w:rsid w:val="00A41FE2"/>
    <w:rsid w:val="00A46FEF"/>
    <w:rsid w:val="00A47948"/>
    <w:rsid w:val="00A50CF6"/>
    <w:rsid w:val="00A54BCC"/>
    <w:rsid w:val="00A56946"/>
    <w:rsid w:val="00A6170E"/>
    <w:rsid w:val="00A63B8C"/>
    <w:rsid w:val="00A715F8"/>
    <w:rsid w:val="00A77F6F"/>
    <w:rsid w:val="00A831FD"/>
    <w:rsid w:val="00A83352"/>
    <w:rsid w:val="00A850A2"/>
    <w:rsid w:val="00A91FA3"/>
    <w:rsid w:val="00A927D3"/>
    <w:rsid w:val="00AA7FC9"/>
    <w:rsid w:val="00AB237D"/>
    <w:rsid w:val="00AB5933"/>
    <w:rsid w:val="00AD6EAC"/>
    <w:rsid w:val="00AE013D"/>
    <w:rsid w:val="00AE11B7"/>
    <w:rsid w:val="00AE7F68"/>
    <w:rsid w:val="00AF0DE7"/>
    <w:rsid w:val="00AF2321"/>
    <w:rsid w:val="00AF52F6"/>
    <w:rsid w:val="00AF52FD"/>
    <w:rsid w:val="00AF54A8"/>
    <w:rsid w:val="00AF7237"/>
    <w:rsid w:val="00B0043A"/>
    <w:rsid w:val="00B00D75"/>
    <w:rsid w:val="00B070CB"/>
    <w:rsid w:val="00B12456"/>
    <w:rsid w:val="00B145F0"/>
    <w:rsid w:val="00B259C8"/>
    <w:rsid w:val="00B26CCF"/>
    <w:rsid w:val="00B30FC2"/>
    <w:rsid w:val="00B331A2"/>
    <w:rsid w:val="00B425F0"/>
    <w:rsid w:val="00B42DFA"/>
    <w:rsid w:val="00B531DD"/>
    <w:rsid w:val="00B55014"/>
    <w:rsid w:val="00B62232"/>
    <w:rsid w:val="00B70BF3"/>
    <w:rsid w:val="00B71DC2"/>
    <w:rsid w:val="00B74920"/>
    <w:rsid w:val="00B91CFC"/>
    <w:rsid w:val="00B9300F"/>
    <w:rsid w:val="00B93893"/>
    <w:rsid w:val="00BA129E"/>
    <w:rsid w:val="00BA6EB2"/>
    <w:rsid w:val="00BA7E0A"/>
    <w:rsid w:val="00BC3B53"/>
    <w:rsid w:val="00BC3B96"/>
    <w:rsid w:val="00BC4AE3"/>
    <w:rsid w:val="00BC5B28"/>
    <w:rsid w:val="00BE129E"/>
    <w:rsid w:val="00BE3F88"/>
    <w:rsid w:val="00BE4756"/>
    <w:rsid w:val="00BE5ED9"/>
    <w:rsid w:val="00BE7B41"/>
    <w:rsid w:val="00C02E2F"/>
    <w:rsid w:val="00C15A91"/>
    <w:rsid w:val="00C206F1"/>
    <w:rsid w:val="00C217E1"/>
    <w:rsid w:val="00C219B1"/>
    <w:rsid w:val="00C25A1D"/>
    <w:rsid w:val="00C306E6"/>
    <w:rsid w:val="00C4015B"/>
    <w:rsid w:val="00C40C60"/>
    <w:rsid w:val="00C518B1"/>
    <w:rsid w:val="00C5258E"/>
    <w:rsid w:val="00C530C9"/>
    <w:rsid w:val="00C619A7"/>
    <w:rsid w:val="00C73D5F"/>
    <w:rsid w:val="00C77950"/>
    <w:rsid w:val="00C90702"/>
    <w:rsid w:val="00C97C80"/>
    <w:rsid w:val="00CA47D3"/>
    <w:rsid w:val="00CA6533"/>
    <w:rsid w:val="00CA6A25"/>
    <w:rsid w:val="00CA6A3F"/>
    <w:rsid w:val="00CA7C99"/>
    <w:rsid w:val="00CC6290"/>
    <w:rsid w:val="00CC7BA8"/>
    <w:rsid w:val="00CD233D"/>
    <w:rsid w:val="00CD362D"/>
    <w:rsid w:val="00CE101D"/>
    <w:rsid w:val="00CE1814"/>
    <w:rsid w:val="00CE1C84"/>
    <w:rsid w:val="00CE5055"/>
    <w:rsid w:val="00CE78E9"/>
    <w:rsid w:val="00CF053F"/>
    <w:rsid w:val="00CF1A17"/>
    <w:rsid w:val="00D0375A"/>
    <w:rsid w:val="00D0609E"/>
    <w:rsid w:val="00D078E1"/>
    <w:rsid w:val="00D100E9"/>
    <w:rsid w:val="00D17AF8"/>
    <w:rsid w:val="00D21E4B"/>
    <w:rsid w:val="00D23522"/>
    <w:rsid w:val="00D264D6"/>
    <w:rsid w:val="00D33BF0"/>
    <w:rsid w:val="00D33DE0"/>
    <w:rsid w:val="00D36447"/>
    <w:rsid w:val="00D516BE"/>
    <w:rsid w:val="00D5423B"/>
    <w:rsid w:val="00D54F4E"/>
    <w:rsid w:val="00D604B3"/>
    <w:rsid w:val="00D60BA4"/>
    <w:rsid w:val="00D62419"/>
    <w:rsid w:val="00D63870"/>
    <w:rsid w:val="00D75078"/>
    <w:rsid w:val="00D77870"/>
    <w:rsid w:val="00D80977"/>
    <w:rsid w:val="00D80CCE"/>
    <w:rsid w:val="00D86EEA"/>
    <w:rsid w:val="00D87195"/>
    <w:rsid w:val="00D87D03"/>
    <w:rsid w:val="00D95C88"/>
    <w:rsid w:val="00D97B2E"/>
    <w:rsid w:val="00DA241E"/>
    <w:rsid w:val="00DB36FE"/>
    <w:rsid w:val="00DB533A"/>
    <w:rsid w:val="00DB6307"/>
    <w:rsid w:val="00DD1DCD"/>
    <w:rsid w:val="00DD338F"/>
    <w:rsid w:val="00DD66F2"/>
    <w:rsid w:val="00DE3FE0"/>
    <w:rsid w:val="00DE578A"/>
    <w:rsid w:val="00DF2583"/>
    <w:rsid w:val="00DF54D9"/>
    <w:rsid w:val="00DF7283"/>
    <w:rsid w:val="00E01A59"/>
    <w:rsid w:val="00E10DC6"/>
    <w:rsid w:val="00E11F8E"/>
    <w:rsid w:val="00E15881"/>
    <w:rsid w:val="00E16A8F"/>
    <w:rsid w:val="00E21DE3"/>
    <w:rsid w:val="00E307D1"/>
    <w:rsid w:val="00E31177"/>
    <w:rsid w:val="00E3731D"/>
    <w:rsid w:val="00E51469"/>
    <w:rsid w:val="00E634E3"/>
    <w:rsid w:val="00E717C4"/>
    <w:rsid w:val="00E77E18"/>
    <w:rsid w:val="00E77F89"/>
    <w:rsid w:val="00E80330"/>
    <w:rsid w:val="00E806C5"/>
    <w:rsid w:val="00E80E71"/>
    <w:rsid w:val="00E850D3"/>
    <w:rsid w:val="00E853D6"/>
    <w:rsid w:val="00E876B9"/>
    <w:rsid w:val="00EC0DFF"/>
    <w:rsid w:val="00EC237D"/>
    <w:rsid w:val="00EC4D0E"/>
    <w:rsid w:val="00EC4E2B"/>
    <w:rsid w:val="00ED072A"/>
    <w:rsid w:val="00ED539E"/>
    <w:rsid w:val="00ED62CF"/>
    <w:rsid w:val="00EE4A1F"/>
    <w:rsid w:val="00EE4C2D"/>
    <w:rsid w:val="00EF1B5A"/>
    <w:rsid w:val="00EF24FB"/>
    <w:rsid w:val="00EF2CCA"/>
    <w:rsid w:val="00EF495B"/>
    <w:rsid w:val="00EF60DC"/>
    <w:rsid w:val="00F00F54"/>
    <w:rsid w:val="00F03963"/>
    <w:rsid w:val="00F11068"/>
    <w:rsid w:val="00F1256D"/>
    <w:rsid w:val="00F13A4E"/>
    <w:rsid w:val="00F172BB"/>
    <w:rsid w:val="00F17B10"/>
    <w:rsid w:val="00F21BEF"/>
    <w:rsid w:val="00F2315B"/>
    <w:rsid w:val="00F41A6F"/>
    <w:rsid w:val="00F41B49"/>
    <w:rsid w:val="00F45A25"/>
    <w:rsid w:val="00F45D0F"/>
    <w:rsid w:val="00F50F86"/>
    <w:rsid w:val="00F53F91"/>
    <w:rsid w:val="00F61569"/>
    <w:rsid w:val="00F61A72"/>
    <w:rsid w:val="00F62B67"/>
    <w:rsid w:val="00F66F13"/>
    <w:rsid w:val="00F74073"/>
    <w:rsid w:val="00F75603"/>
    <w:rsid w:val="00F845B4"/>
    <w:rsid w:val="00F8713B"/>
    <w:rsid w:val="00F90A14"/>
    <w:rsid w:val="00F93F9E"/>
    <w:rsid w:val="00FA2CD7"/>
    <w:rsid w:val="00FB06ED"/>
    <w:rsid w:val="00FC3165"/>
    <w:rsid w:val="00FC36AB"/>
    <w:rsid w:val="00FC4300"/>
    <w:rsid w:val="00FC7F66"/>
    <w:rsid w:val="00FD4210"/>
    <w:rsid w:val="00FD5776"/>
    <w:rsid w:val="00FE19DA"/>
    <w:rsid w:val="00FE1CB6"/>
    <w:rsid w:val="00FE486B"/>
    <w:rsid w:val="00FE4F08"/>
    <w:rsid w:val="00FF19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CD0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0301C7"/>
    <w:pPr>
      <w:spacing w:line="240" w:lineRule="atLeast"/>
    </w:pPr>
    <w:rPr>
      <w:rFonts w:ascii="Verdana" w:hAnsi="Verdana"/>
      <w:sz w:val="18"/>
      <w:szCs w:val="24"/>
      <w:lang w:val="nl-NL" w:eastAsia="nl-NL"/>
    </w:rPr>
  </w:style>
  <w:style w:type="paragraph" w:styleId="Kop1">
    <w:name w:val="heading 1"/>
    <w:basedOn w:val="Standaard"/>
    <w:next w:val="Standaard"/>
    <w:link w:val="Kop1Char"/>
    <w:qFormat/>
    <w:rsid w:val="00023E9A"/>
    <w:pPr>
      <w:keepNext/>
      <w:spacing w:before="240" w:after="60"/>
      <w:outlineLvl w:val="0"/>
    </w:pPr>
    <w:rPr>
      <w:rFonts w:cs="Arial"/>
      <w:b/>
      <w:bCs/>
      <w:kern w:val="32"/>
      <w:sz w:val="32"/>
      <w:szCs w:val="32"/>
    </w:rPr>
  </w:style>
  <w:style w:type="paragraph" w:styleId="Kop2">
    <w:name w:val="heading 2"/>
    <w:basedOn w:val="Standaard"/>
    <w:next w:val="Standaard"/>
    <w:link w:val="Kop2Char"/>
    <w:qFormat/>
    <w:rsid w:val="00023E9A"/>
    <w:pPr>
      <w:keepNext/>
      <w:spacing w:before="240" w:after="60"/>
      <w:outlineLvl w:val="1"/>
    </w:pPr>
    <w:rPr>
      <w:rFonts w:cs="Arial"/>
      <w:b/>
      <w:bCs/>
      <w:i/>
      <w:iCs/>
      <w:sz w:val="28"/>
      <w:szCs w:val="28"/>
    </w:rPr>
  </w:style>
  <w:style w:type="paragraph" w:styleId="Kop3">
    <w:name w:val="heading 3"/>
    <w:basedOn w:val="Standaard"/>
    <w:next w:val="Standaard"/>
    <w:link w:val="Kop3Char"/>
    <w:qFormat/>
    <w:rsid w:val="00023E9A"/>
    <w:pPr>
      <w:keepNext/>
      <w:spacing w:before="240" w:after="60"/>
      <w:outlineLvl w:val="2"/>
    </w:pPr>
    <w:rPr>
      <w:rFonts w:cs="Arial"/>
      <w:b/>
      <w:bCs/>
      <w:sz w:val="26"/>
      <w:szCs w:val="26"/>
    </w:rPr>
  </w:style>
  <w:style w:type="paragraph" w:styleId="Kop4">
    <w:name w:val="heading 4"/>
    <w:basedOn w:val="Standaard"/>
    <w:next w:val="Standaard"/>
    <w:link w:val="Kop4Char"/>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rsid w:val="00023E9A"/>
    <w:pPr>
      <w:tabs>
        <w:tab w:val="center" w:pos="4536"/>
        <w:tab w:val="right" w:pos="9072"/>
      </w:tabs>
    </w:pPr>
  </w:style>
  <w:style w:type="paragraph" w:styleId="Voettekst">
    <w:name w:val="footer"/>
    <w:basedOn w:val="Standaard"/>
    <w:link w:val="VoettekstChar"/>
    <w:rsid w:val="00023E9A"/>
    <w:pPr>
      <w:tabs>
        <w:tab w:val="center" w:pos="4536"/>
        <w:tab w:val="right" w:pos="9072"/>
      </w:tabs>
    </w:pPr>
  </w:style>
  <w:style w:type="table" w:styleId="Tabelraster">
    <w:name w:val="Table Grid"/>
    <w:basedOn w:val="Standaardtabel"/>
    <w:rsid w:val="00023E9A"/>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uisstijl-NotaGegeven">
    <w:name w:val="Huisstijl-NotaGegeven"/>
    <w:basedOn w:val="Standaard"/>
    <w:rsid w:val="00EE4C2D"/>
    <w:pPr>
      <w:adjustRightInd w:val="0"/>
      <w:spacing w:line="180" w:lineRule="exact"/>
    </w:pPr>
    <w:rPr>
      <w:rFonts w:cs="Verdana"/>
      <w:noProof/>
      <w:sz w:val="13"/>
      <w:szCs w:val="18"/>
    </w:rPr>
  </w:style>
  <w:style w:type="paragraph" w:customStyle="1" w:styleId="Huisstijl-Adres">
    <w:name w:val="Huisstijl-Adres"/>
    <w:basedOn w:val="Standaard"/>
    <w:link w:val="Huisstijl-AdresChar"/>
    <w:rsid w:val="00575B80"/>
    <w:pPr>
      <w:tabs>
        <w:tab w:val="left" w:pos="192"/>
      </w:tabs>
      <w:adjustRightInd w:val="0"/>
      <w:spacing w:after="90" w:line="180" w:lineRule="exact"/>
    </w:pPr>
    <w:rPr>
      <w:rFonts w:cs="Verdana"/>
      <w:noProof/>
      <w:sz w:val="13"/>
      <w:szCs w:val="13"/>
    </w:rPr>
  </w:style>
  <w:style w:type="paragraph" w:styleId="Lijstopsomteken">
    <w:name w:val="List Bullet"/>
    <w:basedOn w:val="Standaard"/>
    <w:rsid w:val="004F44C2"/>
    <w:pPr>
      <w:numPr>
        <w:numId w:val="1"/>
      </w:numPr>
    </w:pPr>
    <w:rPr>
      <w:noProof/>
    </w:rPr>
  </w:style>
  <w:style w:type="character" w:customStyle="1" w:styleId="Huisstijl-GegevenCharChar">
    <w:name w:val="Huisstijl-Gegeven Char Char"/>
    <w:link w:val="Huisstijl-Gegeven"/>
    <w:rsid w:val="000B7FAB"/>
    <w:rPr>
      <w:rFonts w:ascii="Verdana" w:hAnsi="Verdana"/>
      <w:noProof/>
      <w:sz w:val="13"/>
      <w:szCs w:val="24"/>
      <w:lang w:val="nl-NL" w:eastAsia="nl-NL" w:bidi="ar-SA"/>
    </w:rPr>
  </w:style>
  <w:style w:type="paragraph" w:customStyle="1" w:styleId="Huisstijl-Gegeven">
    <w:name w:val="Huisstijl-Gegeven"/>
    <w:basedOn w:val="Standaard"/>
    <w:link w:val="Huisstijl-GegevenCharChar"/>
    <w:rsid w:val="000B7FAB"/>
    <w:pPr>
      <w:spacing w:after="92" w:line="180" w:lineRule="exact"/>
    </w:pPr>
    <w:rPr>
      <w:noProof/>
      <w:sz w:val="13"/>
    </w:rPr>
  </w:style>
  <w:style w:type="paragraph" w:customStyle="1" w:styleId="Huisstijl-NotaKopje">
    <w:name w:val="Huisstijl-NotaKopje"/>
    <w:basedOn w:val="Huisstijl-NotaGegeven"/>
    <w:next w:val="Huisstijl-NotaGegeven"/>
    <w:rsid w:val="00EE4C2D"/>
    <w:pPr>
      <w:spacing w:before="160" w:line="240" w:lineRule="exact"/>
    </w:pPr>
  </w:style>
  <w:style w:type="paragraph" w:customStyle="1" w:styleId="Huisstijl-Rubricering">
    <w:name w:val="Huisstijl-Rubricering"/>
    <w:basedOn w:val="Standaard"/>
    <w:rsid w:val="000B7FAB"/>
    <w:pPr>
      <w:adjustRightInd w:val="0"/>
      <w:spacing w:line="180" w:lineRule="exact"/>
    </w:pPr>
    <w:rPr>
      <w:rFonts w:cs="Verdana-Bold"/>
      <w:b/>
      <w:bCs/>
      <w:smallCaps/>
      <w:noProof/>
      <w:sz w:val="13"/>
      <w:szCs w:val="13"/>
    </w:rPr>
  </w:style>
  <w:style w:type="paragraph" w:customStyle="1" w:styleId="Huisstijl-NAW">
    <w:name w:val="Huisstijl-NAW"/>
    <w:basedOn w:val="Standaard"/>
    <w:rsid w:val="000B7FAB"/>
    <w:pPr>
      <w:adjustRightInd w:val="0"/>
    </w:pPr>
    <w:rPr>
      <w:rFonts w:cs="Verdana"/>
      <w:noProof/>
      <w:szCs w:val="18"/>
    </w:rPr>
  </w:style>
  <w:style w:type="character" w:styleId="Hyperlink">
    <w:name w:val="Hyperlink"/>
    <w:rsid w:val="00023E9A"/>
    <w:rPr>
      <w:color w:val="0000FF"/>
      <w:u w:val="single"/>
    </w:rPr>
  </w:style>
  <w:style w:type="paragraph" w:customStyle="1" w:styleId="Huisstijl-Retouradres">
    <w:name w:val="Huisstijl-Retouradres"/>
    <w:basedOn w:val="Standaard"/>
    <w:rsid w:val="000B7FAB"/>
    <w:pPr>
      <w:spacing w:line="180" w:lineRule="exact"/>
    </w:pPr>
    <w:rPr>
      <w:noProof/>
      <w:sz w:val="13"/>
    </w:rPr>
  </w:style>
  <w:style w:type="paragraph" w:customStyle="1" w:styleId="Huisstijl-Kopje">
    <w:name w:val="Huisstijl-Kopje"/>
    <w:basedOn w:val="Huisstijl-Gegeven"/>
    <w:rsid w:val="000B7FAB"/>
    <w:pPr>
      <w:spacing w:after="0"/>
    </w:pPr>
    <w:rPr>
      <w:b/>
    </w:rPr>
  </w:style>
  <w:style w:type="paragraph" w:customStyle="1" w:styleId="Huisstijl-Voorwaarden">
    <w:name w:val="Huisstijl-Voorwaarden"/>
    <w:basedOn w:val="Standaard"/>
    <w:rsid w:val="000B7FAB"/>
    <w:pPr>
      <w:spacing w:line="180" w:lineRule="exact"/>
    </w:pPr>
    <w:rPr>
      <w:i/>
      <w:noProof/>
      <w:sz w:val="13"/>
    </w:rPr>
  </w:style>
  <w:style w:type="paragraph" w:customStyle="1" w:styleId="Huisstijl-KixCode">
    <w:name w:val="Huisstijl-KixCode"/>
    <w:basedOn w:val="Standaard"/>
    <w:rsid w:val="000B7FAB"/>
    <w:pPr>
      <w:spacing w:before="60" w:line="240" w:lineRule="auto"/>
    </w:pPr>
    <w:rPr>
      <w:rFonts w:ascii="KIX Barcode" w:hAnsi="KIX Barcode"/>
      <w:b/>
      <w:bCs/>
      <w:smallCaps/>
      <w:noProof/>
      <w:sz w:val="24"/>
    </w:rPr>
  </w:style>
  <w:style w:type="paragraph" w:customStyle="1" w:styleId="Huisstijl-Paginanummering">
    <w:name w:val="Huisstijl-Paginanummering"/>
    <w:basedOn w:val="Standaard"/>
    <w:rsid w:val="000B7FAB"/>
    <w:pPr>
      <w:spacing w:line="180" w:lineRule="exact"/>
    </w:pPr>
    <w:rPr>
      <w:noProof/>
      <w:sz w:val="13"/>
    </w:rPr>
  </w:style>
  <w:style w:type="character" w:styleId="GevolgdeHyperlink">
    <w:name w:val="FollowedHyperlink"/>
    <w:rsid w:val="006A2100"/>
    <w:rPr>
      <w:color w:val="800080"/>
      <w:u w:val="single"/>
    </w:rPr>
  </w:style>
  <w:style w:type="paragraph" w:styleId="Lijstopsomteken2">
    <w:name w:val="List Bullet 2"/>
    <w:basedOn w:val="Standaard"/>
    <w:rsid w:val="004F44C2"/>
    <w:pPr>
      <w:numPr>
        <w:numId w:val="14"/>
      </w:numPr>
      <w:tabs>
        <w:tab w:val="clear" w:pos="227"/>
        <w:tab w:val="left" w:pos="454"/>
      </w:tabs>
      <w:ind w:left="454" w:hanging="227"/>
    </w:pPr>
    <w:rPr>
      <w:noProof/>
    </w:rPr>
  </w:style>
  <w:style w:type="character" w:customStyle="1" w:styleId="Huisstijl-AdresChar">
    <w:name w:val="Huisstijl-Adres Char"/>
    <w:link w:val="Huisstijl-Adres"/>
    <w:locked/>
    <w:rsid w:val="00E15881"/>
    <w:rPr>
      <w:rFonts w:ascii="Verdana" w:hAnsi="Verdana" w:cs="Verdana"/>
      <w:noProof/>
      <w:sz w:val="13"/>
      <w:szCs w:val="13"/>
      <w:lang w:val="nl-NL" w:eastAsia="nl-NL" w:bidi="ar-SA"/>
    </w:rPr>
  </w:style>
  <w:style w:type="character" w:styleId="Tekstvantijdelijkeaanduiding">
    <w:name w:val="Placeholder Text"/>
    <w:basedOn w:val="Standaardalinea-lettertype"/>
    <w:uiPriority w:val="99"/>
    <w:semiHidden/>
    <w:rsid w:val="00BA6EB2"/>
    <w:rPr>
      <w:color w:val="808080"/>
    </w:rPr>
  </w:style>
  <w:style w:type="paragraph" w:styleId="Voetnoottekst">
    <w:name w:val="footnote text"/>
    <w:basedOn w:val="Standaard"/>
    <w:link w:val="VoetnoottekstChar"/>
    <w:unhideWhenUsed/>
    <w:rsid w:val="000301C7"/>
    <w:pPr>
      <w:spacing w:line="180" w:lineRule="atLeast"/>
    </w:pPr>
    <w:rPr>
      <w:sz w:val="13"/>
      <w:szCs w:val="20"/>
    </w:rPr>
  </w:style>
  <w:style w:type="character" w:customStyle="1" w:styleId="VoetnoottekstChar">
    <w:name w:val="Voetnoottekst Char"/>
    <w:basedOn w:val="Standaardalinea-lettertype"/>
    <w:link w:val="Voetnoottekst"/>
    <w:rsid w:val="000301C7"/>
    <w:rPr>
      <w:rFonts w:ascii="Verdana" w:hAnsi="Verdana"/>
      <w:sz w:val="13"/>
      <w:lang w:val="nl-NL" w:eastAsia="nl-NL"/>
    </w:rPr>
  </w:style>
  <w:style w:type="paragraph" w:styleId="Ballontekst">
    <w:name w:val="Balloon Text"/>
    <w:basedOn w:val="Standaard"/>
    <w:link w:val="BallontekstChar"/>
    <w:rsid w:val="008C29E3"/>
    <w:pPr>
      <w:spacing w:line="240" w:lineRule="auto"/>
    </w:pPr>
    <w:rPr>
      <w:rFonts w:ascii="Segoe UI" w:hAnsi="Segoe UI" w:cs="Segoe UI"/>
      <w:szCs w:val="18"/>
    </w:rPr>
  </w:style>
  <w:style w:type="character" w:customStyle="1" w:styleId="BallontekstChar">
    <w:name w:val="Ballontekst Char"/>
    <w:basedOn w:val="Standaardalinea-lettertype"/>
    <w:link w:val="Ballontekst"/>
    <w:rsid w:val="008C29E3"/>
    <w:rPr>
      <w:rFonts w:ascii="Segoe UI" w:hAnsi="Segoe UI" w:cs="Segoe UI"/>
      <w:sz w:val="18"/>
      <w:szCs w:val="18"/>
      <w:lang w:val="nl-NL" w:eastAsia="nl-NL"/>
    </w:rPr>
  </w:style>
  <w:style w:type="character" w:customStyle="1" w:styleId="KoptekstChar">
    <w:name w:val="Koptekst Char"/>
    <w:basedOn w:val="Standaardalinea-lettertype"/>
    <w:link w:val="Koptekst"/>
    <w:rsid w:val="00841CD9"/>
    <w:rPr>
      <w:rFonts w:ascii="Verdana" w:eastAsia="Times New Roman" w:hAnsi="Verdana" w:cs="Times New Roman"/>
      <w:sz w:val="18"/>
      <w:szCs w:val="24"/>
      <w:lang w:val="nl-NL" w:eastAsia="nl-NL"/>
    </w:rPr>
  </w:style>
  <w:style w:type="character" w:customStyle="1" w:styleId="Kop1Char">
    <w:name w:val="Kop 1 Char"/>
    <w:basedOn w:val="Standaardalinea-lettertype"/>
    <w:link w:val="Kop1"/>
    <w:rsid w:val="00841CD9"/>
    <w:rPr>
      <w:rFonts w:ascii="Verdana" w:eastAsia="Times New Roman" w:hAnsi="Verdana" w:cs="Arial"/>
      <w:b/>
      <w:bCs/>
      <w:kern w:val="32"/>
      <w:sz w:val="32"/>
      <w:szCs w:val="32"/>
      <w:lang w:val="nl-NL" w:eastAsia="nl-NL"/>
    </w:rPr>
  </w:style>
  <w:style w:type="character" w:customStyle="1" w:styleId="Kop2Char">
    <w:name w:val="Kop 2 Char"/>
    <w:basedOn w:val="Standaardalinea-lettertype"/>
    <w:link w:val="Kop2"/>
    <w:rsid w:val="00841CD9"/>
    <w:rPr>
      <w:rFonts w:ascii="Verdana" w:eastAsia="Times New Roman" w:hAnsi="Verdana" w:cs="Arial"/>
      <w:b/>
      <w:bCs/>
      <w:i/>
      <w:iCs/>
      <w:sz w:val="28"/>
      <w:szCs w:val="28"/>
      <w:lang w:val="nl-NL" w:eastAsia="nl-NL"/>
    </w:rPr>
  </w:style>
  <w:style w:type="character" w:customStyle="1" w:styleId="Kop3Char">
    <w:name w:val="Kop 3 Char"/>
    <w:basedOn w:val="Standaardalinea-lettertype"/>
    <w:link w:val="Kop3"/>
    <w:rsid w:val="00841CD9"/>
    <w:rPr>
      <w:rFonts w:ascii="Verdana" w:eastAsia="Times New Roman" w:hAnsi="Verdana" w:cs="Arial"/>
      <w:b/>
      <w:bCs/>
      <w:sz w:val="26"/>
      <w:szCs w:val="26"/>
      <w:lang w:val="nl-NL" w:eastAsia="nl-NL"/>
    </w:rPr>
  </w:style>
  <w:style w:type="character" w:customStyle="1" w:styleId="Kop4Char">
    <w:name w:val="Kop 4 Char"/>
    <w:basedOn w:val="Standaardalinea-lettertype"/>
    <w:link w:val="Kop4"/>
    <w:uiPriority w:val="9"/>
    <w:rsid w:val="00841CD9"/>
    <w:rPr>
      <w:rFonts w:asciiTheme="majorHAnsi" w:eastAsiaTheme="majorEastAsia" w:hAnsiTheme="majorHAnsi" w:cstheme="majorBidi"/>
      <w:b/>
      <w:bCs/>
      <w:i/>
      <w:iCs/>
      <w:color w:val="4F81BD" w:themeColor="accent1"/>
    </w:rPr>
  </w:style>
  <w:style w:type="paragraph" w:styleId="Standaardinspringing">
    <w:name w:val="Normal Indent"/>
    <w:basedOn w:val="Standaard"/>
    <w:uiPriority w:val="99"/>
    <w:unhideWhenUsed/>
    <w:rsid w:val="00841CD9"/>
    <w:pPr>
      <w:ind w:left="720"/>
    </w:pPr>
  </w:style>
  <w:style w:type="paragraph" w:styleId="Ondertitel">
    <w:name w:val="Subtitle"/>
    <w:basedOn w:val="Standaard"/>
    <w:next w:val="Standaard"/>
    <w:link w:val="OndertitelChar"/>
    <w:uiPriority w:val="11"/>
    <w:qFormat/>
    <w:rsid w:val="00841CD9"/>
    <w:pPr>
      <w:numPr>
        <w:ilvl w:val="1"/>
      </w:numPr>
      <w:ind w:left="86"/>
    </w:pPr>
    <w:rPr>
      <w:rFonts w:asciiTheme="majorHAnsi" w:eastAsiaTheme="majorEastAsia" w:hAnsiTheme="majorHAnsi" w:cstheme="majorBidi"/>
      <w:i/>
      <w:iCs/>
      <w:color w:val="4F81BD" w:themeColor="accent1"/>
      <w:spacing w:val="15"/>
      <w:sz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4F81BD" w:themeColor="accent1"/>
      <w:spacing w:val="15"/>
      <w:sz w:val="24"/>
      <w:szCs w:val="24"/>
    </w:rPr>
  </w:style>
  <w:style w:type="paragraph" w:styleId="Titel">
    <w:name w:val="Title"/>
    <w:basedOn w:val="Standaard"/>
    <w:next w:val="Standaard"/>
    <w:link w:val="TitelChar"/>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Nadruk">
    <w:name w:val="Emphasis"/>
    <w:basedOn w:val="Standaardalinea-lettertype"/>
    <w:uiPriority w:val="20"/>
    <w:qFormat/>
    <w:rsid w:val="00D1197D"/>
    <w:rPr>
      <w:i/>
      <w:iCs/>
    </w:rPr>
  </w:style>
  <w:style w:type="character" w:customStyle="1" w:styleId="VoettekstChar">
    <w:name w:val="Voettekst Char"/>
    <w:basedOn w:val="Standaardalinea-lettertype"/>
    <w:link w:val="Voettekst"/>
    <w:rsid w:val="00DE555F"/>
    <w:rPr>
      <w:rFonts w:ascii="Verdana" w:eastAsia="Times New Roman" w:hAnsi="Verdana" w:cs="Times New Roman"/>
      <w:sz w:val="18"/>
      <w:szCs w:val="24"/>
      <w:lang w:val="nl-NL" w:eastAsia="nl-NL"/>
    </w:rPr>
  </w:style>
  <w:style w:type="character" w:styleId="Zwaar">
    <w:name w:val="Strong"/>
    <w:basedOn w:val="Standaardalinea-lettertype"/>
    <w:uiPriority w:val="22"/>
    <w:qFormat/>
    <w:rsid w:val="00930ABD"/>
    <w:rPr>
      <w:b/>
      <w:bCs/>
    </w:rPr>
  </w:style>
  <w:style w:type="paragraph" w:styleId="Lijstalinea">
    <w:name w:val="List Paragraph"/>
    <w:basedOn w:val="Standaard"/>
    <w:uiPriority w:val="34"/>
    <w:qFormat/>
    <w:rsid w:val="006951F4"/>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Algemeen"/>
          <w:gallery w:val="placeholder"/>
        </w:category>
        <w:types>
          <w:type w:val="bbPlcHdr"/>
        </w:types>
        <w:behaviors>
          <w:behavior w:val="content"/>
        </w:behaviors>
        <w:guid w:val="{87CD418B-31BE-48CC-B2A4-56F00F85631C}"/>
      </w:docPartPr>
      <w:docPartBody>
        <w:p w:rsidR="00F41B49" w:rsidRDefault="00A21014">
          <w:r w:rsidRPr="008E51E7">
            <w:rPr>
              <w:rStyle w:val="Tekstvantijdelijkeaanduiding"/>
            </w:rPr>
            <w:t>Klik of tik om tekst in te voeren.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panose1 w:val="00000000000000000000"/>
    <w:charset w:val="00"/>
    <w:family w:val="swiss"/>
    <w:notTrueType/>
    <w:pitch w:val="default"/>
    <w:sig w:usb0="00000003" w:usb1="00000000" w:usb2="00000000" w:usb3="00000000" w:csb0="00000001" w:csb1="00000000"/>
  </w:font>
  <w:font w:name="KIX Barcode">
    <w:panose1 w:val="020B7200000000000000"/>
    <w:charset w:val="00"/>
    <w:family w:val="swiss"/>
    <w:pitch w:val="variable"/>
    <w:sig w:usb0="8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EFF" w:usb1="C000247B" w:usb2="00000009" w:usb3="00000000" w:csb0="000001FF" w:csb1="00000000"/>
  </w:font>
  <w:font w:name="Agrofont">
    <w:panose1 w:val="020B0503040100020103"/>
    <w:charset w:val="00"/>
    <w:family w:val="swiss"/>
    <w:pitch w:val="variable"/>
    <w:sig w:usb0="800000A7" w:usb1="0000004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ACD"/>
    <w:rsid w:val="00014FBB"/>
    <w:rsid w:val="00085ACD"/>
    <w:rsid w:val="000B2680"/>
    <w:rsid w:val="001A1954"/>
    <w:rsid w:val="002D21C1"/>
    <w:rsid w:val="00362E54"/>
    <w:rsid w:val="004927F1"/>
    <w:rsid w:val="00535B1C"/>
    <w:rsid w:val="00553454"/>
    <w:rsid w:val="00772236"/>
    <w:rsid w:val="00924FFA"/>
    <w:rsid w:val="00A21014"/>
    <w:rsid w:val="00A24D08"/>
    <w:rsid w:val="00C03AA4"/>
    <w:rsid w:val="00C564E7"/>
    <w:rsid w:val="00C77950"/>
    <w:rsid w:val="00F41B49"/>
    <w:rsid w:val="00FA5A2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85ACD"/>
    <w:rPr>
      <w:rFonts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085AC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4bde8109-f994-4a60-a1d3-5c95e2ff3620}" enabled="1" method="Privileged" siteId="{1321633e-f6b9-44e2-a44f-59b9d264ecb7}" contentBits="0" removed="0"/>
</clbl:labelList>
</file>

<file path=docProps/app.xml><?xml version="1.0" encoding="utf-8"?>
<ap:Properties xmlns:vt="http://schemas.openxmlformats.org/officeDocument/2006/docPropsVTypes" xmlns:ap="http://schemas.openxmlformats.org/officeDocument/2006/extended-properties">
  <ap:Pages>1</ap:Pages>
  <ap:Words>708</ap:Words>
  <ap:Characters>3896</ap:Characters>
  <ap:DocSecurity>0</ap:DocSecurity>
  <ap:Lines>32</ap:Lines>
  <ap:Paragraphs>9</ap:Paragraphs>
  <ap:ScaleCrop>false</ap:ScaleCrop>
  <ap:LinksUpToDate>false</ap:LinksUpToDate>
  <ap:CharactersWithSpaces>4595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dcterms:created xsi:type="dcterms:W3CDTF">2025-11-11T16:29:00.0000000Z</dcterms:created>
  <dcterms:modified xsi:type="dcterms:W3CDTF">2025-11-11T16:30:00.0000000Z</dcterms:modified>
  <dc:description>------------------------</dc:description>
  <dc:subject/>
  <keywords/>
  <version/>
  <category/>
</coreProperties>
</file>