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E78E9" w:rsidP="009C7502" w:rsidRDefault="000D3001" w14:paraId="0F56543C" w14:textId="6D17F64D">
      <w:r>
        <w:t>Geachte Voorzitter,</w:t>
      </w:r>
      <w:r>
        <w:br/>
      </w:r>
    </w:p>
    <w:p w:rsidRPr="00EF3899" w:rsidR="00CE78E9" w:rsidP="009C7502" w:rsidRDefault="000D3001" w14:paraId="7DEA45AE" w14:textId="18EAAEBC">
      <w:pPr>
        <w:rPr>
          <w:b/>
          <w:bCs/>
        </w:rPr>
      </w:pPr>
      <w:r>
        <w:t xml:space="preserve">Hierbij zend ik u de antwoorden op de vragen van het lid </w:t>
      </w:r>
      <w:r w:rsidR="00EF3899">
        <w:t>Vedder</w:t>
      </w:r>
      <w:r>
        <w:t xml:space="preserve"> (</w:t>
      </w:r>
      <w:r w:rsidR="00EF3899">
        <w:t>CDA</w:t>
      </w:r>
      <w:r>
        <w:t xml:space="preserve">) over </w:t>
      </w:r>
      <w:r w:rsidR="00EF3899">
        <w:t>de waardering van onderzaai als rustgewas</w:t>
      </w:r>
      <w:r>
        <w:t xml:space="preserve"> (</w:t>
      </w:r>
      <w:r w:rsidRPr="00EF3899" w:rsidR="00EF3899">
        <w:t>2025Z17305</w:t>
      </w:r>
      <w:r>
        <w:t xml:space="preserve">, ingezonden </w:t>
      </w:r>
      <w:r w:rsidR="00EF3899">
        <w:t>19 september 2025</w:t>
      </w:r>
      <w:r>
        <w:t xml:space="preserve">). </w:t>
      </w:r>
    </w:p>
    <w:p w:rsidR="00423A19" w:rsidP="009C7502" w:rsidRDefault="00423A19" w14:paraId="1F8013C8" w14:textId="77777777"/>
    <w:p w:rsidR="00677EFC" w:rsidP="009C7502" w:rsidRDefault="000D3001" w14:paraId="485C723E" w14:textId="77777777">
      <w:pPr>
        <w:rPr>
          <w:rStyle w:val="Zwaar"/>
          <w:b w:val="0"/>
          <w:bCs w:val="0"/>
        </w:rPr>
      </w:pPr>
      <w:r>
        <w:rPr>
          <w:rStyle w:val="Zwaar"/>
          <w:b w:val="0"/>
          <w:bCs w:val="0"/>
        </w:rPr>
        <w:t>Hoogachtend,</w:t>
      </w:r>
    </w:p>
    <w:p w:rsidRPr="00EC58D9" w:rsidR="00F71F9E" w:rsidP="009C7502" w:rsidRDefault="00F71F9E" w14:paraId="1D979E8D" w14:textId="77777777"/>
    <w:p w:rsidR="007239A1" w:rsidP="009C7502" w:rsidRDefault="007239A1" w14:paraId="5CAA3B85" w14:textId="77777777"/>
    <w:p w:rsidRPr="00EC58D9" w:rsidR="009C7502" w:rsidP="009C7502" w:rsidRDefault="009C7502" w14:paraId="3858061C" w14:textId="77777777"/>
    <w:p w:rsidRPr="00EC58D9" w:rsidR="007239A1" w:rsidP="009C7502" w:rsidRDefault="007239A1" w14:paraId="09BA5548" w14:textId="77777777"/>
    <w:p w:rsidRPr="006A15A5" w:rsidR="007239A1" w:rsidP="009C7502" w:rsidRDefault="000D3001" w14:paraId="4C665737" w14:textId="77777777">
      <w:pPr>
        <w:rPr>
          <w:szCs w:val="18"/>
        </w:rPr>
      </w:pPr>
      <w:r w:rsidRPr="00B11DD6">
        <w:t>Femke Marije Wiersma</w:t>
      </w:r>
    </w:p>
    <w:p w:rsidR="004E505E" w:rsidP="009C7502" w:rsidRDefault="000D3001" w14:paraId="0D2CAB55" w14:textId="77777777">
      <w:r w:rsidRPr="00EC58D9">
        <w:t xml:space="preserve">Minister van </w:t>
      </w:r>
      <w:r w:rsidR="00704E60">
        <w:rPr>
          <w:rFonts w:cs="Calibri"/>
          <w:szCs w:val="18"/>
        </w:rPr>
        <w:t>Landbouw, Visserij, Voedselzekerheid en Natuur</w:t>
      </w:r>
    </w:p>
    <w:p w:rsidRPr="00006C01" w:rsidR="00481085" w:rsidP="009C7502" w:rsidRDefault="00481085" w14:paraId="05B580E6" w14:textId="77777777"/>
    <w:p w:rsidR="00C25A1D" w:rsidP="009C7502" w:rsidRDefault="00C25A1D" w14:paraId="1F1EA0B1" w14:textId="77777777">
      <w:pPr>
        <w:rPr>
          <w:rStyle w:val="Zwaar"/>
          <w:b w:val="0"/>
          <w:bCs w:val="0"/>
        </w:rPr>
      </w:pPr>
    </w:p>
    <w:p w:rsidR="00C25A1D" w:rsidP="009C7502" w:rsidRDefault="000D3001" w14:paraId="7507756C" w14:textId="77777777">
      <w:pPr>
        <w:rPr>
          <w:b/>
        </w:rPr>
      </w:pPr>
      <w:r>
        <w:rPr>
          <w:b/>
        </w:rPr>
        <w:br w:type="page"/>
      </w:r>
    </w:p>
    <w:p w:rsidR="00C25A1D" w:rsidP="009C7502" w:rsidRDefault="00EF3899" w14:paraId="3A30A93F" w14:textId="5A9A4034">
      <w:pPr>
        <w:rPr>
          <w:b/>
          <w:bCs/>
        </w:rPr>
      </w:pPr>
      <w:r w:rsidRPr="00EF3899">
        <w:rPr>
          <w:b/>
          <w:bCs/>
        </w:rPr>
        <w:t>2025Z17305</w:t>
      </w:r>
    </w:p>
    <w:p w:rsidRPr="00EF3899" w:rsidR="009C7502" w:rsidP="009C7502" w:rsidRDefault="009C7502" w14:paraId="63B570F1" w14:textId="77777777">
      <w:pPr>
        <w:rPr>
          <w:b/>
          <w:bCs/>
        </w:rPr>
      </w:pPr>
    </w:p>
    <w:p w:rsidRPr="00C25A1D" w:rsidR="00C25A1D" w:rsidP="009C7502" w:rsidRDefault="000D3001" w14:paraId="77D996D9" w14:textId="77777777">
      <w:pPr>
        <w:rPr>
          <w:rStyle w:val="Zwaar"/>
          <w:b w:val="0"/>
          <w:bCs w:val="0"/>
        </w:rPr>
      </w:pPr>
      <w:r w:rsidRPr="00C25A1D">
        <w:rPr>
          <w:rStyle w:val="Zwaar"/>
          <w:b w:val="0"/>
          <w:bCs w:val="0"/>
        </w:rPr>
        <w:t>1</w:t>
      </w:r>
    </w:p>
    <w:p w:rsidR="00C25A1D" w:rsidP="009C7502" w:rsidRDefault="00EF3899" w14:paraId="717CEF2D" w14:textId="1F5D7D66">
      <w:r w:rsidRPr="00EF3899">
        <w:t>Bent u ermee bekend dat op de website van de Rijksdienst voor Ondernemend Nederland (RVO) wordt gesteld dat een combinatie van een vroege teelt met een vanggewas dat uiterlijk 1 september is ingezaaid, in aanmerking kan komen als rustgewas, en dat dit ruimte lijkt te bieden voor onderzaai van een vanggewas?</w:t>
      </w:r>
    </w:p>
    <w:p w:rsidR="00C25A1D" w:rsidP="009C7502" w:rsidRDefault="00C25A1D" w14:paraId="60F0845C" w14:textId="77777777">
      <w:pPr>
        <w:rPr>
          <w:rStyle w:val="Zwaar"/>
          <w:b w:val="0"/>
          <w:bCs w:val="0"/>
        </w:rPr>
      </w:pPr>
    </w:p>
    <w:p w:rsidRPr="00C25A1D" w:rsidR="00C25A1D" w:rsidP="009C7502" w:rsidRDefault="000D3001" w14:paraId="0612B6BC" w14:textId="77777777">
      <w:pPr>
        <w:rPr>
          <w:b/>
          <w:bCs/>
        </w:rPr>
      </w:pPr>
      <w:r w:rsidRPr="00C25A1D">
        <w:rPr>
          <w:rStyle w:val="Zwaar"/>
          <w:b w:val="0"/>
          <w:bCs w:val="0"/>
        </w:rPr>
        <w:t>Antwoord</w:t>
      </w:r>
    </w:p>
    <w:p w:rsidR="00C25A1D" w:rsidP="009C7502" w:rsidRDefault="00B4324F" w14:paraId="16F900B3" w14:textId="5F4B012F">
      <w:r>
        <w:t>O</w:t>
      </w:r>
      <w:r w:rsidR="00A95CEB">
        <w:t>p de website van de RVO wordt</w:t>
      </w:r>
      <w:r w:rsidR="0002162E">
        <w:t xml:space="preserve"> uitgelegd hoe een combinatie van</w:t>
      </w:r>
      <w:r w:rsidR="007A2FBC">
        <w:t xml:space="preserve"> een korte/vroege teelt gevolgd door een vroeg ingezaaid vanggewas </w:t>
      </w:r>
      <w:r w:rsidR="0002162E">
        <w:t xml:space="preserve">als rustgewas </w:t>
      </w:r>
      <w:r w:rsidR="0082758A">
        <w:t xml:space="preserve">kan </w:t>
      </w:r>
      <w:r w:rsidR="000F7351">
        <w:t>voldoe</w:t>
      </w:r>
      <w:r w:rsidR="0082758A">
        <w:t>n</w:t>
      </w:r>
      <w:r w:rsidR="0002162E">
        <w:t>.</w:t>
      </w:r>
      <w:r w:rsidR="00A95CEB">
        <w:t xml:space="preserve"> </w:t>
      </w:r>
      <w:r w:rsidR="007A2FBC">
        <w:t xml:space="preserve">Er </w:t>
      </w:r>
      <w:r w:rsidR="00A95CEB">
        <w:t>wordt</w:t>
      </w:r>
      <w:r w:rsidR="007A2FBC">
        <w:t xml:space="preserve"> daarbij ook</w:t>
      </w:r>
      <w:r w:rsidR="00A95CEB">
        <w:t xml:space="preserve"> aangegeven dat het vanggewas na de oogst van de hoofdteelt wordt ingezaaid</w:t>
      </w:r>
      <w:r>
        <w:t>. Ik ben het</w:t>
      </w:r>
      <w:r w:rsidR="0002162E">
        <w:t xml:space="preserve"> daarom niet eens dat deze </w:t>
      </w:r>
      <w:r w:rsidR="00165FC6">
        <w:t>rustgewas</w:t>
      </w:r>
      <w:r w:rsidR="0002162E">
        <w:t xml:space="preserve">beschrijving ruimte biedt voor </w:t>
      </w:r>
      <w:r w:rsidR="009D4908">
        <w:t xml:space="preserve">het </w:t>
      </w:r>
      <w:r w:rsidR="0002162E">
        <w:t>onderzaai</w:t>
      </w:r>
      <w:r w:rsidR="009D4908">
        <w:t>en</w:t>
      </w:r>
      <w:r w:rsidR="0002162E">
        <w:t xml:space="preserve"> van een vanggewas</w:t>
      </w:r>
      <w:r w:rsidR="00A95CEB">
        <w:t xml:space="preserve">. </w:t>
      </w:r>
    </w:p>
    <w:p w:rsidR="00C25A1D" w:rsidP="009C7502" w:rsidRDefault="00C25A1D" w14:paraId="699C818E" w14:textId="77777777"/>
    <w:p w:rsidR="00C25A1D" w:rsidP="009C7502" w:rsidRDefault="000D3001" w14:paraId="34231D12" w14:textId="77777777">
      <w:r>
        <w:t>2</w:t>
      </w:r>
    </w:p>
    <w:p w:rsidR="00C25A1D" w:rsidP="009C7502" w:rsidRDefault="00EF3899" w14:paraId="421F1860" w14:textId="5E7F45D9">
      <w:r w:rsidRPr="00EF3899">
        <w:t>Deelt u de mening dat onderzaai van een vanggewas in mais, mits uitgevoerd conform de genoemde voorwaarden (tijdige zaai vóór 1 september en oogst hoofdgewas vóór 1 september), een evenwaardige, zo niet betere bijdrage levert aan het beperken van nitraatuitspoeling en aan bodemkwaliteit dan nazaai?</w:t>
      </w:r>
    </w:p>
    <w:p w:rsidR="00C25A1D" w:rsidP="009C7502" w:rsidRDefault="00C25A1D" w14:paraId="3DF6F6BD" w14:textId="77777777"/>
    <w:p w:rsidR="00C25A1D" w:rsidP="009C7502" w:rsidRDefault="000D3001" w14:paraId="46647EA9" w14:textId="77777777">
      <w:r>
        <w:t>Antwoord</w:t>
      </w:r>
    </w:p>
    <w:p w:rsidR="00B052E3" w:rsidP="009C7502" w:rsidRDefault="008F2A40" w14:paraId="185BF69C" w14:textId="1BB49D97">
      <w:r>
        <w:t>Ja, e</w:t>
      </w:r>
      <w:r w:rsidRPr="008F2A40">
        <w:t xml:space="preserve">en geslaagde onderzaai van een vanggewas in combinatie met een uitspoelingsgevoelige teelt als maïs </w:t>
      </w:r>
      <w:r w:rsidR="00004408">
        <w:t xml:space="preserve">kan </w:t>
      </w:r>
      <w:r w:rsidRPr="008F2A40">
        <w:t xml:space="preserve">zeer effectief zijn in het voorkomen van nitraatuitspoeling in het najaar. </w:t>
      </w:r>
      <w:r>
        <w:t>Daarom is b</w:t>
      </w:r>
      <w:r w:rsidR="00B052E3">
        <w:t>ij de verplichting tot het inzaaien van een vanggewas na maïs op uiterlijk 1 oktober zowel onderzaai als nazaai toegestaan</w:t>
      </w:r>
      <w:r>
        <w:t xml:space="preserve">. </w:t>
      </w:r>
    </w:p>
    <w:p w:rsidR="00B86786" w:rsidP="009C7502" w:rsidRDefault="00B86786" w14:paraId="0E5BF7B4" w14:textId="77777777"/>
    <w:p w:rsidR="00C25A1D" w:rsidP="009C7502" w:rsidRDefault="000D3001" w14:paraId="1B1070A7" w14:textId="39053890">
      <w:r>
        <w:t>3</w:t>
      </w:r>
    </w:p>
    <w:p w:rsidR="00C25A1D" w:rsidP="009C7502" w:rsidRDefault="00EF3899" w14:paraId="04DDF4E7" w14:textId="1837AFCE">
      <w:r w:rsidRPr="00EF3899">
        <w:t>Waarom wordt onderzaai van vanggewassen wel positief gewaardeerd binnen het Gemeenschappelijk landbouwbeleid (GLB) als eco-activiteit vanwege de positieve effecten op bodem en milieu, maar tegelijkertijd uitgesloten als rustgewas binnen de mestwetgeving en bouwplanverplichting?</w:t>
      </w:r>
      <w:r w:rsidRPr="00EF3899">
        <w:br/>
      </w:r>
    </w:p>
    <w:p w:rsidR="00C25A1D" w:rsidP="009C7502" w:rsidRDefault="000D3001" w14:paraId="5208E249" w14:textId="77777777">
      <w:r>
        <w:t>Antwoord</w:t>
      </w:r>
    </w:p>
    <w:p w:rsidR="00580199" w:rsidP="009C7502" w:rsidRDefault="00BA0E54" w14:paraId="24BF27E2" w14:textId="62DAA079">
      <w:r>
        <w:t xml:space="preserve">Het </w:t>
      </w:r>
      <w:r w:rsidR="00580199">
        <w:t xml:space="preserve">tijdig </w:t>
      </w:r>
      <w:r>
        <w:t xml:space="preserve">inzaaien van </w:t>
      </w:r>
      <w:r w:rsidR="00580199">
        <w:t xml:space="preserve">een </w:t>
      </w:r>
      <w:r>
        <w:t>vanggewas heeft een ander doel dan het roteren met rustgewassen</w:t>
      </w:r>
      <w:r w:rsidR="00E74172">
        <w:t xml:space="preserve">. </w:t>
      </w:r>
      <w:r w:rsidR="00580199">
        <w:t xml:space="preserve">Waar een vanggewas voornamelijk in de winter het perceel bedekt en in die periode overgebleven stikstof opneemt en vasthoudt voor het volgende gewas, wordt met het telen van een rustgewas </w:t>
      </w:r>
      <w:r w:rsidR="00E74172">
        <w:t xml:space="preserve">een </w:t>
      </w:r>
      <w:r w:rsidR="00420542">
        <w:t>teeltjaar</w:t>
      </w:r>
      <w:r w:rsidR="00E74172">
        <w:t xml:space="preserve"> van </w:t>
      </w:r>
      <w:r w:rsidR="00580199">
        <w:t>intensieve teelte</w:t>
      </w:r>
      <w:r w:rsidR="00E74172">
        <w:t xml:space="preserve">n </w:t>
      </w:r>
      <w:r w:rsidR="00580199">
        <w:t>onderbroken</w:t>
      </w:r>
      <w:r w:rsidR="00420542">
        <w:t xml:space="preserve"> </w:t>
      </w:r>
      <w:r w:rsidR="00580199">
        <w:t>en gewerkt aan het verbeteren van de bodemkwaliteit op de lange termijn</w:t>
      </w:r>
      <w:r w:rsidR="00E74172">
        <w:t>. Hierdoor</w:t>
      </w:r>
      <w:r w:rsidR="00580199">
        <w:t xml:space="preserve"> </w:t>
      </w:r>
      <w:r w:rsidR="00E74172">
        <w:t>wordt</w:t>
      </w:r>
      <w:r w:rsidR="00580199">
        <w:t xml:space="preserve"> de bodem minder gevoelig voor uitspoeling. Daarnaast zijn rustgewassen niet-uitspoelingsgevoelige gewassen. </w:t>
      </w:r>
    </w:p>
    <w:p w:rsidR="00580199" w:rsidP="009C7502" w:rsidRDefault="00580199" w14:paraId="55F1A211" w14:textId="77777777"/>
    <w:p w:rsidR="00C25A1D" w:rsidP="009C7502" w:rsidRDefault="00580199" w14:paraId="39DDF658" w14:textId="49137F4C">
      <w:r w:rsidRPr="00580199">
        <w:t xml:space="preserve">De eco-activiteit ‘onderzaai vanggewas’ </w:t>
      </w:r>
      <w:r w:rsidR="00E74172">
        <w:t xml:space="preserve">richt zich op de ontwikkeling van het vanggewas. </w:t>
      </w:r>
      <w:r w:rsidR="00BA0E54">
        <w:t xml:space="preserve">Zowel voor de eco-activiteit ‘rustgewassen’ als de </w:t>
      </w:r>
      <w:r w:rsidR="000F7351">
        <w:t xml:space="preserve">verplichte </w:t>
      </w:r>
      <w:r w:rsidR="00BA0E54">
        <w:t xml:space="preserve">rotatie met rustgewassen voor het mestbeleid geldt </w:t>
      </w:r>
      <w:r w:rsidR="000E292F">
        <w:t xml:space="preserve">dat </w:t>
      </w:r>
      <w:r w:rsidR="00BA0E54">
        <w:t>het onderzaaien van een vanggewas bij de teelt van maïs niet als rustgewas</w:t>
      </w:r>
      <w:r w:rsidR="000E292F">
        <w:t xml:space="preserve"> wordt gezien</w:t>
      </w:r>
      <w:r w:rsidR="00BA0E54">
        <w:t xml:space="preserve">. </w:t>
      </w:r>
    </w:p>
    <w:p w:rsidR="00C25A1D" w:rsidP="009C7502" w:rsidRDefault="00C25A1D" w14:paraId="1340500F" w14:textId="77777777"/>
    <w:p w:rsidR="009C7502" w:rsidRDefault="009C7502" w14:paraId="36E7E3E3" w14:textId="77777777">
      <w:pPr>
        <w:spacing w:line="240" w:lineRule="auto"/>
      </w:pPr>
      <w:r>
        <w:br w:type="page"/>
      </w:r>
    </w:p>
    <w:p w:rsidR="003E0C4D" w:rsidP="009C7502" w:rsidRDefault="00EF3899" w14:paraId="734C1A2B" w14:textId="650CCB80">
      <w:r>
        <w:t>4</w:t>
      </w:r>
    </w:p>
    <w:p w:rsidR="00EF3899" w:rsidP="009C7502" w:rsidRDefault="00EF3899" w14:paraId="52804512" w14:textId="7C732AFA">
      <w:r w:rsidRPr="00EF3899">
        <w:t>Kunt u bevestigen dat het huidige beleid ertoe leidt dat boeren in bepaalde gevallen een goed ontwikkelde onderzaai moeten vernietigen om daarna alsnog een vanggewas na te zaaien, puur om te voldoen aan de wettelijke definitie van een rustgewas? Zo ja, acht u dit wenselijk?</w:t>
      </w:r>
      <w:r w:rsidRPr="00EF3899">
        <w:br/>
      </w:r>
    </w:p>
    <w:p w:rsidR="00EF3899" w:rsidP="009C7502" w:rsidRDefault="00EF3899" w14:paraId="6C8D619A" w14:textId="6E19FB7D">
      <w:r>
        <w:t>Antwoord</w:t>
      </w:r>
    </w:p>
    <w:p w:rsidR="00726BF4" w:rsidP="009C7502" w:rsidRDefault="00726BF4" w14:paraId="78ED2F4B" w14:textId="3F419375">
      <w:r>
        <w:t>Nee</w:t>
      </w:r>
      <w:r w:rsidR="001E2284">
        <w:t xml:space="preserve">, dit is </w:t>
      </w:r>
      <w:r w:rsidR="006A44AD">
        <w:t>geen gevolg van het huidige beleid, maar een</w:t>
      </w:r>
      <w:r w:rsidR="001E2284">
        <w:t xml:space="preserve"> keuze van de landbouwer</w:t>
      </w:r>
      <w:r>
        <w:t>. Er is een ruime keuze in rustgewassen om te voldoen aan de verplichte rotatie met rustgewassen. De combinatie van een vroege teelt g</w:t>
      </w:r>
      <w:r w:rsidR="00E02BF7">
        <w:t xml:space="preserve">evolgd door een vroeg ingezaaid onbemest vanggewas is daar één van. </w:t>
      </w:r>
    </w:p>
    <w:p w:rsidR="00EF3899" w:rsidP="009C7502" w:rsidRDefault="00EF3899" w14:paraId="279E2457" w14:textId="77777777"/>
    <w:p w:rsidR="00EF3899" w:rsidP="009C7502" w:rsidRDefault="00EF3899" w14:paraId="392808AA" w14:textId="216CD31D">
      <w:r>
        <w:t>5</w:t>
      </w:r>
    </w:p>
    <w:p w:rsidR="00EF3899" w:rsidP="009C7502" w:rsidRDefault="00EF3899" w14:paraId="44EE8108" w14:textId="4EE11788">
      <w:r w:rsidRPr="00EF3899">
        <w:rPr>
          <w:rFonts w:ascii="Segoe UI Symbol" w:hAnsi="Segoe UI Symbol" w:cs="Segoe UI Symbol"/>
        </w:rPr>
        <w:t>⁠</w:t>
      </w:r>
      <w:r w:rsidRPr="00EF3899">
        <w:t>Deelt u de mening dat het vernietigen van een bestaande onderzaai, om daarna opnieuw in te zaaien, indruist tegen het streven naar minder grondbewerking, betere bodemkwaliteit en minder nitraatuitspoeling?</w:t>
      </w:r>
    </w:p>
    <w:p w:rsidR="00EF3899" w:rsidP="009C7502" w:rsidRDefault="00EF3899" w14:paraId="647B7872" w14:textId="77777777"/>
    <w:p w:rsidR="00EF3899" w:rsidP="009C7502" w:rsidRDefault="00EF3899" w14:paraId="7E1EFBF9" w14:textId="566F9CDE">
      <w:r>
        <w:t>Antwoord</w:t>
      </w:r>
    </w:p>
    <w:p w:rsidR="001E2284" w:rsidP="009C7502" w:rsidRDefault="006A44AD" w14:paraId="4B47F78B" w14:textId="3ACE4153">
      <w:r>
        <w:t xml:space="preserve">Het klopt dat </w:t>
      </w:r>
      <w:r w:rsidR="002323F8">
        <w:t>het</w:t>
      </w:r>
      <w:r w:rsidR="00554C43">
        <w:t xml:space="preserve"> beter</w:t>
      </w:r>
      <w:r w:rsidR="002323F8">
        <w:t xml:space="preserve"> </w:t>
      </w:r>
      <w:r>
        <w:t xml:space="preserve">is </w:t>
      </w:r>
      <w:r w:rsidR="002323F8">
        <w:t>om</w:t>
      </w:r>
      <w:r w:rsidR="00554C43">
        <w:t xml:space="preserve"> een jaar een andere teelt dan maïs telen, bijvoorbeeld gras. Met het onderzaaien van een vanggewas voldoet de landbouwer aan de verplichting </w:t>
      </w:r>
      <w:r w:rsidR="00AD671F">
        <w:t xml:space="preserve">tot het inzaaien van een vanggewas op uiterlijk 1 oktober. Naast het vroegtijdig inzaaien van een vanggewas is het roteren met een rustgewas nodig voor verbetering van de </w:t>
      </w:r>
      <w:r w:rsidR="002323F8">
        <w:t xml:space="preserve">bodem- en </w:t>
      </w:r>
      <w:r w:rsidR="00AD671F">
        <w:t>waterkwaliteit.</w:t>
      </w:r>
    </w:p>
    <w:p w:rsidR="00EF3899" w:rsidP="009C7502" w:rsidRDefault="00EF3899" w14:paraId="215FA45C" w14:textId="77777777"/>
    <w:p w:rsidR="00EF3899" w:rsidP="009C7502" w:rsidRDefault="00EF3899" w14:paraId="08BAE41F" w14:textId="1EBC737E">
      <w:r>
        <w:t>6</w:t>
      </w:r>
    </w:p>
    <w:p w:rsidR="00EF3899" w:rsidP="009C7502" w:rsidRDefault="00EF3899" w14:paraId="7FDC9F2C" w14:textId="55290CBF">
      <w:r w:rsidRPr="00EF3899">
        <w:rPr>
          <w:rFonts w:ascii="Segoe UI Symbol" w:hAnsi="Segoe UI Symbol" w:cs="Segoe UI Symbol"/>
        </w:rPr>
        <w:t>⁠</w:t>
      </w:r>
      <w:r w:rsidRPr="00EF3899">
        <w:t>Kunt u toelichten waarom in de huidige interpretatie van de regelgeving de volgorde van zaaien (ná oogst) blijkbaar belangrijker wordt geacht dan het doel en het effect (bodembedekking, nitraatbinding en bodemkwaliteit) van het vanggewas?</w:t>
      </w:r>
      <w:r w:rsidRPr="00EF3899">
        <w:br/>
      </w:r>
    </w:p>
    <w:p w:rsidR="001E2284" w:rsidP="009C7502" w:rsidRDefault="00EF3899" w14:paraId="5C2C0731" w14:textId="5A2DBF8F">
      <w:r>
        <w:t>Antwoord</w:t>
      </w:r>
    </w:p>
    <w:p w:rsidR="00290E51" w:rsidP="009C7502" w:rsidRDefault="00290E51" w14:paraId="3B05429B" w14:textId="28468685">
      <w:r>
        <w:t>De combinatie van korte (groente) teelt</w:t>
      </w:r>
      <w:r w:rsidR="006A44AD">
        <w:t>en</w:t>
      </w:r>
      <w:r w:rsidR="00056BAD">
        <w:t xml:space="preserve"> </w:t>
      </w:r>
      <w:r w:rsidR="00B13892">
        <w:t>c.q.</w:t>
      </w:r>
      <w:r w:rsidR="00056BAD">
        <w:t xml:space="preserve"> vroeg geoogste gewassen </w:t>
      </w:r>
      <w:r>
        <w:t>gevolgd door een vroeg</w:t>
      </w:r>
      <w:r w:rsidR="00056BAD">
        <w:t xml:space="preserve"> </w:t>
      </w:r>
      <w:r>
        <w:t>ingezaaid onbemest vanggewas</w:t>
      </w:r>
      <w:r w:rsidR="00056BAD">
        <w:t xml:space="preserve"> (inzaai in juli-augustus)</w:t>
      </w:r>
      <w:r>
        <w:t xml:space="preserve"> is destijds door de</w:t>
      </w:r>
      <w:r w:rsidR="00373334">
        <w:t xml:space="preserve"> Commissie van Deskundigen Meststoffenwet (hierna:</w:t>
      </w:r>
      <w:r>
        <w:t xml:space="preserve"> CDM</w:t>
      </w:r>
      <w:r w:rsidR="00373334">
        <w:t>)</w:t>
      </w:r>
      <w:r>
        <w:t xml:space="preserve"> </w:t>
      </w:r>
      <w:r w:rsidR="001E5B76">
        <w:t>aangewezen</w:t>
      </w:r>
      <w:r>
        <w:t xml:space="preserve"> als niet-uitspoelingsgevoelige teelt</w:t>
      </w:r>
      <w:r w:rsidR="002323F8">
        <w:t xml:space="preserve"> en is daarom aangewezen als rustgewas</w:t>
      </w:r>
      <w:r>
        <w:t xml:space="preserve">. Het gaat </w:t>
      </w:r>
      <w:r w:rsidR="000F7351">
        <w:t>daa</w:t>
      </w:r>
      <w:r>
        <w:t>r</w:t>
      </w:r>
      <w:r w:rsidR="000F7351">
        <w:t>bij</w:t>
      </w:r>
      <w:r>
        <w:t xml:space="preserve"> om teelten uit de vollegrondsector, zoals </w:t>
      </w:r>
      <w:r w:rsidR="00762C64">
        <w:t>wortelen</w:t>
      </w:r>
      <w:r>
        <w:t xml:space="preserve"> en</w:t>
      </w:r>
      <w:r w:rsidR="00357BDA">
        <w:t xml:space="preserve"> s</w:t>
      </w:r>
      <w:r w:rsidR="00762C64">
        <w:t>la waarbij vaak meerdere oogsten per jaar kunnen plaatsvinden</w:t>
      </w:r>
      <w:r>
        <w:t xml:space="preserve">. Maïs met onderzaai is door de CDM </w:t>
      </w:r>
      <w:r w:rsidR="00887B27">
        <w:t xml:space="preserve">niet </w:t>
      </w:r>
      <w:r>
        <w:t>als niet-uitspoelingsgevoel</w:t>
      </w:r>
      <w:r w:rsidR="001E5B76">
        <w:t>ige teelt</w:t>
      </w:r>
      <w:r w:rsidR="002323F8">
        <w:t xml:space="preserve"> aangewezen,</w:t>
      </w:r>
      <w:r w:rsidR="006C65A6">
        <w:t xml:space="preserve"> en </w:t>
      </w:r>
      <w:r w:rsidR="002323F8">
        <w:t xml:space="preserve">wordt </w:t>
      </w:r>
      <w:r w:rsidR="006C65A6">
        <w:t xml:space="preserve">daarom niet toegestaan als rustgewas. </w:t>
      </w:r>
    </w:p>
    <w:p w:rsidR="001E2284" w:rsidP="009C7502" w:rsidRDefault="001E2284" w14:paraId="345986EB" w14:textId="77777777"/>
    <w:p w:rsidR="00EF3899" w:rsidP="009C7502" w:rsidRDefault="00EF3899" w14:paraId="796C3CD8" w14:textId="6C6F1514">
      <w:r>
        <w:t>7</w:t>
      </w:r>
    </w:p>
    <w:p w:rsidR="00AD6EAC" w:rsidP="009C7502" w:rsidRDefault="00EF3899" w14:paraId="4994D463" w14:textId="59D56F02">
      <w:r w:rsidRPr="00EF3899">
        <w:t>Bent u bereid om, in het kader van de aangekondigde actualisatie van de lijst rustgewassen in het 8e Actieprogramma Nitraatrichtlijn, specifiek de combinatieteelt van onderzaai in mais te laten beoordelen door de Commissie Deskundigen Meststoffenwet, inclusief verschillende oogstscenario’s (voor 1 september, voor 1 oktober en na 15 oktober)?</w:t>
      </w:r>
      <w:r w:rsidRPr="00EF3899">
        <w:br/>
      </w:r>
    </w:p>
    <w:p w:rsidR="00EF3899" w:rsidP="009C7502" w:rsidRDefault="00EF3899" w14:paraId="6DCCE16B" w14:textId="7E15732E">
      <w:r>
        <w:t>Antwoord</w:t>
      </w:r>
    </w:p>
    <w:p w:rsidR="00F75EE5" w:rsidP="009C7502" w:rsidRDefault="001E5B76" w14:paraId="5285DA59" w14:textId="3DFF868A">
      <w:r>
        <w:t>V</w:t>
      </w:r>
      <w:r w:rsidR="00A95CEB">
        <w:t xml:space="preserve">oor het opstellen van de geactualiseerde </w:t>
      </w:r>
      <w:r w:rsidR="00282A89">
        <w:t>rust</w:t>
      </w:r>
      <w:r w:rsidR="00A95CEB">
        <w:t xml:space="preserve">gewaslijst </w:t>
      </w:r>
      <w:r w:rsidR="00282A89">
        <w:t>krijgt</w:t>
      </w:r>
      <w:r w:rsidR="00A95CEB">
        <w:t xml:space="preserve"> de sector de mogelijkheid om </w:t>
      </w:r>
      <w:r w:rsidR="00282A89">
        <w:t xml:space="preserve">alle </w:t>
      </w:r>
      <w:r w:rsidR="00A95CEB">
        <w:t>gewassen, of in dit geval een combinatie van gewassen</w:t>
      </w:r>
      <w:r w:rsidR="00282A89">
        <w:t xml:space="preserve">, aan te bieden voor beoordeling door de CDM. Zoals </w:t>
      </w:r>
      <w:r w:rsidR="00696752">
        <w:t>aangekondigd in</w:t>
      </w:r>
      <w:r w:rsidR="00282A89">
        <w:t xml:space="preserve"> het concept 8</w:t>
      </w:r>
      <w:r w:rsidRPr="00282A89" w:rsidR="00282A89">
        <w:rPr>
          <w:vertAlign w:val="superscript"/>
        </w:rPr>
        <w:t>e</w:t>
      </w:r>
      <w:r w:rsidR="00282A89">
        <w:t xml:space="preserve"> </w:t>
      </w:r>
      <w:r w:rsidR="007D40EA">
        <w:t>actieprogramma</w:t>
      </w:r>
      <w:r w:rsidR="00696752">
        <w:t>,</w:t>
      </w:r>
      <w:r w:rsidR="00282A89">
        <w:t xml:space="preserve"> </w:t>
      </w:r>
      <w:r>
        <w:t>ben ik voornemens</w:t>
      </w:r>
      <w:r w:rsidR="00282A89">
        <w:t xml:space="preserve"> de CDM</w:t>
      </w:r>
      <w:r w:rsidR="00290E51">
        <w:t xml:space="preserve"> </w:t>
      </w:r>
      <w:r w:rsidR="000F7351">
        <w:t xml:space="preserve">advies </w:t>
      </w:r>
      <w:r>
        <w:t xml:space="preserve">te </w:t>
      </w:r>
      <w:r w:rsidR="00282A89">
        <w:t xml:space="preserve">vragen </w:t>
      </w:r>
      <w:r w:rsidR="000F7351">
        <w:t>over</w:t>
      </w:r>
      <w:r w:rsidR="00282A89">
        <w:t xml:space="preserve"> </w:t>
      </w:r>
      <w:r w:rsidR="007D40EA">
        <w:t xml:space="preserve">een </w:t>
      </w:r>
      <w:r w:rsidR="00282A89">
        <w:t xml:space="preserve">afweegkader </w:t>
      </w:r>
      <w:r w:rsidR="00E14D9F">
        <w:t xml:space="preserve">voor </w:t>
      </w:r>
      <w:r>
        <w:t xml:space="preserve">het vaststellen van </w:t>
      </w:r>
      <w:r w:rsidR="00E14D9F">
        <w:t>rustgewassen</w:t>
      </w:r>
      <w:r w:rsidR="000F7351">
        <w:t>.</w:t>
      </w:r>
      <w:r w:rsidR="00282A89">
        <w:t xml:space="preserve"> Op basis van dat afweegkader kan</w:t>
      </w:r>
      <w:r>
        <w:t xml:space="preserve"> vervolgens</w:t>
      </w:r>
      <w:r w:rsidR="00282A89">
        <w:t xml:space="preserve"> worden beargumenteerd waarom een gewas wel of niet als rustgewas kan worden ingezet.  </w:t>
      </w:r>
      <w:r w:rsidR="00A95CEB">
        <w:t xml:space="preserve"> </w:t>
      </w:r>
    </w:p>
    <w:p w:rsidR="00EF3899" w:rsidP="009C7502" w:rsidRDefault="00EF3899" w14:paraId="2E2C9C9A" w14:textId="77777777"/>
    <w:p w:rsidR="00EF3899" w:rsidP="009C7502" w:rsidRDefault="00EF3899" w14:paraId="7E052594" w14:textId="7E35B758">
      <w:r>
        <w:t>8</w:t>
      </w:r>
    </w:p>
    <w:p w:rsidR="00EF3899" w:rsidP="009C7502" w:rsidRDefault="00EF3899" w14:paraId="7A525158" w14:textId="4E69A700">
      <w:r w:rsidRPr="00EF3899">
        <w:rPr>
          <w:rFonts w:ascii="Segoe UI Symbol" w:hAnsi="Segoe UI Symbol" w:cs="Segoe UI Symbol"/>
        </w:rPr>
        <w:t>⁠</w:t>
      </w:r>
      <w:r w:rsidRPr="00EF3899">
        <w:t>Kunt u tevens toezeggen dat de criteria voor rustgewassen in de toekomst meer zullen aansluiten bij het beoogde milieudoel (minder uitspoeling, betere bodem) in plaats van bij een starre technische interpretatie van zaai- en oogstdatum?</w:t>
      </w:r>
      <w:r w:rsidRPr="00EF3899">
        <w:br/>
      </w:r>
    </w:p>
    <w:p w:rsidR="00EF3899" w:rsidP="009C7502" w:rsidRDefault="00EF3899" w14:paraId="5964E165" w14:textId="344FD36A">
      <w:r>
        <w:t>Antwoord</w:t>
      </w:r>
    </w:p>
    <w:p w:rsidR="00E31986" w:rsidP="009C7502" w:rsidRDefault="00165FC6" w14:paraId="5CFC205D" w14:textId="491D3825">
      <w:r>
        <w:t>Z</w:t>
      </w:r>
      <w:r w:rsidR="006A44AD">
        <w:t>oals in het antwoord op vraag 7 aangegeven, ben ik</w:t>
      </w:r>
      <w:r w:rsidR="001E5B76">
        <w:t xml:space="preserve"> van plan de </w:t>
      </w:r>
      <w:r w:rsidR="007D40EA">
        <w:t xml:space="preserve">CDM advies </w:t>
      </w:r>
      <w:r w:rsidR="006A44AD">
        <w:t xml:space="preserve">te </w:t>
      </w:r>
      <w:r w:rsidR="007D40EA">
        <w:t xml:space="preserve">vragen over </w:t>
      </w:r>
      <w:r w:rsidR="001E5B76">
        <w:t xml:space="preserve">een afweegkader voor het vaststellen van rustgewassen. Aan de hand van dit afweegkader </w:t>
      </w:r>
      <w:r w:rsidR="006A44AD">
        <w:t>is het voornemen</w:t>
      </w:r>
      <w:r w:rsidR="001E5B76">
        <w:t xml:space="preserve"> de lijst met rustgewassen </w:t>
      </w:r>
      <w:r w:rsidR="006A44AD">
        <w:t xml:space="preserve">te </w:t>
      </w:r>
      <w:r w:rsidR="001E5B76">
        <w:t>herzien. Met deze systematiek</w:t>
      </w:r>
      <w:r w:rsidR="00E14D9F">
        <w:t xml:space="preserve"> wordt geborgd </w:t>
      </w:r>
      <w:r w:rsidR="00282A89">
        <w:t xml:space="preserve">dat met de invulling van de lijst met rustgewassen het beoogde </w:t>
      </w:r>
      <w:r w:rsidR="00290E51">
        <w:t>milieu</w:t>
      </w:r>
      <w:r w:rsidR="00282A89">
        <w:t>doel van de gewasrotatie</w:t>
      </w:r>
      <w:r w:rsidR="001E5B76">
        <w:t>, het verbeteren van bodem- en waterkwaliteit,</w:t>
      </w:r>
      <w:r w:rsidR="00282A89">
        <w:t xml:space="preserve"> wordt </w:t>
      </w:r>
      <w:r w:rsidR="001E5B76">
        <w:t>nagestreefd</w:t>
      </w:r>
      <w:r w:rsidR="00282A89">
        <w:t xml:space="preserve">. </w:t>
      </w:r>
    </w:p>
    <w:p w:rsidR="00EF3899" w:rsidP="009C7502" w:rsidRDefault="00EF3899" w14:paraId="5A1375B0" w14:textId="77777777"/>
    <w:p w:rsidR="00EF3899" w:rsidP="009C7502" w:rsidRDefault="00EF3899" w14:paraId="03D30831" w14:textId="698AA1C2">
      <w:r>
        <w:t>9</w:t>
      </w:r>
    </w:p>
    <w:p w:rsidR="00EF3899" w:rsidP="009C7502" w:rsidRDefault="00EF3899" w14:paraId="42DB654F" w14:textId="0B89D6D6">
      <w:r w:rsidRPr="00EF3899">
        <w:rPr>
          <w:rFonts w:ascii="Segoe UI Symbol" w:hAnsi="Segoe UI Symbol" w:cs="Segoe UI Symbol"/>
        </w:rPr>
        <w:t>⁠</w:t>
      </w:r>
      <w:r w:rsidRPr="00EF3899">
        <w:t>Welke mogelijkheden ziet u om voor het jaar 2026 en daarna, beleidsmatig meer samenhang te brengen tussen de GLB-waardering van onderzaai als eco-activiteit en de erkenning van onderzaai binnen de mestwetgeving als rustgewas?</w:t>
      </w:r>
    </w:p>
    <w:p w:rsidR="00EF3899" w:rsidP="009C7502" w:rsidRDefault="00EF3899" w14:paraId="70F9F29A" w14:textId="77777777"/>
    <w:p w:rsidR="00EF3899" w:rsidP="009C7502" w:rsidRDefault="00EF3899" w14:paraId="0C881710" w14:textId="3268AB70">
      <w:r>
        <w:t>Antwoord</w:t>
      </w:r>
    </w:p>
    <w:p w:rsidR="00EF3899" w:rsidP="009C7502" w:rsidRDefault="00341309" w14:paraId="5CE12F48" w14:textId="093443CB">
      <w:r>
        <w:t xml:space="preserve">Het betreft hier twee verschillende maatregelen, het vroegtijdig inzaaien van een vanggewas en </w:t>
      </w:r>
      <w:r w:rsidR="001E5B76">
        <w:t>de rotatie met</w:t>
      </w:r>
      <w:r>
        <w:t xml:space="preserve"> rustgewassen. </w:t>
      </w:r>
      <w:r w:rsidR="00C87148">
        <w:t>Uitvoering van b</w:t>
      </w:r>
      <w:r>
        <w:t xml:space="preserve">eide maatregelen </w:t>
      </w:r>
      <w:r w:rsidR="00C87148">
        <w:t>is</w:t>
      </w:r>
      <w:r>
        <w:t xml:space="preserve"> nodig voo</w:t>
      </w:r>
      <w:r w:rsidR="00C87148">
        <w:t>r</w:t>
      </w:r>
      <w:r>
        <w:t xml:space="preserve"> het behalen van de waterkwaliteitsdoelen. </w:t>
      </w:r>
      <w:r w:rsidR="001E5B76">
        <w:t>Zie verder het antwoord op vraag 3.</w:t>
      </w:r>
    </w:p>
    <w:p w:rsidR="00EF3899" w:rsidP="009C7502" w:rsidRDefault="00EF3899" w14:paraId="6205AB5F" w14:textId="77777777"/>
    <w:p w:rsidR="00EF3899" w:rsidP="009C7502" w:rsidRDefault="00EF3899" w14:paraId="7A6178F7" w14:textId="3A4C55D5">
      <w:r>
        <w:t>10</w:t>
      </w:r>
    </w:p>
    <w:p w:rsidR="00EF3899" w:rsidP="009C7502" w:rsidRDefault="00EF3899" w14:paraId="2373714A" w14:textId="4E9D3BF5">
      <w:r w:rsidRPr="00EF3899">
        <w:rPr>
          <w:rFonts w:ascii="Segoe UI Symbol" w:hAnsi="Segoe UI Symbol" w:cs="Segoe UI Symbol"/>
        </w:rPr>
        <w:t>⁠</w:t>
      </w:r>
      <w:r w:rsidRPr="00EF3899">
        <w:t>Bent u bereid om, met ingang van het teeltjaar 2026, de wet- en regelgeving aan te passen, zodat niet langer alleen de zaaidatum ná de oogst doorslaggevend is, maar dat ook een combinatie van een vroege teelt met tijdige onderzaai vóór 1 september erkend kan worden als rustgewas?</w:t>
      </w:r>
      <w:r w:rsidRPr="00EF3899">
        <w:br/>
      </w:r>
    </w:p>
    <w:p w:rsidR="00EF3899" w:rsidP="009C7502" w:rsidRDefault="00EF3899" w14:paraId="0A8178AF" w14:textId="3185E5A6">
      <w:r>
        <w:t>Antwoord</w:t>
      </w:r>
    </w:p>
    <w:p w:rsidR="00AD6EAC" w:rsidP="009C7502" w:rsidRDefault="00EF3899" w14:paraId="6DA4C20A" w14:textId="35610A93">
      <w:r>
        <w:t xml:space="preserve">Nee, </w:t>
      </w:r>
      <w:r w:rsidR="00B4324F">
        <w:t xml:space="preserve">op dit moment wordt </w:t>
      </w:r>
      <w:r w:rsidR="002C6F28">
        <w:t>maïs met onderzaai</w:t>
      </w:r>
      <w:r w:rsidR="00B4324F">
        <w:t xml:space="preserve"> niet gezien als rustgewas. </w:t>
      </w:r>
      <w:r w:rsidR="001E5B76">
        <w:t>Alleen w</w:t>
      </w:r>
      <w:r w:rsidR="00341309">
        <w:t xml:space="preserve">anneer deze combinatie op basis van het nog op te stellen afweegkader </w:t>
      </w:r>
      <w:r w:rsidR="001E5B76">
        <w:t>in het kader van het 8</w:t>
      </w:r>
      <w:r w:rsidRPr="001E5B76" w:rsidR="001E5B76">
        <w:rPr>
          <w:vertAlign w:val="superscript"/>
        </w:rPr>
        <w:t>e</w:t>
      </w:r>
      <w:r w:rsidR="001E5B76">
        <w:t xml:space="preserve"> actieprogramma </w:t>
      </w:r>
      <w:r w:rsidR="00341309">
        <w:t xml:space="preserve">voldoet als rustgewas, zal </w:t>
      </w:r>
      <w:r w:rsidR="00D1560D">
        <w:t>d</w:t>
      </w:r>
      <w:r w:rsidR="00341309">
        <w:t xml:space="preserve">eze </w:t>
      </w:r>
      <w:r w:rsidR="00D1560D">
        <w:t xml:space="preserve">combinatie vanaf 2027, </w:t>
      </w:r>
      <w:r w:rsidR="00341309">
        <w:t>in de volgende rotatie periode</w:t>
      </w:r>
      <w:r w:rsidR="00D1560D">
        <w:t>,</w:t>
      </w:r>
      <w:r w:rsidR="00341309">
        <w:t xml:space="preserve"> </w:t>
      </w:r>
      <w:r w:rsidR="005F5675">
        <w:t xml:space="preserve">eventueel kunnen </w:t>
      </w:r>
      <w:r w:rsidR="00B4324F">
        <w:t>worden toegestaan.</w:t>
      </w:r>
    </w:p>
    <w:p w:rsidRPr="00006C01" w:rsidR="00481085" w:rsidP="009C7502" w:rsidRDefault="00481085" w14:paraId="24E04C7A" w14:textId="77777777"/>
    <w:sectPr w:rsidRPr="00006C01" w:rsidR="00481085" w:rsidSect="00D604B3">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7995B" w14:textId="77777777" w:rsidR="0032404E" w:rsidRDefault="0032404E">
      <w:r>
        <w:separator/>
      </w:r>
    </w:p>
    <w:p w14:paraId="25E33A5C" w14:textId="77777777" w:rsidR="0032404E" w:rsidRDefault="0032404E"/>
  </w:endnote>
  <w:endnote w:type="continuationSeparator" w:id="0">
    <w:p w14:paraId="2E78A54A" w14:textId="77777777" w:rsidR="0032404E" w:rsidRDefault="0032404E">
      <w:r>
        <w:continuationSeparator/>
      </w:r>
    </w:p>
    <w:p w14:paraId="6569DC7A" w14:textId="77777777" w:rsidR="0032404E" w:rsidRDefault="003240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grofont">
    <w:panose1 w:val="020B0503040100020103"/>
    <w:charset w:val="00"/>
    <w:family w:val="swiss"/>
    <w:pitch w:val="variable"/>
    <w:sig w:usb0="800000A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E7A5B" w14:textId="77777777"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6B0E47" w14:paraId="1800DA3C" w14:textId="77777777" w:rsidTr="00CA6A25">
      <w:trPr>
        <w:trHeight w:hRule="exact" w:val="240"/>
      </w:trPr>
      <w:tc>
        <w:tcPr>
          <w:tcW w:w="7601" w:type="dxa"/>
        </w:tcPr>
        <w:p w14:paraId="12A8D7F8" w14:textId="77777777" w:rsidR="00527BD4" w:rsidRDefault="00527BD4" w:rsidP="003F1F6B">
          <w:pPr>
            <w:pStyle w:val="Huisstijl-Rubricering"/>
          </w:pPr>
        </w:p>
      </w:tc>
      <w:tc>
        <w:tcPr>
          <w:tcW w:w="2156" w:type="dxa"/>
        </w:tcPr>
        <w:p w14:paraId="7271EF93" w14:textId="5063D10E" w:rsidR="00527BD4" w:rsidRPr="00645414" w:rsidRDefault="000D3001" w:rsidP="00645414">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6247BE">
            <w:t>2</w:t>
          </w:r>
          <w:r w:rsidRPr="00645414">
            <w:fldChar w:fldCharType="end"/>
          </w:r>
          <w:r w:rsidRPr="00645414">
            <w:t xml:space="preserve"> </w:t>
          </w:r>
          <w:r>
            <w:t>van</w:t>
          </w:r>
          <w:r w:rsidRPr="00645414">
            <w:t xml:space="preserve"> </w:t>
          </w:r>
          <w:fldSimple w:instr=" SECTIONPAGES   \* MERGEFORMAT ">
            <w:r w:rsidR="00DD01F7">
              <w:t>4</w:t>
            </w:r>
          </w:fldSimple>
        </w:p>
      </w:tc>
    </w:tr>
  </w:tbl>
  <w:p w14:paraId="73C0DEC6" w14:textId="77777777" w:rsidR="00527BD4" w:rsidRPr="00BC3B53" w:rsidRDefault="00527BD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6B0E47" w14:paraId="1804C8B0" w14:textId="77777777" w:rsidTr="00CA6A25">
      <w:trPr>
        <w:trHeight w:hRule="exact" w:val="240"/>
      </w:trPr>
      <w:tc>
        <w:tcPr>
          <w:tcW w:w="7601" w:type="dxa"/>
        </w:tcPr>
        <w:p w14:paraId="25E6012B" w14:textId="77777777" w:rsidR="00527BD4" w:rsidRDefault="00527BD4" w:rsidP="008C356D">
          <w:pPr>
            <w:pStyle w:val="Huisstijl-Rubricering"/>
          </w:pPr>
        </w:p>
      </w:tc>
      <w:tc>
        <w:tcPr>
          <w:tcW w:w="2170" w:type="dxa"/>
        </w:tcPr>
        <w:p w14:paraId="03C7834D" w14:textId="03D5EF35" w:rsidR="00527BD4" w:rsidRPr="00ED539E" w:rsidRDefault="000D3001" w:rsidP="00ED539E">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39201D">
            <w:t>1</w:t>
          </w:r>
          <w:r w:rsidRPr="00645414">
            <w:fldChar w:fldCharType="end"/>
          </w:r>
          <w:r w:rsidRPr="00ED539E">
            <w:rPr>
              <w:rStyle w:val="Huisstijl-GegevenCharChar"/>
            </w:rPr>
            <w:t xml:space="preserve"> </w:t>
          </w:r>
          <w:r>
            <w:t>van</w:t>
          </w:r>
          <w:r w:rsidRPr="00ED539E">
            <w:t xml:space="preserve"> </w:t>
          </w:r>
          <w:fldSimple w:instr=" SECTIONPAGES   \* MERGEFORMAT ">
            <w:r w:rsidR="00DD01F7">
              <w:t>4</w:t>
            </w:r>
          </w:fldSimple>
        </w:p>
      </w:tc>
    </w:tr>
  </w:tbl>
  <w:p w14:paraId="0A93C5C2" w14:textId="77777777" w:rsidR="00527BD4" w:rsidRPr="00BC3B53" w:rsidRDefault="00527BD4" w:rsidP="008C356D">
    <w:pPr>
      <w:pStyle w:val="Voettekst"/>
      <w:spacing w:line="240" w:lineRule="auto"/>
      <w:rPr>
        <w:sz w:val="2"/>
        <w:szCs w:val="2"/>
      </w:rPr>
    </w:pPr>
  </w:p>
  <w:p w14:paraId="62165155"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D0ABF" w14:textId="77777777" w:rsidR="0032404E" w:rsidRDefault="0032404E">
      <w:r>
        <w:separator/>
      </w:r>
    </w:p>
    <w:p w14:paraId="29F2104A" w14:textId="77777777" w:rsidR="0032404E" w:rsidRDefault="0032404E"/>
  </w:footnote>
  <w:footnote w:type="continuationSeparator" w:id="0">
    <w:p w14:paraId="11235B61" w14:textId="77777777" w:rsidR="0032404E" w:rsidRDefault="0032404E">
      <w:r>
        <w:continuationSeparator/>
      </w:r>
    </w:p>
    <w:p w14:paraId="14755622" w14:textId="77777777" w:rsidR="0032404E" w:rsidRDefault="003240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6B0E47" w14:paraId="43E39A3D" w14:textId="77777777" w:rsidTr="00A50CF6">
      <w:tc>
        <w:tcPr>
          <w:tcW w:w="2156" w:type="dxa"/>
        </w:tcPr>
        <w:p w14:paraId="0613E277" w14:textId="77777777" w:rsidR="00527BD4" w:rsidRPr="005819CE" w:rsidRDefault="000D3001" w:rsidP="00A50CF6">
          <w:pPr>
            <w:pStyle w:val="Huisstijl-Adres"/>
            <w:rPr>
              <w:b/>
            </w:rPr>
          </w:pPr>
          <w:r>
            <w:rPr>
              <w:b/>
            </w:rPr>
            <w:t>Directoraat-generaal Agro</w:t>
          </w:r>
          <w:r w:rsidRPr="005819CE">
            <w:rPr>
              <w:b/>
            </w:rPr>
            <w:br/>
          </w:r>
          <w:r>
            <w:t>Directie Plantaardige Agroketens en Voedselkwaliteit</w:t>
          </w:r>
        </w:p>
      </w:tc>
    </w:tr>
    <w:tr w:rsidR="006B0E47" w14:paraId="73A53057" w14:textId="77777777" w:rsidTr="00A50CF6">
      <w:trPr>
        <w:trHeight w:hRule="exact" w:val="200"/>
      </w:trPr>
      <w:tc>
        <w:tcPr>
          <w:tcW w:w="2156" w:type="dxa"/>
        </w:tcPr>
        <w:p w14:paraId="0DA0FA0B" w14:textId="77777777" w:rsidR="00527BD4" w:rsidRPr="005819CE" w:rsidRDefault="00527BD4" w:rsidP="00A50CF6"/>
      </w:tc>
    </w:tr>
    <w:tr w:rsidR="006B0E47" w14:paraId="797BDA03" w14:textId="77777777" w:rsidTr="00502512">
      <w:trPr>
        <w:trHeight w:hRule="exact" w:val="774"/>
      </w:trPr>
      <w:tc>
        <w:tcPr>
          <w:tcW w:w="2156" w:type="dxa"/>
        </w:tcPr>
        <w:p w14:paraId="233C6A3A" w14:textId="77777777" w:rsidR="00527BD4" w:rsidRDefault="000D3001" w:rsidP="003A5290">
          <w:pPr>
            <w:pStyle w:val="Huisstijl-Kopje"/>
          </w:pPr>
          <w:r>
            <w:t>Ons kenmerk</w:t>
          </w:r>
        </w:p>
        <w:p w14:paraId="5FC3E6D8" w14:textId="6916A78D" w:rsidR="00527BD4" w:rsidRPr="005819CE" w:rsidRDefault="000D3001" w:rsidP="009C7502">
          <w:pPr>
            <w:pStyle w:val="Huisstijl-Kopje"/>
          </w:pPr>
          <w:r>
            <w:rPr>
              <w:b w:val="0"/>
            </w:rPr>
            <w:t>DGA-PAV</w:t>
          </w:r>
          <w:r w:rsidRPr="00502512">
            <w:rPr>
              <w:b w:val="0"/>
            </w:rPr>
            <w:t xml:space="preserve"> / </w:t>
          </w:r>
          <w:r w:rsidR="009C7502" w:rsidRPr="009C7502">
            <w:rPr>
              <w:b w:val="0"/>
            </w:rPr>
            <w:t>101506365</w:t>
          </w:r>
        </w:p>
      </w:tc>
    </w:tr>
  </w:tbl>
  <w:p w14:paraId="1F67945C" w14:textId="77777777" w:rsidR="00527BD4" w:rsidRDefault="00527BD4" w:rsidP="008C356D"/>
  <w:p w14:paraId="63B35D38" w14:textId="77777777" w:rsidR="00527BD4" w:rsidRPr="00740712" w:rsidRDefault="00527BD4" w:rsidP="008C356D"/>
  <w:p w14:paraId="730C1857" w14:textId="77777777" w:rsidR="00527BD4" w:rsidRPr="00217880" w:rsidRDefault="00527BD4" w:rsidP="008C356D">
    <w:pPr>
      <w:spacing w:line="0" w:lineRule="atLeast"/>
      <w:rPr>
        <w:sz w:val="2"/>
        <w:szCs w:val="2"/>
      </w:rPr>
    </w:pPr>
  </w:p>
  <w:p w14:paraId="320EAA22" w14:textId="77777777" w:rsidR="00527BD4" w:rsidRDefault="00527BD4" w:rsidP="004F44C2">
    <w:pPr>
      <w:pStyle w:val="Koptekst"/>
      <w:rPr>
        <w:rFonts w:cs="Verdana-Bold"/>
        <w:b/>
        <w:bCs/>
        <w:smallCaps/>
        <w:szCs w:val="18"/>
      </w:rPr>
    </w:pPr>
  </w:p>
  <w:p w14:paraId="77A19CCF" w14:textId="77777777" w:rsidR="00527BD4" w:rsidRDefault="00527BD4" w:rsidP="004F44C2"/>
  <w:p w14:paraId="0E09B5D3" w14:textId="77777777" w:rsidR="00527BD4" w:rsidRPr="00740712" w:rsidRDefault="00527BD4" w:rsidP="004F44C2"/>
  <w:p w14:paraId="2591269D"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6B0E47" w14:paraId="7C0AB6D3" w14:textId="77777777" w:rsidTr="00751A6A">
      <w:trPr>
        <w:trHeight w:val="2636"/>
      </w:trPr>
      <w:tc>
        <w:tcPr>
          <w:tcW w:w="737" w:type="dxa"/>
        </w:tcPr>
        <w:p w14:paraId="36CADB8C" w14:textId="77777777" w:rsidR="00527BD4" w:rsidRDefault="00527BD4" w:rsidP="00D0609E">
          <w:pPr>
            <w:framePr w:w="6340" w:h="2750" w:hRule="exact" w:hSpace="180" w:wrap="around" w:vAnchor="page" w:hAnchor="text" w:x="3873" w:y="-140"/>
            <w:spacing w:line="240" w:lineRule="auto"/>
          </w:pPr>
        </w:p>
      </w:tc>
      <w:tc>
        <w:tcPr>
          <w:tcW w:w="5156" w:type="dxa"/>
        </w:tcPr>
        <w:p w14:paraId="1F554F8C" w14:textId="77777777" w:rsidR="00527BD4" w:rsidRDefault="000D3001" w:rsidP="00D0609E">
          <w:pPr>
            <w:framePr w:w="6340" w:h="2750" w:hRule="exact" w:hSpace="180" w:wrap="around" w:vAnchor="page" w:hAnchor="text" w:x="3873" w:y="-140"/>
            <w:spacing w:line="240" w:lineRule="auto"/>
          </w:pPr>
          <w:r>
            <w:t xml:space="preserve"> </w:t>
          </w:r>
          <w:r w:rsidR="002A084F">
            <w:t xml:space="preserve"> </w:t>
          </w:r>
          <w:r>
            <w:t xml:space="preserve"> </w:t>
          </w:r>
          <w:r w:rsidR="009240EC" w:rsidRPr="009240EC">
            <w:rPr>
              <w:sz w:val="2"/>
              <w:szCs w:val="2"/>
            </w:rPr>
            <w:t xml:space="preserve"> </w:t>
          </w:r>
          <w:r>
            <w:rPr>
              <w:noProof/>
              <w:szCs w:val="18"/>
            </w:rPr>
            <w:drawing>
              <wp:inline distT="0" distB="0" distL="0" distR="0" wp14:anchorId="584C0F28" wp14:editId="78EE5F39">
                <wp:extent cx="2340000" cy="1584000"/>
                <wp:effectExtent l="0" t="0" r="3175" b="0"/>
                <wp:docPr id="1" name="Afbeelding 5"/>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0000" cy="1584000"/>
                        </a:xfrm>
                        <a:prstGeom prst="rect">
                          <a:avLst/>
                        </a:prstGeom>
                        <a:noFill/>
                        <a:ln>
                          <a:noFill/>
                        </a:ln>
                      </pic:spPr>
                    </pic:pic>
                  </a:graphicData>
                </a:graphic>
              </wp:inline>
            </w:drawing>
          </w:r>
        </w:p>
        <w:p w14:paraId="26D95E7D" w14:textId="77777777" w:rsidR="003E0C4D" w:rsidRDefault="003E0C4D" w:rsidP="00D0609E">
          <w:pPr>
            <w:framePr w:w="6340" w:h="2750" w:hRule="exact" w:hSpace="180" w:wrap="around" w:vAnchor="page" w:hAnchor="text" w:x="3873" w:y="-140"/>
            <w:spacing w:line="240" w:lineRule="auto"/>
          </w:pPr>
        </w:p>
      </w:tc>
    </w:tr>
  </w:tbl>
  <w:p w14:paraId="4214BF8D" w14:textId="77777777" w:rsidR="00527BD4" w:rsidRDefault="00527BD4" w:rsidP="00D0609E">
    <w:pPr>
      <w:framePr w:w="6340" w:h="2750" w:hRule="exact" w:hSpace="180" w:wrap="around" w:vAnchor="page" w:hAnchor="text" w:x="3873" w:y="-140"/>
    </w:pPr>
  </w:p>
  <w:p w14:paraId="31056AA7"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6B0E47" w14:paraId="5BE1F49D" w14:textId="77777777" w:rsidTr="00A50CF6">
      <w:tc>
        <w:tcPr>
          <w:tcW w:w="2160" w:type="dxa"/>
        </w:tcPr>
        <w:p w14:paraId="37D947C2" w14:textId="77777777" w:rsidR="00527BD4" w:rsidRPr="005819CE" w:rsidRDefault="000D3001" w:rsidP="00A50CF6">
          <w:pPr>
            <w:pStyle w:val="Huisstijl-Adres"/>
            <w:rPr>
              <w:b/>
            </w:rPr>
          </w:pPr>
          <w:r>
            <w:rPr>
              <w:b/>
            </w:rPr>
            <w:t>Directoraat-generaal Agro</w:t>
          </w:r>
          <w:r w:rsidRPr="005819CE">
            <w:rPr>
              <w:b/>
            </w:rPr>
            <w:br/>
          </w:r>
          <w:r>
            <w:t>Directie Plantaardige Agroketens en Voedselkwaliteit</w:t>
          </w:r>
        </w:p>
        <w:p w14:paraId="25A2B512" w14:textId="77777777" w:rsidR="00527BD4" w:rsidRPr="00BE5ED9" w:rsidRDefault="000D3001" w:rsidP="00A50CF6">
          <w:pPr>
            <w:pStyle w:val="Huisstijl-Adres"/>
          </w:pPr>
          <w:r>
            <w:rPr>
              <w:b/>
            </w:rPr>
            <w:t>Bezoekadres</w:t>
          </w:r>
          <w:r>
            <w:rPr>
              <w:b/>
            </w:rPr>
            <w:br/>
          </w:r>
          <w:r>
            <w:t>Bezuidenhoutseweg 73</w:t>
          </w:r>
          <w:r w:rsidRPr="005819CE">
            <w:br/>
          </w:r>
          <w:r>
            <w:t>2594 AC Den Haag</w:t>
          </w:r>
        </w:p>
        <w:p w14:paraId="6E0933FA" w14:textId="77777777" w:rsidR="00EF495B" w:rsidRDefault="000D3001" w:rsidP="0098788A">
          <w:pPr>
            <w:pStyle w:val="Huisstijl-Adres"/>
          </w:pPr>
          <w:r>
            <w:rPr>
              <w:b/>
            </w:rPr>
            <w:t>Postadres</w:t>
          </w:r>
          <w:r>
            <w:rPr>
              <w:b/>
            </w:rPr>
            <w:br/>
          </w:r>
          <w:r>
            <w:t>Postbus 20401</w:t>
          </w:r>
          <w:r w:rsidRPr="005819CE">
            <w:br/>
            <w:t>2500 E</w:t>
          </w:r>
          <w:r>
            <w:t>K</w:t>
          </w:r>
          <w:r w:rsidRPr="005819CE">
            <w:t xml:space="preserve"> Den Haag</w:t>
          </w:r>
        </w:p>
        <w:p w14:paraId="721BDFC0" w14:textId="77777777" w:rsidR="00556BEE" w:rsidRPr="005B3814" w:rsidRDefault="000D3001" w:rsidP="0098788A">
          <w:pPr>
            <w:pStyle w:val="Huisstijl-Adres"/>
          </w:pPr>
          <w:r>
            <w:rPr>
              <w:b/>
            </w:rPr>
            <w:t>Overheidsidentificatienr</w:t>
          </w:r>
          <w:r>
            <w:rPr>
              <w:b/>
            </w:rPr>
            <w:br/>
          </w:r>
          <w:r w:rsidR="00BA129E">
            <w:rPr>
              <w:rFonts w:cs="Agrofont"/>
              <w:iCs/>
            </w:rPr>
            <w:t>00000001858272854000</w:t>
          </w:r>
        </w:p>
        <w:p w14:paraId="4FFA998F" w14:textId="75ADBC26" w:rsidR="00527BD4" w:rsidRPr="009C7502" w:rsidRDefault="000D3001" w:rsidP="00A50CF6">
          <w:pPr>
            <w:pStyle w:val="Huisstijl-Adres"/>
            <w:rPr>
              <w:u w:val="single"/>
            </w:rPr>
          </w:pPr>
          <w:r>
            <w:t>T</w:t>
          </w:r>
          <w:r>
            <w:tab/>
            <w:t>070 379 8911 (algemeen)</w:t>
          </w:r>
          <w:r w:rsidRPr="005819CE">
            <w:br/>
          </w:r>
          <w:r w:rsidR="006F751F">
            <w:t>F</w:t>
          </w:r>
          <w:r w:rsidR="006F751F">
            <w:tab/>
            <w:t>0</w:t>
          </w:r>
          <w:r>
            <w:t>70 378 6100</w:t>
          </w:r>
          <w:r w:rsidR="006F751F">
            <w:t xml:space="preserve"> (algemeen)</w:t>
          </w:r>
          <w:r w:rsidR="006F751F" w:rsidRPr="005819CE">
            <w:br/>
          </w:r>
          <w:r>
            <w:t>www.rijksoverheid.nl/lvvn</w:t>
          </w:r>
        </w:p>
      </w:tc>
    </w:tr>
    <w:tr w:rsidR="006B0E47" w14:paraId="625992B4" w14:textId="77777777" w:rsidTr="00A50CF6">
      <w:trPr>
        <w:trHeight w:hRule="exact" w:val="200"/>
      </w:trPr>
      <w:tc>
        <w:tcPr>
          <w:tcW w:w="2160" w:type="dxa"/>
        </w:tcPr>
        <w:p w14:paraId="067219EF" w14:textId="77777777" w:rsidR="00527BD4" w:rsidRPr="005819CE" w:rsidRDefault="00527BD4" w:rsidP="00A50CF6"/>
      </w:tc>
    </w:tr>
    <w:tr w:rsidR="006B0E47" w14:paraId="3FB5127D" w14:textId="77777777" w:rsidTr="00A50CF6">
      <w:tc>
        <w:tcPr>
          <w:tcW w:w="2160" w:type="dxa"/>
        </w:tcPr>
        <w:p w14:paraId="215DFC07" w14:textId="77777777" w:rsidR="000C0163" w:rsidRPr="005819CE" w:rsidRDefault="000D3001" w:rsidP="000C0163">
          <w:pPr>
            <w:pStyle w:val="Huisstijl-Kopje"/>
          </w:pPr>
          <w:r>
            <w:t>Ons kenmerk</w:t>
          </w:r>
          <w:r w:rsidRPr="005819CE">
            <w:t xml:space="preserve"> </w:t>
          </w:r>
        </w:p>
        <w:p w14:paraId="2D9A5CF4" w14:textId="0D8CAC44" w:rsidR="000C0163" w:rsidRPr="005819CE" w:rsidRDefault="000D3001" w:rsidP="000C0163">
          <w:pPr>
            <w:pStyle w:val="Huisstijl-Gegeven"/>
          </w:pPr>
          <w:r>
            <w:t>DGA-PAV /</w:t>
          </w:r>
          <w:r w:rsidR="00A73E13">
            <w:t xml:space="preserve"> </w:t>
          </w:r>
          <w:r>
            <w:t>101506365</w:t>
          </w:r>
        </w:p>
        <w:p w14:paraId="15ECD043" w14:textId="77777777" w:rsidR="00527BD4" w:rsidRPr="005819CE" w:rsidRDefault="000D3001" w:rsidP="00A50CF6">
          <w:pPr>
            <w:pStyle w:val="Huisstijl-Kopje"/>
          </w:pPr>
          <w:r>
            <w:t>Uw kenmerk</w:t>
          </w:r>
        </w:p>
        <w:p w14:paraId="4500832C" w14:textId="23DCCE3D" w:rsidR="00527BD4" w:rsidRPr="005819CE" w:rsidRDefault="000D3001" w:rsidP="00A50CF6">
          <w:pPr>
            <w:pStyle w:val="Huisstijl-Gegeven"/>
          </w:pPr>
          <w:r>
            <w:t>2025Z17305</w:t>
          </w:r>
        </w:p>
      </w:tc>
    </w:tr>
  </w:tbl>
  <w:p w14:paraId="209327A5"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6B0E47" w14:paraId="56F8A9E1" w14:textId="77777777" w:rsidTr="009E2051">
      <w:trPr>
        <w:trHeight w:val="400"/>
      </w:trPr>
      <w:tc>
        <w:tcPr>
          <w:tcW w:w="7520" w:type="dxa"/>
          <w:gridSpan w:val="2"/>
        </w:tcPr>
        <w:p w14:paraId="48649D70" w14:textId="77777777" w:rsidR="00527BD4" w:rsidRPr="00BC3B53" w:rsidRDefault="000D3001" w:rsidP="00A50CF6">
          <w:pPr>
            <w:pStyle w:val="Huisstijl-Retouradres"/>
          </w:pPr>
          <w:r>
            <w:t>&gt; Retouradres Postbus 20401 2500 EK Den Haag</w:t>
          </w:r>
        </w:p>
      </w:tc>
    </w:tr>
    <w:tr w:rsidR="006B0E47" w14:paraId="5861CB46" w14:textId="77777777" w:rsidTr="009E2051">
      <w:tc>
        <w:tcPr>
          <w:tcW w:w="7520" w:type="dxa"/>
          <w:gridSpan w:val="2"/>
        </w:tcPr>
        <w:p w14:paraId="1C99EE90" w14:textId="77777777" w:rsidR="00527BD4" w:rsidRPr="00983E8F" w:rsidRDefault="00527BD4" w:rsidP="00A50CF6">
          <w:pPr>
            <w:pStyle w:val="Huisstijl-Rubricering"/>
          </w:pPr>
        </w:p>
      </w:tc>
    </w:tr>
    <w:tr w:rsidR="006B0E47" w14:paraId="286C0C2C" w14:textId="77777777" w:rsidTr="009E2051">
      <w:trPr>
        <w:trHeight w:hRule="exact" w:val="2440"/>
      </w:trPr>
      <w:tc>
        <w:tcPr>
          <w:tcW w:w="7520" w:type="dxa"/>
          <w:gridSpan w:val="2"/>
        </w:tcPr>
        <w:p w14:paraId="3AC028C7" w14:textId="77777777" w:rsidR="00527BD4" w:rsidRDefault="000D3001" w:rsidP="00A50CF6">
          <w:pPr>
            <w:pStyle w:val="Huisstijl-NAW"/>
          </w:pPr>
          <w:r>
            <w:t xml:space="preserve">De Voorzitter van de Tweede Kamer </w:t>
          </w:r>
        </w:p>
        <w:p w14:paraId="78E926CB" w14:textId="77777777" w:rsidR="00D87195" w:rsidRDefault="000D3001" w:rsidP="00D87195">
          <w:pPr>
            <w:pStyle w:val="Huisstijl-NAW"/>
          </w:pPr>
          <w:r>
            <w:t>der Staten-Generaal</w:t>
          </w:r>
        </w:p>
        <w:p w14:paraId="2382250C" w14:textId="77777777" w:rsidR="005C769E" w:rsidRDefault="000D3001" w:rsidP="005C769E">
          <w:pPr>
            <w:rPr>
              <w:szCs w:val="18"/>
            </w:rPr>
          </w:pPr>
          <w:r>
            <w:rPr>
              <w:szCs w:val="18"/>
            </w:rPr>
            <w:t>Prinses Irenestraat 6</w:t>
          </w:r>
        </w:p>
        <w:p w14:paraId="52D3F508" w14:textId="77777777" w:rsidR="005C769E" w:rsidRDefault="000D3001" w:rsidP="005C769E">
          <w:pPr>
            <w:pStyle w:val="Huisstijl-NAW"/>
          </w:pPr>
          <w:r>
            <w:t>2595 BD  DEN HAAG</w:t>
          </w:r>
        </w:p>
      </w:tc>
    </w:tr>
    <w:tr w:rsidR="006B0E47" w14:paraId="498BAB22" w14:textId="77777777" w:rsidTr="009E2051">
      <w:trPr>
        <w:trHeight w:hRule="exact" w:val="400"/>
      </w:trPr>
      <w:tc>
        <w:tcPr>
          <w:tcW w:w="7520" w:type="dxa"/>
          <w:gridSpan w:val="2"/>
        </w:tcPr>
        <w:p w14:paraId="541BCCC6"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6B0E47" w14:paraId="09EB75CC" w14:textId="77777777" w:rsidTr="009E2051">
      <w:trPr>
        <w:trHeight w:val="240"/>
      </w:trPr>
      <w:tc>
        <w:tcPr>
          <w:tcW w:w="900" w:type="dxa"/>
        </w:tcPr>
        <w:p w14:paraId="0E312413" w14:textId="77777777" w:rsidR="00527BD4" w:rsidRPr="007709EF" w:rsidRDefault="000D3001" w:rsidP="00A50CF6">
          <w:pPr>
            <w:rPr>
              <w:szCs w:val="18"/>
            </w:rPr>
          </w:pPr>
          <w:r>
            <w:rPr>
              <w:szCs w:val="18"/>
            </w:rPr>
            <w:t>Datum</w:t>
          </w:r>
        </w:p>
      </w:tc>
      <w:tc>
        <w:tcPr>
          <w:tcW w:w="6620" w:type="dxa"/>
        </w:tcPr>
        <w:p w14:paraId="0E41B5E3" w14:textId="06A43A07" w:rsidR="00527BD4" w:rsidRPr="007709EF" w:rsidRDefault="000D3001" w:rsidP="00A50CF6">
          <w:r>
            <w:t>11 november 2025</w:t>
          </w:r>
        </w:p>
      </w:tc>
    </w:tr>
    <w:tr w:rsidR="006B0E47" w14:paraId="6E60B7CA" w14:textId="77777777" w:rsidTr="009E2051">
      <w:trPr>
        <w:trHeight w:val="240"/>
      </w:trPr>
      <w:tc>
        <w:tcPr>
          <w:tcW w:w="900" w:type="dxa"/>
        </w:tcPr>
        <w:p w14:paraId="2912CCA8" w14:textId="77777777" w:rsidR="00527BD4" w:rsidRPr="007709EF" w:rsidRDefault="000D3001" w:rsidP="00A50CF6">
          <w:pPr>
            <w:rPr>
              <w:szCs w:val="18"/>
            </w:rPr>
          </w:pPr>
          <w:r>
            <w:rPr>
              <w:szCs w:val="18"/>
            </w:rPr>
            <w:t>Betreft</w:t>
          </w:r>
        </w:p>
      </w:tc>
      <w:tc>
        <w:tcPr>
          <w:tcW w:w="6620" w:type="dxa"/>
        </w:tcPr>
        <w:p w14:paraId="51420FB0" w14:textId="26A8AD6E" w:rsidR="00527BD4" w:rsidRPr="007709EF" w:rsidRDefault="009C7502" w:rsidP="00A50CF6">
          <w:r>
            <w:t>Beantwoording Kamervragen over de waardering van onderzaai als rustgewas</w:t>
          </w:r>
        </w:p>
      </w:tc>
    </w:tr>
  </w:tbl>
  <w:p w14:paraId="0F77ACF5"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E3C3C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C68D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C741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5E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ACC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F4DA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BC60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2980711E"/>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F3442A30">
      <w:start w:val="1"/>
      <w:numFmt w:val="bullet"/>
      <w:pStyle w:val="Lijstopsomteken"/>
      <w:lvlText w:val="•"/>
      <w:lvlJc w:val="left"/>
      <w:pPr>
        <w:tabs>
          <w:tab w:val="num" w:pos="227"/>
        </w:tabs>
        <w:ind w:left="227" w:hanging="227"/>
      </w:pPr>
      <w:rPr>
        <w:rFonts w:ascii="Verdana" w:hAnsi="Verdana" w:hint="default"/>
        <w:sz w:val="18"/>
        <w:szCs w:val="18"/>
      </w:rPr>
    </w:lvl>
    <w:lvl w:ilvl="1" w:tplc="E26243D8" w:tentative="1">
      <w:start w:val="1"/>
      <w:numFmt w:val="bullet"/>
      <w:lvlText w:val="o"/>
      <w:lvlJc w:val="left"/>
      <w:pPr>
        <w:tabs>
          <w:tab w:val="num" w:pos="1440"/>
        </w:tabs>
        <w:ind w:left="1440" w:hanging="360"/>
      </w:pPr>
      <w:rPr>
        <w:rFonts w:ascii="Courier New" w:hAnsi="Courier New" w:cs="Courier New" w:hint="default"/>
      </w:rPr>
    </w:lvl>
    <w:lvl w:ilvl="2" w:tplc="2430BB7C" w:tentative="1">
      <w:start w:val="1"/>
      <w:numFmt w:val="bullet"/>
      <w:lvlText w:val=""/>
      <w:lvlJc w:val="left"/>
      <w:pPr>
        <w:tabs>
          <w:tab w:val="num" w:pos="2160"/>
        </w:tabs>
        <w:ind w:left="2160" w:hanging="360"/>
      </w:pPr>
      <w:rPr>
        <w:rFonts w:ascii="Wingdings" w:hAnsi="Wingdings" w:hint="default"/>
      </w:rPr>
    </w:lvl>
    <w:lvl w:ilvl="3" w:tplc="247E7E42" w:tentative="1">
      <w:start w:val="1"/>
      <w:numFmt w:val="bullet"/>
      <w:lvlText w:val=""/>
      <w:lvlJc w:val="left"/>
      <w:pPr>
        <w:tabs>
          <w:tab w:val="num" w:pos="2880"/>
        </w:tabs>
        <w:ind w:left="2880" w:hanging="360"/>
      </w:pPr>
      <w:rPr>
        <w:rFonts w:ascii="Symbol" w:hAnsi="Symbol" w:hint="default"/>
      </w:rPr>
    </w:lvl>
    <w:lvl w:ilvl="4" w:tplc="1A7C6798" w:tentative="1">
      <w:start w:val="1"/>
      <w:numFmt w:val="bullet"/>
      <w:lvlText w:val="o"/>
      <w:lvlJc w:val="left"/>
      <w:pPr>
        <w:tabs>
          <w:tab w:val="num" w:pos="3600"/>
        </w:tabs>
        <w:ind w:left="3600" w:hanging="360"/>
      </w:pPr>
      <w:rPr>
        <w:rFonts w:ascii="Courier New" w:hAnsi="Courier New" w:cs="Courier New" w:hint="default"/>
      </w:rPr>
    </w:lvl>
    <w:lvl w:ilvl="5" w:tplc="BE02D3D4" w:tentative="1">
      <w:start w:val="1"/>
      <w:numFmt w:val="bullet"/>
      <w:lvlText w:val=""/>
      <w:lvlJc w:val="left"/>
      <w:pPr>
        <w:tabs>
          <w:tab w:val="num" w:pos="4320"/>
        </w:tabs>
        <w:ind w:left="4320" w:hanging="360"/>
      </w:pPr>
      <w:rPr>
        <w:rFonts w:ascii="Wingdings" w:hAnsi="Wingdings" w:hint="default"/>
      </w:rPr>
    </w:lvl>
    <w:lvl w:ilvl="6" w:tplc="EBAE30B4" w:tentative="1">
      <w:start w:val="1"/>
      <w:numFmt w:val="bullet"/>
      <w:lvlText w:val=""/>
      <w:lvlJc w:val="left"/>
      <w:pPr>
        <w:tabs>
          <w:tab w:val="num" w:pos="5040"/>
        </w:tabs>
        <w:ind w:left="5040" w:hanging="360"/>
      </w:pPr>
      <w:rPr>
        <w:rFonts w:ascii="Symbol" w:hAnsi="Symbol" w:hint="default"/>
      </w:rPr>
    </w:lvl>
    <w:lvl w:ilvl="7" w:tplc="F1C82BD8" w:tentative="1">
      <w:start w:val="1"/>
      <w:numFmt w:val="bullet"/>
      <w:lvlText w:val="o"/>
      <w:lvlJc w:val="left"/>
      <w:pPr>
        <w:tabs>
          <w:tab w:val="num" w:pos="5760"/>
        </w:tabs>
        <w:ind w:left="5760" w:hanging="360"/>
      </w:pPr>
      <w:rPr>
        <w:rFonts w:ascii="Courier New" w:hAnsi="Courier New" w:cs="Courier New" w:hint="default"/>
      </w:rPr>
    </w:lvl>
    <w:lvl w:ilvl="8" w:tplc="41969F8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14487604">
      <w:start w:val="1"/>
      <w:numFmt w:val="bullet"/>
      <w:pStyle w:val="Lijstopsomteken2"/>
      <w:lvlText w:val="–"/>
      <w:lvlJc w:val="left"/>
      <w:pPr>
        <w:tabs>
          <w:tab w:val="num" w:pos="227"/>
        </w:tabs>
        <w:ind w:left="227" w:firstLine="0"/>
      </w:pPr>
      <w:rPr>
        <w:rFonts w:ascii="Verdana" w:hAnsi="Verdana" w:hint="default"/>
      </w:rPr>
    </w:lvl>
    <w:lvl w:ilvl="1" w:tplc="1CB00EA6" w:tentative="1">
      <w:start w:val="1"/>
      <w:numFmt w:val="bullet"/>
      <w:lvlText w:val="o"/>
      <w:lvlJc w:val="left"/>
      <w:pPr>
        <w:tabs>
          <w:tab w:val="num" w:pos="1440"/>
        </w:tabs>
        <w:ind w:left="1440" w:hanging="360"/>
      </w:pPr>
      <w:rPr>
        <w:rFonts w:ascii="Courier New" w:hAnsi="Courier New" w:cs="Courier New" w:hint="default"/>
      </w:rPr>
    </w:lvl>
    <w:lvl w:ilvl="2" w:tplc="77AA4F56" w:tentative="1">
      <w:start w:val="1"/>
      <w:numFmt w:val="bullet"/>
      <w:lvlText w:val=""/>
      <w:lvlJc w:val="left"/>
      <w:pPr>
        <w:tabs>
          <w:tab w:val="num" w:pos="2160"/>
        </w:tabs>
        <w:ind w:left="2160" w:hanging="360"/>
      </w:pPr>
      <w:rPr>
        <w:rFonts w:ascii="Wingdings" w:hAnsi="Wingdings" w:hint="default"/>
      </w:rPr>
    </w:lvl>
    <w:lvl w:ilvl="3" w:tplc="165ABE02" w:tentative="1">
      <w:start w:val="1"/>
      <w:numFmt w:val="bullet"/>
      <w:lvlText w:val=""/>
      <w:lvlJc w:val="left"/>
      <w:pPr>
        <w:tabs>
          <w:tab w:val="num" w:pos="2880"/>
        </w:tabs>
        <w:ind w:left="2880" w:hanging="360"/>
      </w:pPr>
      <w:rPr>
        <w:rFonts w:ascii="Symbol" w:hAnsi="Symbol" w:hint="default"/>
      </w:rPr>
    </w:lvl>
    <w:lvl w:ilvl="4" w:tplc="C908E1E0" w:tentative="1">
      <w:start w:val="1"/>
      <w:numFmt w:val="bullet"/>
      <w:lvlText w:val="o"/>
      <w:lvlJc w:val="left"/>
      <w:pPr>
        <w:tabs>
          <w:tab w:val="num" w:pos="3600"/>
        </w:tabs>
        <w:ind w:left="3600" w:hanging="360"/>
      </w:pPr>
      <w:rPr>
        <w:rFonts w:ascii="Courier New" w:hAnsi="Courier New" w:cs="Courier New" w:hint="default"/>
      </w:rPr>
    </w:lvl>
    <w:lvl w:ilvl="5" w:tplc="F00235CE" w:tentative="1">
      <w:start w:val="1"/>
      <w:numFmt w:val="bullet"/>
      <w:lvlText w:val=""/>
      <w:lvlJc w:val="left"/>
      <w:pPr>
        <w:tabs>
          <w:tab w:val="num" w:pos="4320"/>
        </w:tabs>
        <w:ind w:left="4320" w:hanging="360"/>
      </w:pPr>
      <w:rPr>
        <w:rFonts w:ascii="Wingdings" w:hAnsi="Wingdings" w:hint="default"/>
      </w:rPr>
    </w:lvl>
    <w:lvl w:ilvl="6" w:tplc="77D6D28C" w:tentative="1">
      <w:start w:val="1"/>
      <w:numFmt w:val="bullet"/>
      <w:lvlText w:val=""/>
      <w:lvlJc w:val="left"/>
      <w:pPr>
        <w:tabs>
          <w:tab w:val="num" w:pos="5040"/>
        </w:tabs>
        <w:ind w:left="5040" w:hanging="360"/>
      </w:pPr>
      <w:rPr>
        <w:rFonts w:ascii="Symbol" w:hAnsi="Symbol" w:hint="default"/>
      </w:rPr>
    </w:lvl>
    <w:lvl w:ilvl="7" w:tplc="FF60BAEC" w:tentative="1">
      <w:start w:val="1"/>
      <w:numFmt w:val="bullet"/>
      <w:lvlText w:val="o"/>
      <w:lvlJc w:val="left"/>
      <w:pPr>
        <w:tabs>
          <w:tab w:val="num" w:pos="5760"/>
        </w:tabs>
        <w:ind w:left="5760" w:hanging="360"/>
      </w:pPr>
      <w:rPr>
        <w:rFonts w:ascii="Courier New" w:hAnsi="Courier New" w:cs="Courier New" w:hint="default"/>
      </w:rPr>
    </w:lvl>
    <w:lvl w:ilvl="8" w:tplc="A188882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689913560">
    <w:abstractNumId w:val="10"/>
  </w:num>
  <w:num w:numId="2" w16cid:durableId="319506108">
    <w:abstractNumId w:val="7"/>
  </w:num>
  <w:num w:numId="3" w16cid:durableId="505480472">
    <w:abstractNumId w:val="6"/>
  </w:num>
  <w:num w:numId="4" w16cid:durableId="2059473059">
    <w:abstractNumId w:val="5"/>
  </w:num>
  <w:num w:numId="5" w16cid:durableId="44178932">
    <w:abstractNumId w:val="4"/>
  </w:num>
  <w:num w:numId="6" w16cid:durableId="1859463398">
    <w:abstractNumId w:val="8"/>
  </w:num>
  <w:num w:numId="7" w16cid:durableId="644550092">
    <w:abstractNumId w:val="3"/>
  </w:num>
  <w:num w:numId="8" w16cid:durableId="286009423">
    <w:abstractNumId w:val="2"/>
  </w:num>
  <w:num w:numId="9" w16cid:durableId="521749791">
    <w:abstractNumId w:val="1"/>
  </w:num>
  <w:num w:numId="10" w16cid:durableId="1003167433">
    <w:abstractNumId w:val="0"/>
  </w:num>
  <w:num w:numId="11" w16cid:durableId="1373532032">
    <w:abstractNumId w:val="9"/>
  </w:num>
  <w:num w:numId="12" w16cid:durableId="1396314898">
    <w:abstractNumId w:val="11"/>
  </w:num>
  <w:num w:numId="13" w16cid:durableId="635569903">
    <w:abstractNumId w:val="13"/>
  </w:num>
  <w:num w:numId="14" w16cid:durableId="844788670">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021"/>
    <w:rsid w:val="00004408"/>
    <w:rsid w:val="000049FB"/>
    <w:rsid w:val="00006C01"/>
    <w:rsid w:val="00013862"/>
    <w:rsid w:val="00016012"/>
    <w:rsid w:val="0001715F"/>
    <w:rsid w:val="00020189"/>
    <w:rsid w:val="00020EE4"/>
    <w:rsid w:val="0002162E"/>
    <w:rsid w:val="00023E9A"/>
    <w:rsid w:val="000301C7"/>
    <w:rsid w:val="00033CDD"/>
    <w:rsid w:val="00034A84"/>
    <w:rsid w:val="00035E67"/>
    <w:rsid w:val="000366F3"/>
    <w:rsid w:val="00056BAD"/>
    <w:rsid w:val="0006024D"/>
    <w:rsid w:val="00064021"/>
    <w:rsid w:val="00071F28"/>
    <w:rsid w:val="00074079"/>
    <w:rsid w:val="00081D21"/>
    <w:rsid w:val="00092799"/>
    <w:rsid w:val="00092C5F"/>
    <w:rsid w:val="00096680"/>
    <w:rsid w:val="000A0F36"/>
    <w:rsid w:val="000A174A"/>
    <w:rsid w:val="000A3E0A"/>
    <w:rsid w:val="000A65AC"/>
    <w:rsid w:val="000B7281"/>
    <w:rsid w:val="000B7FAB"/>
    <w:rsid w:val="000C0163"/>
    <w:rsid w:val="000C07A9"/>
    <w:rsid w:val="000C1BA1"/>
    <w:rsid w:val="000C3EA9"/>
    <w:rsid w:val="000D0225"/>
    <w:rsid w:val="000D3001"/>
    <w:rsid w:val="000D73D7"/>
    <w:rsid w:val="000E292F"/>
    <w:rsid w:val="000E7895"/>
    <w:rsid w:val="000F161D"/>
    <w:rsid w:val="000F7351"/>
    <w:rsid w:val="00121BF0"/>
    <w:rsid w:val="00123704"/>
    <w:rsid w:val="001270C7"/>
    <w:rsid w:val="00127CB7"/>
    <w:rsid w:val="00132540"/>
    <w:rsid w:val="0014786A"/>
    <w:rsid w:val="001516A4"/>
    <w:rsid w:val="00151E5F"/>
    <w:rsid w:val="001569AB"/>
    <w:rsid w:val="00164D63"/>
    <w:rsid w:val="00165FC6"/>
    <w:rsid w:val="0016725C"/>
    <w:rsid w:val="001726F3"/>
    <w:rsid w:val="00173C51"/>
    <w:rsid w:val="00174CC2"/>
    <w:rsid w:val="00176CC6"/>
    <w:rsid w:val="00181BE4"/>
    <w:rsid w:val="00185576"/>
    <w:rsid w:val="00185951"/>
    <w:rsid w:val="00196B8B"/>
    <w:rsid w:val="001A2BEA"/>
    <w:rsid w:val="001A6D93"/>
    <w:rsid w:val="001C22AC"/>
    <w:rsid w:val="001C32EC"/>
    <w:rsid w:val="001C38BD"/>
    <w:rsid w:val="001C4D5A"/>
    <w:rsid w:val="001E2284"/>
    <w:rsid w:val="001E34C6"/>
    <w:rsid w:val="001E5581"/>
    <w:rsid w:val="001E5B76"/>
    <w:rsid w:val="001E6117"/>
    <w:rsid w:val="001F3C70"/>
    <w:rsid w:val="00200D88"/>
    <w:rsid w:val="00201F68"/>
    <w:rsid w:val="00202394"/>
    <w:rsid w:val="00212F2A"/>
    <w:rsid w:val="00214F2B"/>
    <w:rsid w:val="00217880"/>
    <w:rsid w:val="00222D66"/>
    <w:rsid w:val="00224A8A"/>
    <w:rsid w:val="002309A8"/>
    <w:rsid w:val="002323F8"/>
    <w:rsid w:val="00236CFE"/>
    <w:rsid w:val="002428E3"/>
    <w:rsid w:val="00243031"/>
    <w:rsid w:val="00260BAF"/>
    <w:rsid w:val="002650F7"/>
    <w:rsid w:val="00273F3B"/>
    <w:rsid w:val="00274DB7"/>
    <w:rsid w:val="00275984"/>
    <w:rsid w:val="00280F74"/>
    <w:rsid w:val="00282A89"/>
    <w:rsid w:val="00286998"/>
    <w:rsid w:val="00287985"/>
    <w:rsid w:val="00290E51"/>
    <w:rsid w:val="00291AB7"/>
    <w:rsid w:val="0029422B"/>
    <w:rsid w:val="002A084F"/>
    <w:rsid w:val="002B153C"/>
    <w:rsid w:val="002B52FC"/>
    <w:rsid w:val="002C2830"/>
    <w:rsid w:val="002C6F28"/>
    <w:rsid w:val="002D001A"/>
    <w:rsid w:val="002D28E2"/>
    <w:rsid w:val="002D317B"/>
    <w:rsid w:val="002D3587"/>
    <w:rsid w:val="002D502D"/>
    <w:rsid w:val="002E0F69"/>
    <w:rsid w:val="002E4909"/>
    <w:rsid w:val="002F5147"/>
    <w:rsid w:val="002F7ABD"/>
    <w:rsid w:val="00312597"/>
    <w:rsid w:val="003217CE"/>
    <w:rsid w:val="0032404E"/>
    <w:rsid w:val="00327BA5"/>
    <w:rsid w:val="00334154"/>
    <w:rsid w:val="003372C4"/>
    <w:rsid w:val="00340ECA"/>
    <w:rsid w:val="00341309"/>
    <w:rsid w:val="00341FA0"/>
    <w:rsid w:val="00344F3D"/>
    <w:rsid w:val="00345299"/>
    <w:rsid w:val="00351A8D"/>
    <w:rsid w:val="003526BB"/>
    <w:rsid w:val="00352BCF"/>
    <w:rsid w:val="00353932"/>
    <w:rsid w:val="0035464B"/>
    <w:rsid w:val="00357BDA"/>
    <w:rsid w:val="00361A56"/>
    <w:rsid w:val="0036252A"/>
    <w:rsid w:val="00364D9D"/>
    <w:rsid w:val="00371048"/>
    <w:rsid w:val="00373334"/>
    <w:rsid w:val="0037396C"/>
    <w:rsid w:val="0037421D"/>
    <w:rsid w:val="00376093"/>
    <w:rsid w:val="00377C58"/>
    <w:rsid w:val="00383DA1"/>
    <w:rsid w:val="00385F30"/>
    <w:rsid w:val="0039201D"/>
    <w:rsid w:val="00393696"/>
    <w:rsid w:val="00393963"/>
    <w:rsid w:val="00395575"/>
    <w:rsid w:val="00395672"/>
    <w:rsid w:val="003A06C8"/>
    <w:rsid w:val="003A0D7C"/>
    <w:rsid w:val="003A5290"/>
    <w:rsid w:val="003B0155"/>
    <w:rsid w:val="003B7EE7"/>
    <w:rsid w:val="003C2CCB"/>
    <w:rsid w:val="003D39EC"/>
    <w:rsid w:val="003E0C4D"/>
    <w:rsid w:val="003E3DD5"/>
    <w:rsid w:val="003F07C6"/>
    <w:rsid w:val="003F1F6B"/>
    <w:rsid w:val="003F3757"/>
    <w:rsid w:val="003F38BD"/>
    <w:rsid w:val="003F44B7"/>
    <w:rsid w:val="004008E9"/>
    <w:rsid w:val="00413D48"/>
    <w:rsid w:val="00420542"/>
    <w:rsid w:val="00423A19"/>
    <w:rsid w:val="00441AC2"/>
    <w:rsid w:val="0044249B"/>
    <w:rsid w:val="004435A8"/>
    <w:rsid w:val="0045023C"/>
    <w:rsid w:val="00451A5B"/>
    <w:rsid w:val="00452BCD"/>
    <w:rsid w:val="00452CEA"/>
    <w:rsid w:val="00465B52"/>
    <w:rsid w:val="0046708E"/>
    <w:rsid w:val="00472A65"/>
    <w:rsid w:val="00474463"/>
    <w:rsid w:val="00474B75"/>
    <w:rsid w:val="00481085"/>
    <w:rsid w:val="00483984"/>
    <w:rsid w:val="00483F0B"/>
    <w:rsid w:val="00496319"/>
    <w:rsid w:val="00497279"/>
    <w:rsid w:val="004A670A"/>
    <w:rsid w:val="004B5465"/>
    <w:rsid w:val="004B70F0"/>
    <w:rsid w:val="004D505E"/>
    <w:rsid w:val="004D72CA"/>
    <w:rsid w:val="004E2242"/>
    <w:rsid w:val="004E505E"/>
    <w:rsid w:val="004F42FF"/>
    <w:rsid w:val="004F44C2"/>
    <w:rsid w:val="00502512"/>
    <w:rsid w:val="00505262"/>
    <w:rsid w:val="0051132F"/>
    <w:rsid w:val="00516022"/>
    <w:rsid w:val="00521CEE"/>
    <w:rsid w:val="00524FB4"/>
    <w:rsid w:val="00527BD4"/>
    <w:rsid w:val="0053790D"/>
    <w:rsid w:val="005403C8"/>
    <w:rsid w:val="005429DC"/>
    <w:rsid w:val="00553454"/>
    <w:rsid w:val="00554C43"/>
    <w:rsid w:val="005565F9"/>
    <w:rsid w:val="00556BEE"/>
    <w:rsid w:val="005654C3"/>
    <w:rsid w:val="00573041"/>
    <w:rsid w:val="00575B80"/>
    <w:rsid w:val="0057620F"/>
    <w:rsid w:val="00580199"/>
    <w:rsid w:val="005819CE"/>
    <w:rsid w:val="0058298D"/>
    <w:rsid w:val="00584BAC"/>
    <w:rsid w:val="00593C2B"/>
    <w:rsid w:val="00595231"/>
    <w:rsid w:val="00596166"/>
    <w:rsid w:val="00597F64"/>
    <w:rsid w:val="005A207F"/>
    <w:rsid w:val="005A2F35"/>
    <w:rsid w:val="005B3814"/>
    <w:rsid w:val="005B463E"/>
    <w:rsid w:val="005C34E1"/>
    <w:rsid w:val="005C3FE0"/>
    <w:rsid w:val="005C740C"/>
    <w:rsid w:val="005C769E"/>
    <w:rsid w:val="005D625B"/>
    <w:rsid w:val="005F5675"/>
    <w:rsid w:val="005F62D3"/>
    <w:rsid w:val="005F6D11"/>
    <w:rsid w:val="00600CF0"/>
    <w:rsid w:val="006048F4"/>
    <w:rsid w:val="0060660A"/>
    <w:rsid w:val="00613B1D"/>
    <w:rsid w:val="00617A44"/>
    <w:rsid w:val="006202B6"/>
    <w:rsid w:val="006247BE"/>
    <w:rsid w:val="00625CD0"/>
    <w:rsid w:val="0062627D"/>
    <w:rsid w:val="00627432"/>
    <w:rsid w:val="006448E4"/>
    <w:rsid w:val="00645414"/>
    <w:rsid w:val="00653606"/>
    <w:rsid w:val="006610E9"/>
    <w:rsid w:val="00661591"/>
    <w:rsid w:val="0066632F"/>
    <w:rsid w:val="00674A89"/>
    <w:rsid w:val="00674F3D"/>
    <w:rsid w:val="00676727"/>
    <w:rsid w:val="00677EFC"/>
    <w:rsid w:val="00685545"/>
    <w:rsid w:val="006864B3"/>
    <w:rsid w:val="00692D64"/>
    <w:rsid w:val="00696752"/>
    <w:rsid w:val="006A10F8"/>
    <w:rsid w:val="006A15A5"/>
    <w:rsid w:val="006A2100"/>
    <w:rsid w:val="006A44AD"/>
    <w:rsid w:val="006A5C3B"/>
    <w:rsid w:val="006A72E0"/>
    <w:rsid w:val="006B0BF3"/>
    <w:rsid w:val="006B0E47"/>
    <w:rsid w:val="006B775E"/>
    <w:rsid w:val="006B7BC7"/>
    <w:rsid w:val="006C2535"/>
    <w:rsid w:val="006C441E"/>
    <w:rsid w:val="006C4B90"/>
    <w:rsid w:val="006C65A6"/>
    <w:rsid w:val="006D1016"/>
    <w:rsid w:val="006D17F2"/>
    <w:rsid w:val="006E3546"/>
    <w:rsid w:val="006E3FA9"/>
    <w:rsid w:val="006E4BA0"/>
    <w:rsid w:val="006E7D82"/>
    <w:rsid w:val="006F038F"/>
    <w:rsid w:val="006F0F93"/>
    <w:rsid w:val="006F31F2"/>
    <w:rsid w:val="006F7494"/>
    <w:rsid w:val="006F751F"/>
    <w:rsid w:val="00704E60"/>
    <w:rsid w:val="00714DC5"/>
    <w:rsid w:val="00715237"/>
    <w:rsid w:val="007239A1"/>
    <w:rsid w:val="007254A5"/>
    <w:rsid w:val="007255FC"/>
    <w:rsid w:val="00725748"/>
    <w:rsid w:val="00726BF4"/>
    <w:rsid w:val="00735C56"/>
    <w:rsid w:val="00735D88"/>
    <w:rsid w:val="0073720D"/>
    <w:rsid w:val="00737507"/>
    <w:rsid w:val="00740712"/>
    <w:rsid w:val="007426AA"/>
    <w:rsid w:val="00742AB9"/>
    <w:rsid w:val="00751A6A"/>
    <w:rsid w:val="00754FBF"/>
    <w:rsid w:val="00762C64"/>
    <w:rsid w:val="007709EF"/>
    <w:rsid w:val="00775E18"/>
    <w:rsid w:val="00783559"/>
    <w:rsid w:val="00794795"/>
    <w:rsid w:val="0079551B"/>
    <w:rsid w:val="00797AA5"/>
    <w:rsid w:val="007A26BD"/>
    <w:rsid w:val="007A2FBC"/>
    <w:rsid w:val="007A4105"/>
    <w:rsid w:val="007B4503"/>
    <w:rsid w:val="007C406E"/>
    <w:rsid w:val="007C48F4"/>
    <w:rsid w:val="007C5183"/>
    <w:rsid w:val="007C7573"/>
    <w:rsid w:val="007D40EA"/>
    <w:rsid w:val="007E2B20"/>
    <w:rsid w:val="007F5331"/>
    <w:rsid w:val="00800CCA"/>
    <w:rsid w:val="00806120"/>
    <w:rsid w:val="00810C93"/>
    <w:rsid w:val="00812028"/>
    <w:rsid w:val="00812DD8"/>
    <w:rsid w:val="00813082"/>
    <w:rsid w:val="00814D03"/>
    <w:rsid w:val="00821FC1"/>
    <w:rsid w:val="00823AE2"/>
    <w:rsid w:val="0082758A"/>
    <w:rsid w:val="0083178B"/>
    <w:rsid w:val="00833695"/>
    <w:rsid w:val="008336B7"/>
    <w:rsid w:val="00833A8E"/>
    <w:rsid w:val="00842CD8"/>
    <w:rsid w:val="008431FA"/>
    <w:rsid w:val="00847444"/>
    <w:rsid w:val="008547BA"/>
    <w:rsid w:val="008553C7"/>
    <w:rsid w:val="0085792C"/>
    <w:rsid w:val="00857FEB"/>
    <w:rsid w:val="008601AF"/>
    <w:rsid w:val="00872271"/>
    <w:rsid w:val="00883137"/>
    <w:rsid w:val="00887B27"/>
    <w:rsid w:val="008A1F5D"/>
    <w:rsid w:val="008A28F5"/>
    <w:rsid w:val="008B1198"/>
    <w:rsid w:val="008B3471"/>
    <w:rsid w:val="008B3929"/>
    <w:rsid w:val="008B4125"/>
    <w:rsid w:val="008B4CB3"/>
    <w:rsid w:val="008B567B"/>
    <w:rsid w:val="008B7B24"/>
    <w:rsid w:val="008C29E3"/>
    <w:rsid w:val="008C356D"/>
    <w:rsid w:val="008E0B3F"/>
    <w:rsid w:val="008E49AD"/>
    <w:rsid w:val="008E51E7"/>
    <w:rsid w:val="008E698E"/>
    <w:rsid w:val="008F2584"/>
    <w:rsid w:val="008F2A40"/>
    <w:rsid w:val="008F3246"/>
    <w:rsid w:val="008F3C1B"/>
    <w:rsid w:val="008F508C"/>
    <w:rsid w:val="0090271B"/>
    <w:rsid w:val="00910642"/>
    <w:rsid w:val="00910DDF"/>
    <w:rsid w:val="009240EC"/>
    <w:rsid w:val="00924A2D"/>
    <w:rsid w:val="00930ABD"/>
    <w:rsid w:val="00930B13"/>
    <w:rsid w:val="009311C8"/>
    <w:rsid w:val="00933376"/>
    <w:rsid w:val="00933A2F"/>
    <w:rsid w:val="00940813"/>
    <w:rsid w:val="009632E6"/>
    <w:rsid w:val="00963300"/>
    <w:rsid w:val="009716D8"/>
    <w:rsid w:val="009718F9"/>
    <w:rsid w:val="00972FB9"/>
    <w:rsid w:val="00973D6F"/>
    <w:rsid w:val="00975112"/>
    <w:rsid w:val="00981768"/>
    <w:rsid w:val="00983E8F"/>
    <w:rsid w:val="0098788A"/>
    <w:rsid w:val="00994FDA"/>
    <w:rsid w:val="009968C2"/>
    <w:rsid w:val="009A31BF"/>
    <w:rsid w:val="009A3B71"/>
    <w:rsid w:val="009A61BC"/>
    <w:rsid w:val="009B0138"/>
    <w:rsid w:val="009B0EC1"/>
    <w:rsid w:val="009B0FE9"/>
    <w:rsid w:val="009B173A"/>
    <w:rsid w:val="009C3F20"/>
    <w:rsid w:val="009C7502"/>
    <w:rsid w:val="009C7CA1"/>
    <w:rsid w:val="009D043D"/>
    <w:rsid w:val="009D4908"/>
    <w:rsid w:val="009E2051"/>
    <w:rsid w:val="009F3259"/>
    <w:rsid w:val="00A056DE"/>
    <w:rsid w:val="00A128AD"/>
    <w:rsid w:val="00A21E76"/>
    <w:rsid w:val="00A23BC8"/>
    <w:rsid w:val="00A30E68"/>
    <w:rsid w:val="00A31933"/>
    <w:rsid w:val="00A329D2"/>
    <w:rsid w:val="00A339C3"/>
    <w:rsid w:val="00A34AA0"/>
    <w:rsid w:val="00A3715C"/>
    <w:rsid w:val="00A41FE2"/>
    <w:rsid w:val="00A46FEF"/>
    <w:rsid w:val="00A47948"/>
    <w:rsid w:val="00A50CF6"/>
    <w:rsid w:val="00A56946"/>
    <w:rsid w:val="00A6170E"/>
    <w:rsid w:val="00A61E03"/>
    <w:rsid w:val="00A63B8C"/>
    <w:rsid w:val="00A715F8"/>
    <w:rsid w:val="00A73E13"/>
    <w:rsid w:val="00A77F6F"/>
    <w:rsid w:val="00A831FD"/>
    <w:rsid w:val="00A83352"/>
    <w:rsid w:val="00A850A2"/>
    <w:rsid w:val="00A91805"/>
    <w:rsid w:val="00A91FA3"/>
    <w:rsid w:val="00A927D3"/>
    <w:rsid w:val="00A9575C"/>
    <w:rsid w:val="00A95CEB"/>
    <w:rsid w:val="00AA7FC9"/>
    <w:rsid w:val="00AB237D"/>
    <w:rsid w:val="00AB5933"/>
    <w:rsid w:val="00AC6D32"/>
    <w:rsid w:val="00AD0B9B"/>
    <w:rsid w:val="00AD671F"/>
    <w:rsid w:val="00AD6EAC"/>
    <w:rsid w:val="00AE013D"/>
    <w:rsid w:val="00AE11B7"/>
    <w:rsid w:val="00AE7D1C"/>
    <w:rsid w:val="00AE7F68"/>
    <w:rsid w:val="00AF0DE7"/>
    <w:rsid w:val="00AF2321"/>
    <w:rsid w:val="00AF3ECC"/>
    <w:rsid w:val="00AF52F6"/>
    <w:rsid w:val="00AF52FD"/>
    <w:rsid w:val="00AF54A8"/>
    <w:rsid w:val="00AF7237"/>
    <w:rsid w:val="00B0043A"/>
    <w:rsid w:val="00B00D75"/>
    <w:rsid w:val="00B052E3"/>
    <w:rsid w:val="00B070CB"/>
    <w:rsid w:val="00B11DD6"/>
    <w:rsid w:val="00B12456"/>
    <w:rsid w:val="00B13892"/>
    <w:rsid w:val="00B145F0"/>
    <w:rsid w:val="00B259C8"/>
    <w:rsid w:val="00B26CCF"/>
    <w:rsid w:val="00B30FC2"/>
    <w:rsid w:val="00B331A2"/>
    <w:rsid w:val="00B33B04"/>
    <w:rsid w:val="00B37568"/>
    <w:rsid w:val="00B425F0"/>
    <w:rsid w:val="00B42DFA"/>
    <w:rsid w:val="00B4324F"/>
    <w:rsid w:val="00B531DD"/>
    <w:rsid w:val="00B55014"/>
    <w:rsid w:val="00B62232"/>
    <w:rsid w:val="00B70BF3"/>
    <w:rsid w:val="00B71DC2"/>
    <w:rsid w:val="00B74920"/>
    <w:rsid w:val="00B86786"/>
    <w:rsid w:val="00B91CFC"/>
    <w:rsid w:val="00B9300F"/>
    <w:rsid w:val="00B93893"/>
    <w:rsid w:val="00BA0579"/>
    <w:rsid w:val="00BA0E54"/>
    <w:rsid w:val="00BA129E"/>
    <w:rsid w:val="00BA6EB2"/>
    <w:rsid w:val="00BA7E0A"/>
    <w:rsid w:val="00BC3B53"/>
    <w:rsid w:val="00BC3B96"/>
    <w:rsid w:val="00BC4AE3"/>
    <w:rsid w:val="00BC5B28"/>
    <w:rsid w:val="00BE3F88"/>
    <w:rsid w:val="00BE4756"/>
    <w:rsid w:val="00BE5ED9"/>
    <w:rsid w:val="00BE7B41"/>
    <w:rsid w:val="00C02E2F"/>
    <w:rsid w:val="00C15A91"/>
    <w:rsid w:val="00C206F1"/>
    <w:rsid w:val="00C217E1"/>
    <w:rsid w:val="00C219B1"/>
    <w:rsid w:val="00C25A1D"/>
    <w:rsid w:val="00C306E6"/>
    <w:rsid w:val="00C37F0B"/>
    <w:rsid w:val="00C4015B"/>
    <w:rsid w:val="00C40C60"/>
    <w:rsid w:val="00C5258E"/>
    <w:rsid w:val="00C530C9"/>
    <w:rsid w:val="00C619A7"/>
    <w:rsid w:val="00C73D5F"/>
    <w:rsid w:val="00C84CA6"/>
    <w:rsid w:val="00C87148"/>
    <w:rsid w:val="00C97C80"/>
    <w:rsid w:val="00CA3EA3"/>
    <w:rsid w:val="00CA47D3"/>
    <w:rsid w:val="00CA6533"/>
    <w:rsid w:val="00CA6A25"/>
    <w:rsid w:val="00CA6A3F"/>
    <w:rsid w:val="00CA7C99"/>
    <w:rsid w:val="00CC6290"/>
    <w:rsid w:val="00CC7BA8"/>
    <w:rsid w:val="00CD233D"/>
    <w:rsid w:val="00CD362D"/>
    <w:rsid w:val="00CE101D"/>
    <w:rsid w:val="00CE1814"/>
    <w:rsid w:val="00CE1C84"/>
    <w:rsid w:val="00CE5055"/>
    <w:rsid w:val="00CE78E9"/>
    <w:rsid w:val="00CF053F"/>
    <w:rsid w:val="00CF1A17"/>
    <w:rsid w:val="00D0375A"/>
    <w:rsid w:val="00D0609E"/>
    <w:rsid w:val="00D078E1"/>
    <w:rsid w:val="00D100E9"/>
    <w:rsid w:val="00D1560D"/>
    <w:rsid w:val="00D17AF8"/>
    <w:rsid w:val="00D21E4B"/>
    <w:rsid w:val="00D23522"/>
    <w:rsid w:val="00D264D6"/>
    <w:rsid w:val="00D33BF0"/>
    <w:rsid w:val="00D33DE0"/>
    <w:rsid w:val="00D36447"/>
    <w:rsid w:val="00D516BE"/>
    <w:rsid w:val="00D5423B"/>
    <w:rsid w:val="00D54F4E"/>
    <w:rsid w:val="00D604B3"/>
    <w:rsid w:val="00D60BA4"/>
    <w:rsid w:val="00D62419"/>
    <w:rsid w:val="00D63870"/>
    <w:rsid w:val="00D75078"/>
    <w:rsid w:val="00D77870"/>
    <w:rsid w:val="00D80977"/>
    <w:rsid w:val="00D80CCE"/>
    <w:rsid w:val="00D81804"/>
    <w:rsid w:val="00D86EEA"/>
    <w:rsid w:val="00D87195"/>
    <w:rsid w:val="00D87D03"/>
    <w:rsid w:val="00D95C88"/>
    <w:rsid w:val="00D97B2E"/>
    <w:rsid w:val="00DA241E"/>
    <w:rsid w:val="00DA7C4F"/>
    <w:rsid w:val="00DB36FE"/>
    <w:rsid w:val="00DB533A"/>
    <w:rsid w:val="00DB6307"/>
    <w:rsid w:val="00DC6FC0"/>
    <w:rsid w:val="00DD01F7"/>
    <w:rsid w:val="00DD1DC7"/>
    <w:rsid w:val="00DD1DCD"/>
    <w:rsid w:val="00DD2511"/>
    <w:rsid w:val="00DD338F"/>
    <w:rsid w:val="00DD66F2"/>
    <w:rsid w:val="00DE3FE0"/>
    <w:rsid w:val="00DE578A"/>
    <w:rsid w:val="00DF2583"/>
    <w:rsid w:val="00DF54D9"/>
    <w:rsid w:val="00DF7283"/>
    <w:rsid w:val="00E01A59"/>
    <w:rsid w:val="00E02BF7"/>
    <w:rsid w:val="00E10DC6"/>
    <w:rsid w:val="00E11F8E"/>
    <w:rsid w:val="00E14D9F"/>
    <w:rsid w:val="00E15881"/>
    <w:rsid w:val="00E16A8F"/>
    <w:rsid w:val="00E21DE3"/>
    <w:rsid w:val="00E25BFC"/>
    <w:rsid w:val="00E307D1"/>
    <w:rsid w:val="00E31177"/>
    <w:rsid w:val="00E31986"/>
    <w:rsid w:val="00E3731D"/>
    <w:rsid w:val="00E51469"/>
    <w:rsid w:val="00E634E3"/>
    <w:rsid w:val="00E717C4"/>
    <w:rsid w:val="00E74172"/>
    <w:rsid w:val="00E77E18"/>
    <w:rsid w:val="00E77F89"/>
    <w:rsid w:val="00E80330"/>
    <w:rsid w:val="00E806C5"/>
    <w:rsid w:val="00E80E71"/>
    <w:rsid w:val="00E850D3"/>
    <w:rsid w:val="00E853D6"/>
    <w:rsid w:val="00E876B9"/>
    <w:rsid w:val="00EC0DFF"/>
    <w:rsid w:val="00EC237D"/>
    <w:rsid w:val="00EC4D0E"/>
    <w:rsid w:val="00EC4E2B"/>
    <w:rsid w:val="00EC58D9"/>
    <w:rsid w:val="00ED072A"/>
    <w:rsid w:val="00ED539E"/>
    <w:rsid w:val="00ED62CF"/>
    <w:rsid w:val="00EE4A1F"/>
    <w:rsid w:val="00EE4C2D"/>
    <w:rsid w:val="00EE788D"/>
    <w:rsid w:val="00EF1B5A"/>
    <w:rsid w:val="00EF24FB"/>
    <w:rsid w:val="00EF2CCA"/>
    <w:rsid w:val="00EF3899"/>
    <w:rsid w:val="00EF495B"/>
    <w:rsid w:val="00EF60DC"/>
    <w:rsid w:val="00F00F54"/>
    <w:rsid w:val="00F03963"/>
    <w:rsid w:val="00F11068"/>
    <w:rsid w:val="00F1256D"/>
    <w:rsid w:val="00F13A4E"/>
    <w:rsid w:val="00F172BB"/>
    <w:rsid w:val="00F17B10"/>
    <w:rsid w:val="00F21BEF"/>
    <w:rsid w:val="00F2315B"/>
    <w:rsid w:val="00F41A6F"/>
    <w:rsid w:val="00F41B49"/>
    <w:rsid w:val="00F45A25"/>
    <w:rsid w:val="00F45D0F"/>
    <w:rsid w:val="00F50F86"/>
    <w:rsid w:val="00F53F91"/>
    <w:rsid w:val="00F61569"/>
    <w:rsid w:val="00F61A72"/>
    <w:rsid w:val="00F62B67"/>
    <w:rsid w:val="00F66F13"/>
    <w:rsid w:val="00F71F9E"/>
    <w:rsid w:val="00F74073"/>
    <w:rsid w:val="00F75603"/>
    <w:rsid w:val="00F75EE5"/>
    <w:rsid w:val="00F845B4"/>
    <w:rsid w:val="00F8713B"/>
    <w:rsid w:val="00F90A14"/>
    <w:rsid w:val="00F93F9E"/>
    <w:rsid w:val="00FA2CD7"/>
    <w:rsid w:val="00FB06ED"/>
    <w:rsid w:val="00FB155E"/>
    <w:rsid w:val="00FC3165"/>
    <w:rsid w:val="00FC36AB"/>
    <w:rsid w:val="00FC4300"/>
    <w:rsid w:val="00FC7F66"/>
    <w:rsid w:val="00FD4210"/>
    <w:rsid w:val="00FD5776"/>
    <w:rsid w:val="00FE19DA"/>
    <w:rsid w:val="00FE1CB6"/>
    <w:rsid w:val="00FE486B"/>
    <w:rsid w:val="00FE4F08"/>
    <w:rsid w:val="00F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7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301C7"/>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6EB2"/>
    <w:rPr>
      <w:color w:val="808080"/>
    </w:rPr>
  </w:style>
  <w:style w:type="paragraph" w:styleId="Voetnoottekst">
    <w:name w:val="footnote text"/>
    <w:basedOn w:val="Standaard"/>
    <w:link w:val="VoetnoottekstChar"/>
    <w:unhideWhenUsed/>
    <w:rsid w:val="000301C7"/>
    <w:pPr>
      <w:spacing w:line="180" w:lineRule="atLeast"/>
    </w:pPr>
    <w:rPr>
      <w:sz w:val="13"/>
      <w:szCs w:val="20"/>
    </w:rPr>
  </w:style>
  <w:style w:type="character" w:customStyle="1" w:styleId="VoetnoottekstChar">
    <w:name w:val="Voetnoottekst Char"/>
    <w:basedOn w:val="Standaardalinea-lettertype"/>
    <w:link w:val="Voetnoottekst"/>
    <w:rsid w:val="000301C7"/>
    <w:rPr>
      <w:rFonts w:ascii="Verdana" w:hAnsi="Verdana"/>
      <w:sz w:val="13"/>
      <w:lang w:val="nl-NL" w:eastAsia="nl-NL"/>
    </w:rPr>
  </w:style>
  <w:style w:type="paragraph" w:styleId="Ballontekst">
    <w:name w:val="Balloon Text"/>
    <w:basedOn w:val="Standaard"/>
    <w:link w:val="BallontekstChar"/>
    <w:rsid w:val="008C29E3"/>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8C29E3"/>
    <w:rPr>
      <w:rFonts w:ascii="Segoe UI" w:hAnsi="Segoe UI" w:cs="Segoe UI"/>
      <w:sz w:val="18"/>
      <w:szCs w:val="18"/>
      <w:lang w:val="nl-NL" w:eastAsia="nl-NL"/>
    </w:rPr>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character" w:styleId="Zwaar">
    <w:name w:val="Strong"/>
    <w:basedOn w:val="Standaardalinea-lettertype"/>
    <w:uiPriority w:val="22"/>
    <w:qFormat/>
    <w:rsid w:val="00930A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73068">
      <w:bodyDiv w:val="1"/>
      <w:marLeft w:val="0"/>
      <w:marRight w:val="0"/>
      <w:marTop w:val="0"/>
      <w:marBottom w:val="0"/>
      <w:divBdr>
        <w:top w:val="none" w:sz="0" w:space="0" w:color="auto"/>
        <w:left w:val="none" w:sz="0" w:space="0" w:color="auto"/>
        <w:bottom w:val="none" w:sz="0" w:space="0" w:color="auto"/>
        <w:right w:val="none" w:sz="0" w:space="0" w:color="auto"/>
      </w:divBdr>
    </w:div>
    <w:div w:id="205554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ap:Properties xmlns:vt="http://schemas.openxmlformats.org/officeDocument/2006/docPropsVTypes" xmlns:ap="http://schemas.openxmlformats.org/officeDocument/2006/extended-properties">
  <ap:Pages>1</ap:Pages>
  <ap:Words>1130</ap:Words>
  <ap:Characters>6217</ap:Characters>
  <ap:DocSecurity>0</ap:DocSecurity>
  <ap:Lines>51</ap:Lines>
  <ap:Paragraphs>14</ap:Paragraphs>
  <ap:ScaleCrop>false</ap:ScaleCrop>
  <ap:LinksUpToDate>false</ap:LinksUpToDate>
  <ap:CharactersWithSpaces>7333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2025-11-11T16:07:00.0000000Z</dcterms:created>
  <dcterms:modified xsi:type="dcterms:W3CDTF">2025-11-11T16:07:00.0000000Z</dcterms:modified>
  <dc:description>------------------------</dc:description>
  <dc:subject/>
  <keywords/>
  <version/>
  <category/>
</coreProperties>
</file>