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id w:val="5798297"/>
        <w:docPartObj>
          <w:docPartGallery w:val="Cover Pages"/>
          <w:docPartUnique/>
        </w:docPartObj>
      </w:sdtPr>
      <w:sdtContent>
        <w:p w:rsidR="00EE2A9D" w:rsidP="00EE2A9D" w:rsidRDefault="00EE2A9D" w14:paraId="7EAF6766" w14:textId="77777777"/>
        <w:p w:rsidR="000A7F31" w:rsidRDefault="000A7F31" w14:paraId="5876D50F" w14:textId="77777777">
          <w:pPr>
            <w:spacing w:line="240" w:lineRule="auto"/>
          </w:pPr>
        </w:p>
        <w:p w:rsidR="00241BB9" w:rsidRDefault="00000000" w14:paraId="2A1EB17C" w14:textId="5A3C5ADE">
          <w:pPr>
            <w:spacing w:line="240" w:lineRule="auto"/>
          </w:pPr>
        </w:p>
      </w:sdtContent>
    </w:sdt>
    <w:p w:rsidR="00CD5856" w:rsidRDefault="00CD5856" w14:paraId="768BBE95" w14:textId="77777777">
      <w:pPr>
        <w:spacing w:line="240" w:lineRule="auto"/>
      </w:pPr>
    </w:p>
    <w:p w:rsidR="00CD5856" w:rsidRDefault="00CD5856" w14:paraId="6A1B407B" w14:textId="77777777">
      <w:pPr>
        <w:sectPr w:rsidR="00CD5856" w:rsidSect="003C472B">
          <w:headerReference w:type="default" r:id="rId9"/>
          <w:footerReference w:type="default" r:id="rId10"/>
          <w:type w:val="continuous"/>
          <w:pgSz w:w="11905" w:h="16837"/>
          <w:pgMar w:top="2948" w:right="2778" w:bottom="1049" w:left="1588" w:header="6521" w:footer="709" w:gutter="0"/>
          <w:pgNumType w:start="1"/>
          <w:cols w:space="708"/>
          <w:docGrid w:linePitch="326"/>
        </w:sectPr>
      </w:pPr>
    </w:p>
    <w:p w:rsidR="00CD5856" w:rsidRDefault="00000000" w14:paraId="32858D52" w14:textId="77777777">
      <w:pPr>
        <w:pStyle w:val="Huisstijl-Aanhef"/>
      </w:pPr>
      <w:r>
        <w:t>Geachte voorzitter,</w:t>
      </w:r>
    </w:p>
    <w:p w:rsidR="00371FE4" w:rsidP="00570830" w:rsidRDefault="00000000" w14:paraId="488B4613" w14:textId="77777777">
      <w:r>
        <w:t xml:space="preserve">Met deze brief informeer ik uw Kamer over mijn voornemen tot het publiceren van  de </w:t>
      </w:r>
      <w:r w:rsidRPr="005E1801" w:rsidR="00570830">
        <w:t>Subsidieregeling</w:t>
      </w:r>
      <w:r w:rsidR="00570830">
        <w:t xml:space="preserve"> </w:t>
      </w:r>
      <w:r w:rsidRPr="005E1801" w:rsidR="00570830">
        <w:t>collectieve erkenning van Indische, Molukse, Papoea en Chinees-Indonesische gemeenschappen in Nederland (</w:t>
      </w:r>
      <w:r w:rsidR="00570830">
        <w:t>hierna: de subsidieregeling</w:t>
      </w:r>
      <w:r w:rsidRPr="005E1801" w:rsidR="00570830">
        <w:t>)</w:t>
      </w:r>
      <w:r w:rsidR="00570830">
        <w:t xml:space="preserve">. </w:t>
      </w:r>
    </w:p>
    <w:p w:rsidR="00371FE4" w:rsidP="00570830" w:rsidRDefault="00371FE4" w14:paraId="220C2517" w14:textId="77777777"/>
    <w:p w:rsidRPr="00570830" w:rsidR="00570830" w:rsidP="00570830" w:rsidRDefault="00000000" w14:paraId="46F7A332" w14:textId="77777777">
      <w:r>
        <w:t>Uw Kamer is reeds op 9 december 2024</w:t>
      </w:r>
      <w:r>
        <w:rPr>
          <w:rStyle w:val="Voetnootmarkering"/>
        </w:rPr>
        <w:footnoteReference w:id="1"/>
      </w:r>
      <w:r>
        <w:t xml:space="preserve"> geïnformeerd over het voornemen </w:t>
      </w:r>
      <w:r w:rsidRPr="00371FE4">
        <w:t>een subsidieregeling</w:t>
      </w:r>
      <w:r w:rsidR="00084351">
        <w:t xml:space="preserve"> op te stellen</w:t>
      </w:r>
      <w:r>
        <w:t xml:space="preserve"> in het kader van</w:t>
      </w:r>
      <w:r w:rsidR="00084351">
        <w:t xml:space="preserve"> beleid van de</w:t>
      </w:r>
      <w:r>
        <w:t xml:space="preserve"> collectieve erkenning</w:t>
      </w:r>
      <w:r w:rsidR="00084351">
        <w:t xml:space="preserve"> van de Indische, Molukse, Papoea en Chinees-Indonesische gemeenschappen in Nederland.</w:t>
      </w:r>
    </w:p>
    <w:p w:rsidR="00814CBC" w:rsidP="00814CBC" w:rsidRDefault="00814CBC" w14:paraId="253C85B7" w14:textId="77777777"/>
    <w:p w:rsidR="00814CBC" w:rsidP="00814CBC" w:rsidRDefault="00000000" w14:paraId="1DE27B13" w14:textId="3A1433AF">
      <w:r>
        <w:t xml:space="preserve">De voorlegging geschiedt in het kader van de wettelijk voorgeschreven </w:t>
      </w:r>
      <w:r w:rsidRPr="00A25B2B">
        <w:t>voorhangprocedure (artikel 4.10</w:t>
      </w:r>
      <w:r>
        <w:t>, ze</w:t>
      </w:r>
      <w:r w:rsidR="00B5375A">
        <w:t>sde</w:t>
      </w:r>
      <w:r>
        <w:t xml:space="preserve"> lid,</w:t>
      </w:r>
      <w:r w:rsidRPr="00A25B2B">
        <w:t xml:space="preserve"> van de Comptabiliteitswet 2016)</w:t>
      </w:r>
      <w:r w:rsidRPr="00E840BA">
        <w:t xml:space="preserve"> </w:t>
      </w:r>
      <w:r w:rsidRPr="00A342DB" w:rsidR="00476B9E">
        <w:t xml:space="preserve">en </w:t>
      </w:r>
      <w:r w:rsidR="00476B9E">
        <w:t xml:space="preserve">biedt uw Kamer de mogelijkheid zich uit te spreken over de </w:t>
      </w:r>
      <w:r w:rsidR="00B5375A">
        <w:t>beoogde regeling</w:t>
      </w:r>
      <w:r w:rsidR="00476B9E">
        <w:t xml:space="preserve"> voordat ik deze zal ondertekenen en ter publicatie aan de Staatscourant </w:t>
      </w:r>
      <w:r w:rsidR="00084351">
        <w:t>zend</w:t>
      </w:r>
      <w:r w:rsidR="00476B9E">
        <w:t xml:space="preserve">. </w:t>
      </w:r>
      <w:r>
        <w:t>Op grond van de aangehaalde bepaling onderteken ik de Regeling niet eerder dan 30 dagen (buiten het reces) nadat mijn voornemen aan uw Kamer is voorgelegd.</w:t>
      </w:r>
    </w:p>
    <w:p w:rsidR="00476B9E" w:rsidP="00814CBC" w:rsidRDefault="00476B9E" w14:paraId="14984738" w14:textId="77777777"/>
    <w:p w:rsidR="00476B9E" w:rsidP="00814CBC" w:rsidRDefault="00000000" w14:paraId="30F0F57A" w14:textId="77777777">
      <w:r w:rsidRPr="00570830">
        <w:t xml:space="preserve">Deze </w:t>
      </w:r>
      <w:r>
        <w:t>subsidi</w:t>
      </w:r>
      <w:r w:rsidRPr="00570830">
        <w:t>eregeling heeft als doel om initiatieven aan te moedigen uit de Indische, Molukse, Papoea en Chinees-Indonesische gemeenschappen in Nederland die bijdragen aan de collectieve erkenning van deze gemeenschappen binnen de Nederlandse samenleving. Hierbij staat het bevorderen van wederzijds begrip, her- en erkenning, het verankeren van cultureel erfgoed en het leren van de geschiedenis van Nederlands-Indië/Indonesië centraal.</w:t>
      </w:r>
    </w:p>
    <w:p w:rsidR="00814CBC" w:rsidP="00814CBC" w:rsidRDefault="00814CBC" w14:paraId="270623C3" w14:textId="77777777">
      <w:pPr>
        <w:rPr>
          <w:b/>
          <w:bCs/>
        </w:rPr>
      </w:pPr>
    </w:p>
    <w:p w:rsidR="000A7F31" w:rsidP="00814CBC" w:rsidRDefault="000A7F31" w14:paraId="5819BF17" w14:textId="77777777">
      <w:pPr>
        <w:rPr>
          <w:b/>
          <w:bCs/>
        </w:rPr>
      </w:pPr>
    </w:p>
    <w:p w:rsidR="000A7F31" w:rsidP="00814CBC" w:rsidRDefault="000A7F31" w14:paraId="5D64A01A" w14:textId="77777777">
      <w:pPr>
        <w:rPr>
          <w:b/>
          <w:bCs/>
        </w:rPr>
      </w:pPr>
    </w:p>
    <w:p w:rsidR="000A7F31" w:rsidP="00814CBC" w:rsidRDefault="000A7F31" w14:paraId="6A009CCB" w14:textId="77777777">
      <w:pPr>
        <w:rPr>
          <w:b/>
          <w:bCs/>
        </w:rPr>
      </w:pPr>
    </w:p>
    <w:p w:rsidR="000A7F31" w:rsidP="00814CBC" w:rsidRDefault="000A7F31" w14:paraId="36582452" w14:textId="77777777">
      <w:pPr>
        <w:rPr>
          <w:b/>
          <w:bCs/>
        </w:rPr>
      </w:pPr>
    </w:p>
    <w:p w:rsidR="000A7F31" w:rsidP="00814CBC" w:rsidRDefault="000A7F31" w14:paraId="4B3A3E3C" w14:textId="77777777">
      <w:pPr>
        <w:rPr>
          <w:b/>
          <w:bCs/>
        </w:rPr>
      </w:pPr>
    </w:p>
    <w:p w:rsidR="000A7F31" w:rsidP="00814CBC" w:rsidRDefault="000A7F31" w14:paraId="2DEFB93E" w14:textId="77777777">
      <w:pPr>
        <w:rPr>
          <w:b/>
          <w:bCs/>
        </w:rPr>
      </w:pPr>
    </w:p>
    <w:p w:rsidRPr="009D4C45" w:rsidR="00814CBC" w:rsidP="00814CBC" w:rsidRDefault="00000000" w14:paraId="3196AC88" w14:textId="77777777">
      <w:r>
        <w:t>Een conceptversie van de beoogde regeling is als bijlage toegevoegd (bijlage 1). Er wordt gestreefd naar inwerkingtreding van de subsidieregeling op 1 februari 2026.</w:t>
      </w:r>
    </w:p>
    <w:p w:rsidRPr="009A31BF" w:rsidR="00CD5856" w:rsidRDefault="00000000" w14:paraId="7C65BC30" w14:textId="77777777">
      <w:pPr>
        <w:pStyle w:val="Huisstijl-Slotzin"/>
      </w:pPr>
      <w:r>
        <w:t>Hoogachtend,</w:t>
      </w:r>
    </w:p>
    <w:p w:rsidR="00BC481F" w:rsidP="00463DBC" w:rsidRDefault="00BC481F" w14:paraId="65F17505" w14:textId="77777777">
      <w:pPr>
        <w:spacing w:line="240" w:lineRule="auto"/>
        <w:rPr>
          <w:noProof/>
        </w:rPr>
      </w:pPr>
    </w:p>
    <w:p w:rsidR="000A7F31" w:rsidP="00C62B6C" w:rsidRDefault="000A7F31" w14:paraId="1D31349D" w14:textId="77777777">
      <w:pPr>
        <w:spacing w:line="240" w:lineRule="atLeast"/>
        <w:jc w:val="both"/>
      </w:pPr>
      <w:r>
        <w:t>de staatssecretaris Jeugd,</w:t>
      </w:r>
    </w:p>
    <w:p w:rsidR="00C62B6C" w:rsidP="00C62B6C" w:rsidRDefault="00000000" w14:paraId="7B233D1F" w14:textId="734020BF">
      <w:pPr>
        <w:spacing w:line="240" w:lineRule="atLeast"/>
        <w:jc w:val="both"/>
        <w:rPr>
          <w:szCs w:val="18"/>
        </w:rPr>
      </w:pPr>
      <w:r>
        <w:t>Preventie en Sport</w:t>
      </w:r>
      <w:r>
        <w:rPr>
          <w:szCs w:val="18"/>
        </w:rPr>
        <w:t>,</w:t>
      </w:r>
    </w:p>
    <w:p w:rsidRPr="007B6A41" w:rsidR="00C62B6C" w:rsidP="00C62B6C" w:rsidRDefault="00C62B6C" w14:paraId="11ECB537" w14:textId="77777777">
      <w:pPr>
        <w:spacing w:line="240" w:lineRule="atLeast"/>
        <w:rPr>
          <w:szCs w:val="18"/>
        </w:rPr>
      </w:pPr>
      <w:bookmarkStart w:name="bmkHandtekening" w:id="2"/>
    </w:p>
    <w:bookmarkEnd w:id="2"/>
    <w:p w:rsidR="000A7F31" w:rsidP="00C62B6C" w:rsidRDefault="00000000" w14:paraId="1555DF31" w14:textId="77777777">
      <w:pPr>
        <w:spacing w:line="240" w:lineRule="atLeast"/>
      </w:pPr>
      <w:r>
        <w:cr/>
      </w:r>
    </w:p>
    <w:p w:rsidR="000A7F31" w:rsidP="00C62B6C" w:rsidRDefault="000A7F31" w14:paraId="60DF31B0" w14:textId="77777777">
      <w:pPr>
        <w:spacing w:line="240" w:lineRule="atLeast"/>
      </w:pPr>
    </w:p>
    <w:p w:rsidRPr="007B6A41" w:rsidR="00C62B6C" w:rsidP="00C62B6C" w:rsidRDefault="00000000" w14:paraId="40F0C8A3" w14:textId="6A7D3821">
      <w:pPr>
        <w:spacing w:line="240" w:lineRule="atLeast"/>
        <w:rPr>
          <w:szCs w:val="18"/>
        </w:rPr>
      </w:pPr>
      <w:r>
        <w:cr/>
      </w:r>
    </w:p>
    <w:p w:rsidRPr="007B6A41" w:rsidR="00C62B6C" w:rsidP="00C62B6C" w:rsidRDefault="00000000" w14:paraId="704DDDE5" w14:textId="77777777">
      <w:pPr>
        <w:spacing w:line="240" w:lineRule="atLeast"/>
        <w:jc w:val="both"/>
        <w:rPr>
          <w:szCs w:val="18"/>
        </w:rPr>
      </w:pPr>
      <w:r>
        <w:t>Judith Zs.C.M. Tielen</w:t>
      </w:r>
    </w:p>
    <w:p w:rsidR="00C95CA9" w:rsidRDefault="00C95CA9" w14:paraId="76467B5F" w14:textId="77777777">
      <w:pPr>
        <w:spacing w:line="240" w:lineRule="auto"/>
        <w:rPr>
          <w:noProof/>
        </w:rPr>
      </w:pPr>
    </w:p>
    <w:sectPr w:rsidR="00C95CA9" w:rsidSect="008D59C5">
      <w:headerReference w:type="default" r:id="rId11"/>
      <w:headerReference w:type="first" r:id="rId12"/>
      <w:type w:val="continuous"/>
      <w:pgSz w:w="11905" w:h="16837"/>
      <w:pgMar w:top="2948" w:right="2778" w:bottom="1049" w:left="1588" w:header="2750" w:footer="709" w:gutter="0"/>
      <w:pgNumType w:start="1"/>
      <w:cols w:space="708"/>
      <w:titlePg/>
      <w:docGrid w:linePitch="326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BB8A9" w14:textId="77777777" w:rsidR="00F33797" w:rsidRDefault="00F33797">
      <w:pPr>
        <w:spacing w:line="240" w:lineRule="auto"/>
      </w:pPr>
      <w:r>
        <w:separator/>
      </w:r>
    </w:p>
  </w:endnote>
  <w:endnote w:type="continuationSeparator" w:id="0">
    <w:p w14:paraId="5811FFF4" w14:textId="77777777" w:rsidR="00F33797" w:rsidRDefault="00F337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swiss"/>
    <w:pitch w:val="variable"/>
    <w:sig w:usb0="00000000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4B9AA" w14:textId="77777777" w:rsidR="00DC7639" w:rsidRDefault="00000000">
    <w:pPr>
      <w:pStyle w:val="Voettekst"/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0048" behindDoc="0" locked="1" layoutInCell="1" allowOverlap="1" wp14:anchorId="3902D369" wp14:editId="3C753B1C">
              <wp:simplePos x="0" y="0"/>
              <wp:positionH relativeFrom="page">
                <wp:posOffset>5922645</wp:posOffset>
              </wp:positionH>
              <wp:positionV relativeFrom="page">
                <wp:posOffset>10225405</wp:posOffset>
              </wp:positionV>
              <wp:extent cx="1259840" cy="185420"/>
              <wp:effectExtent l="7620" t="5080" r="8890" b="9525"/>
              <wp:wrapNone/>
              <wp:docPr id="654402690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1854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FDD12B" w14:textId="77777777" w:rsidR="00DC7639" w:rsidRDefault="00000000" w:rsidP="00DC7639">
                          <w:pPr>
                            <w:pStyle w:val="Huisstijl-Paginanummer"/>
                          </w:pPr>
                          <w:r>
                            <w:t xml:space="preserve">Pagina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4509BE">
                            <w:rPr>
                              <w:noProof/>
                            </w:rPr>
                            <w:t>1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van </w:t>
                          </w:r>
                          <w:r w:rsidR="004509BE">
                            <w:fldChar w:fldCharType="begin"/>
                          </w:r>
                          <w:r>
                            <w:instrText xml:space="preserve"> NUMPAGES   \* MERGEFORMAT </w:instrText>
                          </w:r>
                          <w:r w:rsidR="004509BE">
                            <w:fldChar w:fldCharType="separate"/>
                          </w:r>
                          <w:r w:rsidR="004509BE">
                            <w:rPr>
                              <w:noProof/>
                            </w:rPr>
                            <w:t>1</w:t>
                          </w:r>
                          <w:r w:rsidR="004509BE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02D369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31" type="#_x0000_t202" style="position:absolute;margin-left:466.35pt;margin-top:805.15pt;width:99.2pt;height:14.6pt;z-index: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" strokecolor="white">
              <v:textbox inset="0,0,0,0">
                <w:txbxContent>
                  <w:p w14:paraId="59FDD12B" w14:textId="77777777" w:rsidR="00DC7639" w:rsidRDefault="00000000" w:rsidP="00DC7639">
                    <w:pPr>
                      <w:pStyle w:val="Huisstijl-Paginanummer"/>
                    </w:pPr>
                    <w:r>
                      <w:t xml:space="preserve">Pagina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4509BE">
                      <w:rPr>
                        <w:noProof/>
                      </w:rPr>
                      <w:t>1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>
                      <w:t xml:space="preserve"> van </w:t>
                    </w:r>
                    <w:r w:rsidR="004509BE">
                      <w:fldChar w:fldCharType="begin"/>
                    </w:r>
                    <w:r>
                      <w:instrText xml:space="preserve"> NUMPAGES   \* MERGEFORMAT </w:instrText>
                    </w:r>
                    <w:r w:rsidR="004509BE">
                      <w:fldChar w:fldCharType="separate"/>
                    </w:r>
                    <w:r w:rsidR="004509BE">
                      <w:rPr>
                        <w:noProof/>
                      </w:rPr>
                      <w:t>1</w:t>
                    </w:r>
                    <w:r w:rsidR="004509BE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172E2" w14:textId="77777777" w:rsidR="00F33797" w:rsidRDefault="00F33797">
      <w:pPr>
        <w:spacing w:line="240" w:lineRule="auto"/>
      </w:pPr>
      <w:r>
        <w:separator/>
      </w:r>
    </w:p>
  </w:footnote>
  <w:footnote w:type="continuationSeparator" w:id="0">
    <w:p w14:paraId="0DB0E4FC" w14:textId="77777777" w:rsidR="00F33797" w:rsidRDefault="00F33797">
      <w:pPr>
        <w:spacing w:line="240" w:lineRule="auto"/>
      </w:pPr>
      <w:r>
        <w:continuationSeparator/>
      </w:r>
    </w:p>
  </w:footnote>
  <w:footnote w:id="1">
    <w:p w14:paraId="74C94459" w14:textId="77777777" w:rsidR="00084351" w:rsidRDefault="00000000">
      <w:pPr>
        <w:pStyle w:val="Voetnoottekst"/>
      </w:pPr>
      <w:r>
        <w:rPr>
          <w:rStyle w:val="Voetnootmarkering"/>
        </w:rPr>
        <w:footnoteRef/>
      </w:r>
      <w:r w:rsidRPr="00084351">
        <w:rPr>
          <w:sz w:val="16"/>
          <w:szCs w:val="16"/>
        </w:rPr>
        <w:t>Kamerstukken II 2024/2025, 20 454, nr. 209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F747B" w14:textId="77777777" w:rsidR="00CD5856" w:rsidRDefault="00000000">
    <w:pPr>
      <w:pStyle w:val="Koptekst"/>
    </w:pPr>
    <w:r>
      <w:rPr>
        <w:noProof/>
        <w:lang w:eastAsia="nl-NL" w:bidi="ar-SA"/>
      </w:rPr>
      <w:drawing>
        <wp:anchor distT="0" distB="0" distL="114300" distR="114300" simplePos="0" relativeHeight="251653120" behindDoc="1" locked="0" layoutInCell="1" allowOverlap="1" wp14:anchorId="60AB003F" wp14:editId="1B354D93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w:drawing>
        <wp:anchor distT="0" distB="0" distL="114300" distR="114300" simplePos="0" relativeHeight="251652096" behindDoc="0" locked="0" layoutInCell="1" allowOverlap="1" wp14:anchorId="66EDCE53" wp14:editId="4C1142C2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1175" cy="1582310"/>
          <wp:effectExtent l="19050" t="0" r="0" b="0"/>
          <wp:wrapNone/>
          <wp:docPr id="5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laceholder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577254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D3AE8F0" wp14:editId="68071E92">
              <wp:simplePos x="0" y="0"/>
              <wp:positionH relativeFrom="page">
                <wp:posOffset>5922645</wp:posOffset>
              </wp:positionH>
              <wp:positionV relativeFrom="page">
                <wp:posOffset>1965960</wp:posOffset>
              </wp:positionV>
              <wp:extent cx="1259840" cy="8009890"/>
              <wp:effectExtent l="7620" t="13335" r="8890" b="6350"/>
              <wp:wrapNone/>
              <wp:docPr id="1686582009" name="Text Box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FBCD204" w14:textId="77777777" w:rsidR="00CD5856" w:rsidRDefault="00000000">
                          <w:pPr>
                            <w:pStyle w:val="Huisstijl-AfzendgegevensW1"/>
                          </w:pPr>
                          <w:r>
                            <w:t>Bezoekadres</w:t>
                          </w:r>
                        </w:p>
                        <w:p w14:paraId="69D1DE55" w14:textId="77777777" w:rsidR="00CD5856" w:rsidRDefault="00000000">
                          <w:pPr>
                            <w:pStyle w:val="Huisstijl-Afzendgegevens"/>
                          </w:pPr>
                          <w:r>
                            <w:t>Parnassusplein 5</w:t>
                          </w:r>
                        </w:p>
                        <w:p w14:paraId="334B5EE3" w14:textId="77777777" w:rsidR="00CD5856" w:rsidRDefault="00000000">
                          <w:pPr>
                            <w:pStyle w:val="Huisstijl-Afzendgegevens"/>
                          </w:pPr>
                          <w:r>
                            <w:t>2511</w:t>
                          </w:r>
                          <w:r w:rsidR="008D59C5" w:rsidRPr="008D59C5">
                            <w:t xml:space="preserve"> </w:t>
                          </w:r>
                          <w:r>
                            <w:t>VX</w:t>
                          </w:r>
                          <w:r w:rsidR="00E1490C">
                            <w:t xml:space="preserve">  </w:t>
                          </w:r>
                          <w:r w:rsidR="008D59C5" w:rsidRPr="008D59C5">
                            <w:t>Den Haag</w:t>
                          </w:r>
                        </w:p>
                        <w:p w14:paraId="6D83F58A" w14:textId="77777777" w:rsidR="00CD5856" w:rsidRDefault="00000000">
                          <w:pPr>
                            <w:pStyle w:val="Huisstijl-Afzendgegevens"/>
                          </w:pPr>
                          <w:r w:rsidRPr="008D59C5">
                            <w:t>www.rijksoverheid.nl</w:t>
                          </w:r>
                        </w:p>
                        <w:p w14:paraId="7A6FAF7B" w14:textId="77777777" w:rsidR="00CD5856" w:rsidRDefault="00000000">
                          <w:pPr>
                            <w:pStyle w:val="Huisstijl-ReferentiegegevenskopW2"/>
                          </w:pPr>
                          <w:r w:rsidRPr="008D59C5">
                            <w:t>Kenmerk</w:t>
                          </w:r>
                        </w:p>
                        <w:p w14:paraId="29AC07BB" w14:textId="77777777" w:rsidR="001D631E" w:rsidRDefault="00000000" w:rsidP="001D631E">
                          <w:pPr>
                            <w:pStyle w:val="Huisstijl-Referentiegegevens"/>
                          </w:pPr>
                          <w:bookmarkStart w:id="0" w:name="_Hlk117784077"/>
                          <w:r>
                            <w:t>4262962-1090468-DMO</w:t>
                          </w:r>
                        </w:p>
                        <w:p w14:paraId="47B16920" w14:textId="77777777" w:rsidR="00CD5856" w:rsidRDefault="00CD5856">
                          <w:pPr>
                            <w:pStyle w:val="Huisstijl-Referentiegegevens"/>
                          </w:pPr>
                        </w:p>
                        <w:bookmarkEnd w:id="0"/>
                        <w:p w14:paraId="7C1AC271" w14:textId="77777777" w:rsidR="00CD5856" w:rsidRPr="002B504F" w:rsidRDefault="00000000">
                          <w:pPr>
                            <w:pStyle w:val="Huisstijl-ReferentiegegevenskopW1"/>
                          </w:pPr>
                          <w:r w:rsidRPr="008D59C5">
                            <w:t>Bijlage(n)</w:t>
                          </w:r>
                        </w:p>
                        <w:p w14:paraId="29A276BE" w14:textId="77777777" w:rsidR="00215CB5" w:rsidRDefault="00000000">
                          <w:pPr>
                            <w:pStyle w:val="Huisstijl-ReferentiegegevenskopW1"/>
                          </w:pPr>
                          <w:r>
                            <w:t>1</w:t>
                          </w:r>
                        </w:p>
                        <w:p w14:paraId="58B21D15" w14:textId="77777777" w:rsidR="00CD5856" w:rsidRDefault="00CD5856">
                          <w:pPr>
                            <w:pStyle w:val="Huisstijl-Referentiegegevens"/>
                          </w:pPr>
                        </w:p>
                        <w:p w14:paraId="44128219" w14:textId="77777777" w:rsidR="00CD5856" w:rsidRDefault="00000000">
                          <w:pPr>
                            <w:pStyle w:val="Huisstijl-Algemenevoorwaarden"/>
                          </w:pPr>
                          <w:r>
                            <w:t>Correspondentie uitsluitend richten aan het retouradres met vermelding van de datum en het kenmerk van deze brief.</w:t>
                          </w:r>
                        </w:p>
                        <w:p w14:paraId="1515E043" w14:textId="77777777" w:rsidR="00CD5856" w:rsidRDefault="00CD5856"/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D3AE8F0" id="_x0000_t202" coordsize="21600,21600" o:spt="202" path="m,l,21600r21600,l21600,xe">
              <v:stroke joinstyle="miter"/>
              <v:path gradientshapeok="t" o:connecttype="rect"/>
            </v:shapetype>
            <v:shape id="Text Box 30" o:spid="_x0000_s1026" type="#_x0000_t202" style="position:absolute;margin-left:466.35pt;margin-top:154.8pt;width:99.2pt;height:630.7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" strokecolor="white">
              <v:textbox inset="0,0,0,0">
                <w:txbxContent>
                  <w:p w14:paraId="5FBCD204" w14:textId="77777777" w:rsidR="00CD5856" w:rsidRDefault="00000000">
                    <w:pPr>
                      <w:pStyle w:val="Huisstijl-AfzendgegevensW1"/>
                    </w:pPr>
                    <w:r>
                      <w:t>Bezoekadres</w:t>
                    </w:r>
                  </w:p>
                  <w:p w14:paraId="69D1DE55" w14:textId="77777777" w:rsidR="00CD5856" w:rsidRDefault="00000000">
                    <w:pPr>
                      <w:pStyle w:val="Huisstijl-Afzendgegevens"/>
                    </w:pPr>
                    <w:r>
                      <w:t>Parnassusplein 5</w:t>
                    </w:r>
                  </w:p>
                  <w:p w14:paraId="334B5EE3" w14:textId="77777777" w:rsidR="00CD5856" w:rsidRDefault="00000000">
                    <w:pPr>
                      <w:pStyle w:val="Huisstijl-Afzendgegevens"/>
                    </w:pPr>
                    <w:r>
                      <w:t>2511</w:t>
                    </w:r>
                    <w:r w:rsidR="008D59C5" w:rsidRPr="008D59C5">
                      <w:t xml:space="preserve"> </w:t>
                    </w:r>
                    <w:r>
                      <w:t>VX</w:t>
                    </w:r>
                    <w:r w:rsidR="00E1490C">
                      <w:t xml:space="preserve">  </w:t>
                    </w:r>
                    <w:r w:rsidR="008D59C5" w:rsidRPr="008D59C5">
                      <w:t>Den Haag</w:t>
                    </w:r>
                  </w:p>
                  <w:p w14:paraId="6D83F58A" w14:textId="77777777" w:rsidR="00CD5856" w:rsidRDefault="00000000">
                    <w:pPr>
                      <w:pStyle w:val="Huisstijl-Afzendgegevens"/>
                    </w:pPr>
                    <w:r w:rsidRPr="008D59C5">
                      <w:t>www.rijksoverheid.nl</w:t>
                    </w:r>
                  </w:p>
                  <w:p w14:paraId="7A6FAF7B" w14:textId="77777777" w:rsidR="00CD5856" w:rsidRDefault="00000000">
                    <w:pPr>
                      <w:pStyle w:val="Huisstijl-ReferentiegegevenskopW2"/>
                    </w:pPr>
                    <w:r w:rsidRPr="008D59C5">
                      <w:t>Kenmerk</w:t>
                    </w:r>
                  </w:p>
                  <w:p w14:paraId="29AC07BB" w14:textId="77777777" w:rsidR="001D631E" w:rsidRDefault="00000000" w:rsidP="001D631E">
                    <w:pPr>
                      <w:pStyle w:val="Huisstijl-Referentiegegevens"/>
                    </w:pPr>
                    <w:bookmarkStart w:id="1" w:name="_Hlk117784077"/>
                    <w:r>
                      <w:t>4262962-1090468-DMO</w:t>
                    </w:r>
                  </w:p>
                  <w:p w14:paraId="47B16920" w14:textId="77777777" w:rsidR="00CD5856" w:rsidRDefault="00CD5856">
                    <w:pPr>
                      <w:pStyle w:val="Huisstijl-Referentiegegevens"/>
                    </w:pPr>
                  </w:p>
                  <w:bookmarkEnd w:id="1"/>
                  <w:p w14:paraId="7C1AC271" w14:textId="77777777" w:rsidR="00CD5856" w:rsidRPr="002B504F" w:rsidRDefault="00000000">
                    <w:pPr>
                      <w:pStyle w:val="Huisstijl-ReferentiegegevenskopW1"/>
                    </w:pPr>
                    <w:r w:rsidRPr="008D59C5">
                      <w:t>Bijlage(n)</w:t>
                    </w:r>
                  </w:p>
                  <w:p w14:paraId="29A276BE" w14:textId="77777777" w:rsidR="00215CB5" w:rsidRDefault="00000000">
                    <w:pPr>
                      <w:pStyle w:val="Huisstijl-ReferentiegegevenskopW1"/>
                    </w:pPr>
                    <w:r>
                      <w:t>1</w:t>
                    </w:r>
                  </w:p>
                  <w:p w14:paraId="58B21D15" w14:textId="77777777" w:rsidR="00CD5856" w:rsidRDefault="00CD5856">
                    <w:pPr>
                      <w:pStyle w:val="Huisstijl-Referentiegegevens"/>
                    </w:pPr>
                  </w:p>
                  <w:p w14:paraId="44128219" w14:textId="77777777" w:rsidR="00CD5856" w:rsidRDefault="00000000">
                    <w:pPr>
                      <w:pStyle w:val="Huisstijl-Algemenevoorwaarden"/>
                    </w:pPr>
                    <w:r>
                      <w:t>Correspondentie uitsluitend richten aan het retouradres met vermelding van de datum en het kenmerk van deze brief.</w:t>
                    </w:r>
                  </w:p>
                  <w:p w14:paraId="1515E043" w14:textId="77777777" w:rsidR="00CD5856" w:rsidRDefault="00CD5856"/>
                </w:txbxContent>
              </v:textbox>
              <w10:wrap anchorx="page" anchory="page"/>
            </v:shape>
          </w:pict>
        </mc:Fallback>
      </mc:AlternateContent>
    </w:r>
    <w:r w:rsidR="00577254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42CA9A4" wp14:editId="7074FA47">
              <wp:simplePos x="0" y="0"/>
              <wp:positionH relativeFrom="page">
                <wp:posOffset>1011555</wp:posOffset>
              </wp:positionH>
              <wp:positionV relativeFrom="page">
                <wp:posOffset>3769995</wp:posOffset>
              </wp:positionV>
              <wp:extent cx="4103370" cy="923925"/>
              <wp:effectExtent l="11430" t="7620" r="9525" b="11430"/>
              <wp:wrapNone/>
              <wp:docPr id="631730215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923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B904B6" w14:textId="33F57268" w:rsidR="00CD5856" w:rsidRDefault="00000000">
                          <w:pPr>
                            <w:pStyle w:val="Huisstijl-Datumenbetreft"/>
                            <w:tabs>
                              <w:tab w:val="clear" w:pos="737"/>
                              <w:tab w:val="left" w:pos="-5954"/>
                              <w:tab w:val="left" w:pos="-5670"/>
                              <w:tab w:val="left" w:pos="1134"/>
                            </w:tabs>
                          </w:pPr>
                          <w:r>
                            <w:t>Datum</w:t>
                          </w:r>
                          <w:r w:rsidR="00B000AB">
                            <w:t xml:space="preserve"> </w:t>
                          </w:r>
                          <w:r w:rsidR="00E1490C">
                            <w:tab/>
                          </w:r>
                          <w:r w:rsidR="00B000AB">
                            <w:t>11 november 2025</w:t>
                          </w:r>
                        </w:p>
                        <w:p w14:paraId="7FF67E4D" w14:textId="77777777" w:rsidR="00814CBC" w:rsidRDefault="00000000" w:rsidP="00814CBC">
                          <w:r>
                            <w:t>Betreft</w:t>
                          </w:r>
                          <w:r w:rsidR="00E1490C">
                            <w:tab/>
                          </w:r>
                          <w:r>
                            <w:t xml:space="preserve">Voorhangprocedure </w:t>
                          </w:r>
                          <w:r w:rsidR="00476B9E" w:rsidRPr="005E1801">
                            <w:t>Subsidieregeling</w:t>
                          </w:r>
                          <w:r w:rsidR="00476B9E">
                            <w:t xml:space="preserve"> </w:t>
                          </w:r>
                          <w:r w:rsidR="00476B9E" w:rsidRPr="005E1801">
                            <w:t>collectieve erkenning van Indische, Molukse, Papoea en Chinees-Indonesische gemeenschappen in Nederland</w:t>
                          </w:r>
                        </w:p>
                        <w:p w14:paraId="2E584C0E" w14:textId="77777777" w:rsidR="00CD5856" w:rsidRDefault="00CD5856">
                          <w:pPr>
                            <w:pStyle w:val="Huisstijl-Datumenbetreft"/>
                            <w:tabs>
                              <w:tab w:val="clear" w:pos="737"/>
                              <w:tab w:val="left" w:pos="-5954"/>
                              <w:tab w:val="left" w:pos="-5670"/>
                              <w:tab w:val="left" w:pos="1134"/>
                            </w:tabs>
                          </w:pPr>
                        </w:p>
                        <w:p w14:paraId="0C6A8723" w14:textId="77777777" w:rsidR="00CD5856" w:rsidRDefault="00CD5856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2CA9A4" id="Text Box 29" o:spid="_x0000_s1027" type="#_x0000_t202" style="position:absolute;margin-left:79.65pt;margin-top:296.85pt;width:323.1pt;height:72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" strokecolor="white">
              <v:textbox style="mso-fit-shape-to-text:t" inset="0,0,0,0">
                <w:txbxContent>
                  <w:p w14:paraId="27B904B6" w14:textId="33F57268" w:rsidR="00CD5856" w:rsidRDefault="00000000">
                    <w:pPr>
                      <w:pStyle w:val="Huisstijl-Datumenbetreft"/>
                      <w:tabs>
                        <w:tab w:val="clear" w:pos="737"/>
                        <w:tab w:val="left" w:pos="-5954"/>
                        <w:tab w:val="left" w:pos="-5670"/>
                        <w:tab w:val="left" w:pos="1134"/>
                      </w:tabs>
                    </w:pPr>
                    <w:r>
                      <w:t>Datum</w:t>
                    </w:r>
                    <w:r w:rsidR="00B000AB">
                      <w:t xml:space="preserve"> </w:t>
                    </w:r>
                    <w:r w:rsidR="00E1490C">
                      <w:tab/>
                    </w:r>
                    <w:r w:rsidR="00B000AB">
                      <w:t>11 november 2025</w:t>
                    </w:r>
                  </w:p>
                  <w:p w14:paraId="7FF67E4D" w14:textId="77777777" w:rsidR="00814CBC" w:rsidRDefault="00000000" w:rsidP="00814CBC">
                    <w:r>
                      <w:t>Betreft</w:t>
                    </w:r>
                    <w:r w:rsidR="00E1490C">
                      <w:tab/>
                    </w:r>
                    <w:r>
                      <w:t xml:space="preserve">Voorhangprocedure </w:t>
                    </w:r>
                    <w:r w:rsidR="00476B9E" w:rsidRPr="005E1801">
                      <w:t>Subsidieregeling</w:t>
                    </w:r>
                    <w:r w:rsidR="00476B9E">
                      <w:t xml:space="preserve"> </w:t>
                    </w:r>
                    <w:r w:rsidR="00476B9E" w:rsidRPr="005E1801">
                      <w:t>collectieve erkenning van Indische, Molukse, Papoea en Chinees-Indonesische gemeenschappen in Nederland</w:t>
                    </w:r>
                  </w:p>
                  <w:p w14:paraId="2E584C0E" w14:textId="77777777" w:rsidR="00CD5856" w:rsidRDefault="00CD5856">
                    <w:pPr>
                      <w:pStyle w:val="Huisstijl-Datumenbetreft"/>
                      <w:tabs>
                        <w:tab w:val="clear" w:pos="737"/>
                        <w:tab w:val="left" w:pos="-5954"/>
                        <w:tab w:val="left" w:pos="-5670"/>
                        <w:tab w:val="left" w:pos="1134"/>
                      </w:tabs>
                    </w:pPr>
                  </w:p>
                  <w:p w14:paraId="0C6A8723" w14:textId="77777777" w:rsidR="00CD5856" w:rsidRDefault="00CD5856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577254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2B25FD1" wp14:editId="2012AFAB">
              <wp:simplePos x="0" y="0"/>
              <wp:positionH relativeFrom="page">
                <wp:posOffset>1008380</wp:posOffset>
              </wp:positionH>
              <wp:positionV relativeFrom="page">
                <wp:posOffset>3384550</wp:posOffset>
              </wp:positionV>
              <wp:extent cx="4104005" cy="179705"/>
              <wp:effectExtent l="8255" t="12700" r="12065" b="7620"/>
              <wp:wrapNone/>
              <wp:docPr id="341304911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3BB954" w14:textId="77777777" w:rsidR="00CD5856" w:rsidRDefault="00CD5856">
                          <w:pPr>
                            <w:pStyle w:val="Huisstijl-Toezend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2B25FD1" id="Text Box 28" o:spid="_x0000_s1028" type="#_x0000_t202" style="position:absolute;margin-left:79.4pt;margin-top:266.5pt;width:323.15pt;height:14.1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" strokecolor="white">
              <v:textbox inset="0,0,0,0">
                <w:txbxContent>
                  <w:p w14:paraId="383BB954" w14:textId="77777777" w:rsidR="00CD5856" w:rsidRDefault="00CD5856">
                    <w:pPr>
                      <w:pStyle w:val="Huisstijl-Toezend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577254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07E9E554" wp14:editId="330F6F74">
              <wp:simplePos x="0" y="0"/>
              <wp:positionH relativeFrom="page">
                <wp:posOffset>1008380</wp:posOffset>
              </wp:positionH>
              <wp:positionV relativeFrom="page">
                <wp:posOffset>1944370</wp:posOffset>
              </wp:positionV>
              <wp:extent cx="3347720" cy="1080135"/>
              <wp:effectExtent l="8255" t="10795" r="6350" b="13970"/>
              <wp:wrapNone/>
              <wp:docPr id="1605474848" name="Text 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4772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D9FBAAE" w14:textId="77777777" w:rsidR="00CD5856" w:rsidRDefault="00000000">
                          <w:pPr>
                            <w:pStyle w:val="Huisstijl-Toezendgegevens"/>
                          </w:pPr>
                          <w:r>
                            <w:t>De Voorzitter van de Tweede Kamer</w:t>
                          </w:r>
                          <w:r>
                            <w:br/>
                            <w:t>der Staten-Generaal</w:t>
                          </w:r>
                          <w:r>
                            <w:br/>
                            <w:t>Postbus 20018</w:t>
                          </w:r>
                          <w:r>
                            <w:br/>
                            <w:t xml:space="preserve">2500 EA </w:t>
                          </w:r>
                          <w:r w:rsidR="00FC776C">
                            <w:t xml:space="preserve"> </w:t>
                          </w:r>
                          <w:r>
                            <w:t>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E9E554" id="Text Box 27" o:spid="_x0000_s1029" type="#_x0000_t202" style="position:absolute;margin-left:79.4pt;margin-top:153.1pt;width:263.6pt;height:85.0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" strokecolor="white">
              <v:textbox inset="0,0,0,0">
                <w:txbxContent>
                  <w:p w14:paraId="7D9FBAAE" w14:textId="77777777" w:rsidR="00CD5856" w:rsidRDefault="00000000">
                    <w:pPr>
                      <w:pStyle w:val="Huisstijl-Toezendgegevens"/>
                    </w:pPr>
                    <w:r>
                      <w:t>De Voorzitter van de Tweede Kamer</w:t>
                    </w:r>
                    <w:r>
                      <w:br/>
                      <w:t>der Staten-Generaal</w:t>
                    </w:r>
                    <w:r>
                      <w:br/>
                      <w:t>Postbus 20018</w:t>
                    </w:r>
                    <w:r>
                      <w:br/>
                      <w:t xml:space="preserve">2500 EA </w:t>
                    </w:r>
                    <w:r w:rsidR="00FC776C">
                      <w:t xml:space="preserve"> </w:t>
                    </w:r>
                    <w:r>
                      <w:t>DEN HAAG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577254"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4144" behindDoc="0" locked="1" layoutInCell="1" allowOverlap="1" wp14:anchorId="723387DC" wp14:editId="3DEFF124">
              <wp:simplePos x="0" y="0"/>
              <wp:positionH relativeFrom="page">
                <wp:posOffset>1008380</wp:posOffset>
              </wp:positionH>
              <wp:positionV relativeFrom="page">
                <wp:posOffset>1713865</wp:posOffset>
              </wp:positionV>
              <wp:extent cx="3590925" cy="144145"/>
              <wp:effectExtent l="8255" t="8890" r="10795" b="8890"/>
              <wp:wrapNone/>
              <wp:docPr id="1218537826" name="Text Box 2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59092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65ACD9B" w14:textId="77777777" w:rsidR="00CD5856" w:rsidRDefault="00000000">
                          <w:pPr>
                            <w:pStyle w:val="Huisstijl-Retouradres"/>
                          </w:pPr>
                          <w:r w:rsidRPr="008D59C5">
                            <w:t>&gt; Retouradres</w:t>
                          </w:r>
                          <w:r w:rsidR="00E1490C">
                            <w:t xml:space="preserve"> Postbus 20350 2500 E</w:t>
                          </w:r>
                          <w:r w:rsidR="005D327A">
                            <w:t>J</w:t>
                          </w:r>
                          <w:r w:rsidR="00E1490C">
                            <w:t xml:space="preserve">  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3387DC" id="Text Box 26" o:spid="_x0000_s1030" type="#_x0000_t202" style="position:absolute;margin-left:79.4pt;margin-top:134.95pt;width:282.75pt;height:11.3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" strokecolor="white">
              <o:lock v:ext="edit" aspectratio="t"/>
              <v:textbox inset="0,0,0,0">
                <w:txbxContent>
                  <w:p w14:paraId="165ACD9B" w14:textId="77777777" w:rsidR="00CD5856" w:rsidRDefault="00000000">
                    <w:pPr>
                      <w:pStyle w:val="Huisstijl-Retouradres"/>
                    </w:pPr>
                    <w:r w:rsidRPr="008D59C5">
                      <w:t>&gt; Retouradres</w:t>
                    </w:r>
                    <w:r w:rsidR="00E1490C">
                      <w:t xml:space="preserve"> Postbus 20350 2500 E</w:t>
                    </w:r>
                    <w:r w:rsidR="005D327A">
                      <w:t>J</w:t>
                    </w:r>
                    <w:r w:rsidR="00E1490C">
                      <w:t xml:space="preserve">  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899D2" w14:textId="77777777" w:rsidR="00CD5856" w:rsidRDefault="00000000">
    <w:pPr>
      <w:pStyle w:val="Koptekst"/>
    </w:pP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698473" wp14:editId="030B2378">
              <wp:simplePos x="0" y="0"/>
              <wp:positionH relativeFrom="page">
                <wp:posOffset>5922645</wp:posOffset>
              </wp:positionH>
              <wp:positionV relativeFrom="page">
                <wp:posOffset>1936750</wp:posOffset>
              </wp:positionV>
              <wp:extent cx="1259840" cy="8009890"/>
              <wp:effectExtent l="7620" t="12700" r="8890" b="6985"/>
              <wp:wrapNone/>
              <wp:docPr id="171137274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9DB8CE6" w14:textId="77777777" w:rsidR="00CD5856" w:rsidRDefault="00000000">
                          <w:pPr>
                            <w:pStyle w:val="Huisstijl-ReferentiegegevenskopW2"/>
                          </w:pPr>
                          <w:r w:rsidRPr="008D59C5">
                            <w:t>Kenmerk</w:t>
                          </w:r>
                        </w:p>
                        <w:p w14:paraId="06B939B0" w14:textId="77777777" w:rsidR="00C95CA9" w:rsidRPr="00C95CA9" w:rsidRDefault="00000000" w:rsidP="00C95CA9">
                          <w:pPr>
                            <w:pStyle w:val="Huisstijl-Referentiegegevens"/>
                          </w:pPr>
                          <w:r w:rsidRPr="00C95CA9">
                            <w:t>4221870-1088052-SB</w:t>
                          </w:r>
                        </w:p>
                        <w:p w14:paraId="0AE6B828" w14:textId="77777777" w:rsidR="00CD5856" w:rsidRDefault="00CD5856">
                          <w:pPr>
                            <w:pStyle w:val="Huisstijl-Referentie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69847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margin-left:466.35pt;margin-top:152.5pt;width:99.2pt;height:630.7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" strokecolor="white">
              <v:textbox inset="0,0,0,0">
                <w:txbxContent>
                  <w:p w14:paraId="49DB8CE6" w14:textId="77777777" w:rsidR="00CD5856" w:rsidRDefault="00000000">
                    <w:pPr>
                      <w:pStyle w:val="Huisstijl-ReferentiegegevenskopW2"/>
                    </w:pPr>
                    <w:r w:rsidRPr="008D59C5">
                      <w:t>Kenmerk</w:t>
                    </w:r>
                  </w:p>
                  <w:p w14:paraId="06B939B0" w14:textId="77777777" w:rsidR="00C95CA9" w:rsidRPr="00C95CA9" w:rsidRDefault="00000000" w:rsidP="00C95CA9">
                    <w:pPr>
                      <w:pStyle w:val="Huisstijl-Referentiegegevens"/>
                    </w:pPr>
                    <w:r w:rsidRPr="00C95CA9">
                      <w:t>4221870-1088052-SB</w:t>
                    </w:r>
                  </w:p>
                  <w:p w14:paraId="0AE6B828" w14:textId="77777777" w:rsidR="00CD5856" w:rsidRDefault="00CD5856">
                    <w:pPr>
                      <w:pStyle w:val="Huisstijl-Referentie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5D5C7774" wp14:editId="3F5F7436">
              <wp:simplePos x="0" y="0"/>
              <wp:positionH relativeFrom="page">
                <wp:posOffset>5922645</wp:posOffset>
              </wp:positionH>
              <wp:positionV relativeFrom="page">
                <wp:posOffset>10225405</wp:posOffset>
              </wp:positionV>
              <wp:extent cx="1259840" cy="213995"/>
              <wp:effectExtent l="7620" t="5080" r="8890" b="9525"/>
              <wp:wrapNone/>
              <wp:docPr id="1449020290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2139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66467D3" w14:textId="4E57F779" w:rsidR="00CD5856" w:rsidRDefault="00000000">
                          <w:pPr>
                            <w:pStyle w:val="Huisstijl-Paginanummer"/>
                          </w:pPr>
                          <w:r>
                            <w:t>Pagina</w:t>
                          </w:r>
                          <w:r w:rsidR="00E1490C">
                            <w:t xml:space="preserve">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9F419D">
                            <w:rPr>
                              <w:noProof/>
                            </w:rPr>
                            <w:t>2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 w:rsidR="00E1490C">
                            <w:t xml:space="preserve"> </w:t>
                          </w:r>
                          <w:r>
                            <w:t>van</w:t>
                          </w:r>
                          <w:r w:rsidR="00E1490C">
                            <w:t xml:space="preserve"> </w:t>
                          </w:r>
                          <w:r w:rsidR="001D631E">
                            <w:fldChar w:fldCharType="begin"/>
                          </w:r>
                          <w:r>
                            <w:instrText xml:space="preserve"> SECTIONPAGES  \* Arabic  \* MERGEFORMAT </w:instrText>
                          </w:r>
                          <w:r w:rsidR="001D631E">
                            <w:fldChar w:fldCharType="separate"/>
                          </w:r>
                          <w:r w:rsidR="004833AA">
                            <w:rPr>
                              <w:noProof/>
                            </w:rPr>
                            <w:t>2</w:t>
                          </w:r>
                          <w:r w:rsidR="001D631E">
                            <w:rPr>
                              <w:noProof/>
                            </w:rPr>
                            <w:fldChar w:fldCharType="end"/>
                          </w:r>
                        </w:p>
                        <w:p w14:paraId="34EFF9AC" w14:textId="77777777" w:rsidR="00CD5856" w:rsidRDefault="00CD5856"/>
                        <w:p w14:paraId="754A0429" w14:textId="77777777" w:rsidR="00CD5856" w:rsidRDefault="00CD5856">
                          <w:pPr>
                            <w:pStyle w:val="Huisstijl-Paginanummer"/>
                          </w:pPr>
                        </w:p>
                        <w:p w14:paraId="338EA071" w14:textId="77777777" w:rsidR="00CD5856" w:rsidRDefault="00CD5856">
                          <w:pPr>
                            <w:pStyle w:val="Huisstijl-Paginanumm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5C7774" id="Text Box 18" o:spid="_x0000_s1033" type="#_x0000_t202" style="position:absolute;margin-left:466.35pt;margin-top:805.15pt;width:99.2pt;height:16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" strokecolor="white">
              <v:textbox inset="0,0,0,0">
                <w:txbxContent>
                  <w:p w14:paraId="666467D3" w14:textId="4E57F779" w:rsidR="00CD5856" w:rsidRDefault="00000000">
                    <w:pPr>
                      <w:pStyle w:val="Huisstijl-Paginanummer"/>
                    </w:pPr>
                    <w:r>
                      <w:t>Pagina</w:t>
                    </w:r>
                    <w:r w:rsidR="00E1490C">
                      <w:t xml:space="preserve">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9F419D">
                      <w:rPr>
                        <w:noProof/>
                      </w:rPr>
                      <w:t>2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 w:rsidR="00E1490C">
                      <w:t xml:space="preserve"> </w:t>
                    </w:r>
                    <w:r>
                      <w:t>van</w:t>
                    </w:r>
                    <w:r w:rsidR="00E1490C">
                      <w:t xml:space="preserve"> </w:t>
                    </w:r>
                    <w:r w:rsidR="001D631E">
                      <w:fldChar w:fldCharType="begin"/>
                    </w:r>
                    <w:r>
                      <w:instrText xml:space="preserve"> SECTIONPAGES  \* Arabic  \* MERGEFORMAT </w:instrText>
                    </w:r>
                    <w:r w:rsidR="001D631E">
                      <w:fldChar w:fldCharType="separate"/>
                    </w:r>
                    <w:r w:rsidR="004833AA">
                      <w:rPr>
                        <w:noProof/>
                      </w:rPr>
                      <w:t>2</w:t>
                    </w:r>
                    <w:r w:rsidR="001D631E">
                      <w:rPr>
                        <w:noProof/>
                      </w:rPr>
                      <w:fldChar w:fldCharType="end"/>
                    </w:r>
                  </w:p>
                  <w:p w14:paraId="34EFF9AC" w14:textId="77777777" w:rsidR="00CD5856" w:rsidRDefault="00CD5856"/>
                  <w:p w14:paraId="754A0429" w14:textId="77777777" w:rsidR="00CD5856" w:rsidRDefault="00CD5856">
                    <w:pPr>
                      <w:pStyle w:val="Huisstijl-Paginanummer"/>
                    </w:pPr>
                  </w:p>
                  <w:p w14:paraId="338EA071" w14:textId="77777777" w:rsidR="00CD5856" w:rsidRDefault="00CD5856">
                    <w:pPr>
                      <w:pStyle w:val="Huisstijl-Paginanummer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EAC7A" w14:textId="77777777" w:rsidR="00CD5856" w:rsidRDefault="00000000">
    <w:pPr>
      <w:pStyle w:val="Koptekst"/>
    </w:pP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BFA08A5" wp14:editId="522A714A">
              <wp:simplePos x="0" y="0"/>
              <wp:positionH relativeFrom="page">
                <wp:posOffset>1009650</wp:posOffset>
              </wp:positionH>
              <wp:positionV relativeFrom="page">
                <wp:posOffset>3768725</wp:posOffset>
              </wp:positionV>
              <wp:extent cx="4103370" cy="457200"/>
              <wp:effectExtent l="9525" t="6350" r="11430" b="12700"/>
              <wp:wrapTopAndBottom/>
              <wp:docPr id="105351530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337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5709FAA" w14:textId="77777777" w:rsidR="00CD5856" w:rsidRDefault="00000000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  <w:r>
                            <w:t>Datum</w:t>
                          </w:r>
                          <w:r>
                            <w:tab/>
                          </w:r>
                          <w:sdt>
                            <w:sdtPr>
                              <w:alias w:val="Date"/>
                              <w:tag w:val="Date"/>
                              <w:id w:val="23837501"/>
                              <w:dataBinding w:prefixMappings="xmlns:dg='http://docgen.org/date' " w:xpath="/dg:DocgenData[1]/dg:Date[1]" w:storeItemID="{638E1AF9-0BBE-4B94-A3F4-F6B5671D83EA}"/>
                              <w:date w:fullDate="2014-06-26T00:00:00Z">
                                <w:dateFormat w:val="d MMMM YYYY"/>
                                <w:lid w:val="nl-NL"/>
                                <w:storeMappedDataAs w:val="dateTime"/>
                                <w:calendar w:val="gregorian"/>
                              </w:date>
                            </w:sdtPr>
                            <w:sdtContent>
                              <w:r w:rsidR="000A7F31">
                                <w:t>26 juni 2014</w:t>
                              </w:r>
                            </w:sdtContent>
                          </w:sdt>
                        </w:p>
                        <w:p w14:paraId="4CA9DEDA" w14:textId="77777777" w:rsidR="00CD5856" w:rsidRDefault="00000000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  <w:r>
                            <w:t>Betreft</w:t>
                          </w:r>
                          <w:r>
                            <w:tab/>
                          </w:r>
                          <w:r w:rsidR="008D59C5">
                            <w:t>BETREFT</w:t>
                          </w:r>
                        </w:p>
                        <w:p w14:paraId="2BD73478" w14:textId="77777777" w:rsidR="00CD5856" w:rsidRDefault="00CD5856">
                          <w:pPr>
                            <w:pStyle w:val="Huisstijl-Datumenbetreft"/>
                            <w:tabs>
                              <w:tab w:val="left" w:pos="-5954"/>
                              <w:tab w:val="left" w:pos="-5670"/>
                            </w:tabs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FA08A5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34" type="#_x0000_t202" style="position:absolute;margin-left:79.5pt;margin-top:296.75pt;width:323.1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" strokecolor="white">
              <v:textbox style="mso-fit-shape-to-text:t" inset="0,0,0,0">
                <w:txbxContent>
                  <w:p w14:paraId="05709FAA" w14:textId="77777777" w:rsidR="00CD5856" w:rsidRDefault="00000000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  <w:r>
                      <w:t>Datum</w:t>
                    </w:r>
                    <w:r>
                      <w:tab/>
                    </w:r>
                    <w:sdt>
                      <w:sdtPr>
                        <w:alias w:val="Date"/>
                        <w:tag w:val="Date"/>
                        <w:id w:val="23837501"/>
                        <w:dataBinding w:prefixMappings="xmlns:dg='http://docgen.org/date' " w:xpath="/dg:DocgenData[1]/dg:Date[1]" w:storeItemID="{638E1AF9-0BBE-4B94-A3F4-F6B5671D83EA}"/>
                        <w:date w:fullDate="2014-06-26T00:00:00Z">
                          <w:dateFormat w:val="d MMMM YYYY"/>
                          <w:lid w:val="nl-NL"/>
                          <w:storeMappedDataAs w:val="dateTime"/>
                          <w:calendar w:val="gregorian"/>
                        </w:date>
                      </w:sdtPr>
                      <w:sdtContent>
                        <w:r w:rsidR="000A7F31">
                          <w:t>26 juni 2014</w:t>
                        </w:r>
                      </w:sdtContent>
                    </w:sdt>
                  </w:p>
                  <w:p w14:paraId="4CA9DEDA" w14:textId="77777777" w:rsidR="00CD5856" w:rsidRDefault="00000000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  <w:r>
                      <w:t>Betreft</w:t>
                    </w:r>
                    <w:r>
                      <w:tab/>
                    </w:r>
                    <w:r w:rsidR="008D59C5">
                      <w:t>BETREFT</w:t>
                    </w:r>
                  </w:p>
                  <w:p w14:paraId="2BD73478" w14:textId="77777777" w:rsidR="00CD5856" w:rsidRDefault="00CD5856">
                    <w:pPr>
                      <w:pStyle w:val="Huisstijl-Datumenbetreft"/>
                      <w:tabs>
                        <w:tab w:val="left" w:pos="-5954"/>
                        <w:tab w:val="left" w:pos="-5670"/>
                      </w:tabs>
                    </w:pPr>
                  </w:p>
                </w:txbxContent>
              </v:textbox>
              <w10:wrap type="topAndBottom" anchorx="page" anchory="page"/>
            </v:shape>
          </w:pict>
        </mc:Fallback>
      </mc:AlternateContent>
    </w:r>
    <w:r w:rsidR="00E1490C">
      <w:rPr>
        <w:noProof/>
        <w:lang w:eastAsia="nl-NL" w:bidi="ar-SA"/>
      </w:rPr>
      <w:drawing>
        <wp:anchor distT="0" distB="0" distL="114300" distR="114300" simplePos="0" relativeHeight="251651072" behindDoc="0" locked="0" layoutInCell="1" allowOverlap="1" wp14:anchorId="41490B6F" wp14:editId="2A487C37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3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E1490C">
      <w:rPr>
        <w:noProof/>
        <w:lang w:eastAsia="nl-NL" w:bidi="ar-SA"/>
      </w:rPr>
      <w:drawing>
        <wp:anchor distT="0" distB="0" distL="114300" distR="114300" simplePos="0" relativeHeight="251649024" behindDoc="1" locked="0" layoutInCell="1" allowOverlap="1" wp14:anchorId="39D20A1F" wp14:editId="49DB0D52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4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39AD642" wp14:editId="161A8928">
              <wp:simplePos x="0" y="0"/>
              <wp:positionH relativeFrom="page">
                <wp:posOffset>5922645</wp:posOffset>
              </wp:positionH>
              <wp:positionV relativeFrom="page">
                <wp:posOffset>1964690</wp:posOffset>
              </wp:positionV>
              <wp:extent cx="1259840" cy="8009890"/>
              <wp:effectExtent l="7620" t="12065" r="8890" b="7620"/>
              <wp:wrapNone/>
              <wp:docPr id="29746785" name="Text Box 10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2038FA" w14:textId="77777777" w:rsidR="00CD5856" w:rsidRDefault="00000000">
                          <w:pPr>
                            <w:pStyle w:val="Huisstijl-Afzendgegevens"/>
                          </w:pPr>
                          <w:r w:rsidRPr="008D59C5">
                            <w:t>Rijnstraat 50</w:t>
                          </w:r>
                        </w:p>
                        <w:p w14:paraId="5536A2AA" w14:textId="77777777" w:rsidR="00CD5856" w:rsidRDefault="00000000">
                          <w:pPr>
                            <w:pStyle w:val="Huisstijl-Afzendgegevens"/>
                          </w:pPr>
                          <w:r w:rsidRPr="008D59C5">
                            <w:t>Den Haag</w:t>
                          </w:r>
                        </w:p>
                        <w:p w14:paraId="2C0B376A" w14:textId="77777777" w:rsidR="00CD5856" w:rsidRDefault="00000000">
                          <w:pPr>
                            <w:pStyle w:val="Huisstijl-Afzendgegevens"/>
                          </w:pPr>
                          <w:r w:rsidRPr="008D59C5">
                            <w:t>www.rijksoverheid.nl</w:t>
                          </w:r>
                        </w:p>
                        <w:p w14:paraId="4559A750" w14:textId="77777777" w:rsidR="00CD5856" w:rsidRDefault="00000000">
                          <w:pPr>
                            <w:pStyle w:val="Huisstijl-AfzendgegevenskopW1"/>
                          </w:pPr>
                          <w:r>
                            <w:t>Contactpersoon</w:t>
                          </w:r>
                        </w:p>
                        <w:p w14:paraId="1B747EAF" w14:textId="77777777" w:rsidR="00CD5856" w:rsidRDefault="00000000">
                          <w:pPr>
                            <w:pStyle w:val="Huisstijl-Afzendgegevens"/>
                          </w:pPr>
                          <w:r w:rsidRPr="008D59C5">
                            <w:t>ing. J.A. Ramlal</w:t>
                          </w:r>
                        </w:p>
                        <w:p w14:paraId="5F2CB226" w14:textId="77777777" w:rsidR="00CD5856" w:rsidRDefault="00000000">
                          <w:pPr>
                            <w:pStyle w:val="Huisstijl-Afzendgegevens"/>
                          </w:pPr>
                          <w:r w:rsidRPr="008D59C5">
                            <w:t>ja.ramlal@minvws.nl</w:t>
                          </w:r>
                        </w:p>
                        <w:p w14:paraId="50BB4CF2" w14:textId="77777777" w:rsidR="00CD5856" w:rsidRDefault="00000000">
                          <w:pPr>
                            <w:pStyle w:val="Huisstijl-ReferentiegegevenskopW2"/>
                          </w:pPr>
                          <w:r>
                            <w:t>Ons kenmerk</w:t>
                          </w:r>
                        </w:p>
                        <w:p w14:paraId="3C83C465" w14:textId="77777777" w:rsidR="00CD5856" w:rsidRDefault="00000000">
                          <w:pPr>
                            <w:pStyle w:val="Huisstijl-Referentiegegevens"/>
                          </w:pPr>
                          <w:r>
                            <w:t>KENMERK</w:t>
                          </w:r>
                        </w:p>
                        <w:p w14:paraId="2612206C" w14:textId="77777777" w:rsidR="00CD5856" w:rsidRDefault="00000000">
                          <w:pPr>
                            <w:pStyle w:val="Huisstijl-ReferentiegegevenskopW1"/>
                          </w:pPr>
                          <w:r>
                            <w:t>Uw kenmerk</w:t>
                          </w:r>
                        </w:p>
                        <w:p w14:paraId="20729EE3" w14:textId="77777777" w:rsidR="00CD5856" w:rsidRDefault="00000000">
                          <w:pPr>
                            <w:pStyle w:val="Huisstijl-Referentiegegevens"/>
                          </w:pPr>
                          <w:r>
                            <w:t>UW BRIEF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39AD642" id="Text Box 1034" o:spid="_x0000_s1035" type="#_x0000_t202" style="position:absolute;margin-left:466.35pt;margin-top:154.7pt;width:99.2pt;height:630.7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" strokecolor="white">
              <v:textbox inset="0,0,0,0">
                <w:txbxContent>
                  <w:p w14:paraId="1E2038FA" w14:textId="77777777" w:rsidR="00CD5856" w:rsidRDefault="00000000">
                    <w:pPr>
                      <w:pStyle w:val="Huisstijl-Afzendgegevens"/>
                    </w:pPr>
                    <w:r w:rsidRPr="008D59C5">
                      <w:t>Rijnstraat 50</w:t>
                    </w:r>
                  </w:p>
                  <w:p w14:paraId="5536A2AA" w14:textId="77777777" w:rsidR="00CD5856" w:rsidRDefault="00000000">
                    <w:pPr>
                      <w:pStyle w:val="Huisstijl-Afzendgegevens"/>
                    </w:pPr>
                    <w:r w:rsidRPr="008D59C5">
                      <w:t>Den Haag</w:t>
                    </w:r>
                  </w:p>
                  <w:p w14:paraId="2C0B376A" w14:textId="77777777" w:rsidR="00CD5856" w:rsidRDefault="00000000">
                    <w:pPr>
                      <w:pStyle w:val="Huisstijl-Afzendgegevens"/>
                    </w:pPr>
                    <w:r w:rsidRPr="008D59C5">
                      <w:t>www.rijksoverheid.nl</w:t>
                    </w:r>
                  </w:p>
                  <w:p w14:paraId="4559A750" w14:textId="77777777" w:rsidR="00CD5856" w:rsidRDefault="00000000">
                    <w:pPr>
                      <w:pStyle w:val="Huisstijl-AfzendgegevenskopW1"/>
                    </w:pPr>
                    <w:r>
                      <w:t>Contactpersoon</w:t>
                    </w:r>
                  </w:p>
                  <w:p w14:paraId="1B747EAF" w14:textId="77777777" w:rsidR="00CD5856" w:rsidRDefault="00000000">
                    <w:pPr>
                      <w:pStyle w:val="Huisstijl-Afzendgegevens"/>
                    </w:pPr>
                    <w:r w:rsidRPr="008D59C5">
                      <w:t>ing. J.A. Ramlal</w:t>
                    </w:r>
                  </w:p>
                  <w:p w14:paraId="5F2CB226" w14:textId="77777777" w:rsidR="00CD5856" w:rsidRDefault="00000000">
                    <w:pPr>
                      <w:pStyle w:val="Huisstijl-Afzendgegevens"/>
                    </w:pPr>
                    <w:r w:rsidRPr="008D59C5">
                      <w:t>ja.ramlal@minvws.nl</w:t>
                    </w:r>
                  </w:p>
                  <w:p w14:paraId="50BB4CF2" w14:textId="77777777" w:rsidR="00CD5856" w:rsidRDefault="00000000">
                    <w:pPr>
                      <w:pStyle w:val="Huisstijl-ReferentiegegevenskopW2"/>
                    </w:pPr>
                    <w:r>
                      <w:t>Ons kenmerk</w:t>
                    </w:r>
                  </w:p>
                  <w:p w14:paraId="3C83C465" w14:textId="77777777" w:rsidR="00CD5856" w:rsidRDefault="00000000">
                    <w:pPr>
                      <w:pStyle w:val="Huisstijl-Referentiegegevens"/>
                    </w:pPr>
                    <w:r>
                      <w:t>KENMERK</w:t>
                    </w:r>
                  </w:p>
                  <w:p w14:paraId="2612206C" w14:textId="77777777" w:rsidR="00CD5856" w:rsidRDefault="00000000">
                    <w:pPr>
                      <w:pStyle w:val="Huisstijl-ReferentiegegevenskopW1"/>
                    </w:pPr>
                    <w:r>
                      <w:t>Uw kenmerk</w:t>
                    </w:r>
                  </w:p>
                  <w:p w14:paraId="20729EE3" w14:textId="77777777" w:rsidR="00CD5856" w:rsidRDefault="00000000">
                    <w:pPr>
                      <w:pStyle w:val="Huisstijl-Referentiegegevens"/>
                    </w:pPr>
                    <w:r>
                      <w:t>UW BRIEF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30C7BA8" wp14:editId="60F09161">
              <wp:simplePos x="0" y="0"/>
              <wp:positionH relativeFrom="page">
                <wp:posOffset>1008380</wp:posOffset>
              </wp:positionH>
              <wp:positionV relativeFrom="page">
                <wp:posOffset>1942465</wp:posOffset>
              </wp:positionV>
              <wp:extent cx="2988310" cy="1080135"/>
              <wp:effectExtent l="8255" t="8890" r="13335" b="6350"/>
              <wp:wrapNone/>
              <wp:docPr id="78993715" name="Text Box 10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8310" cy="10801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57312A9" w14:textId="77777777" w:rsidR="00CD5856" w:rsidRDefault="00000000">
                          <w:pPr>
                            <w:pStyle w:val="Huisstijl-Toezendgegevens"/>
                          </w:pPr>
                          <w:r w:rsidRPr="008D59C5">
                            <w:t>De Voorzitter van de Tweede Kamer</w:t>
                          </w:r>
                          <w:r w:rsidRPr="008D59C5">
                            <w:br/>
                            <w:t>der Staten-Generaal</w:t>
                          </w:r>
                          <w:r w:rsidRPr="008D59C5">
                            <w:br/>
                            <w:t>Postbus 20018</w:t>
                          </w:r>
                          <w:r w:rsidRPr="008D59C5">
                            <w:br/>
                            <w:t>2500 EA DEN HAAG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30C7BA8" id="Text Box 1035" o:spid="_x0000_s1036" type="#_x0000_t202" style="position:absolute;margin-left:79.4pt;margin-top:152.95pt;width:235.3pt;height:85.0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" strokecolor="white">
              <v:textbox inset="0,0,0,0">
                <w:txbxContent>
                  <w:p w14:paraId="657312A9" w14:textId="77777777" w:rsidR="00CD5856" w:rsidRDefault="00000000">
                    <w:pPr>
                      <w:pStyle w:val="Huisstijl-Toezendgegevens"/>
                    </w:pPr>
                    <w:r w:rsidRPr="008D59C5">
                      <w:t>De Voorzitter van de Tweede Kamer</w:t>
                    </w:r>
                    <w:r w:rsidRPr="008D59C5">
                      <w:br/>
                      <w:t>der Staten-Generaal</w:t>
                    </w:r>
                    <w:r w:rsidRPr="008D59C5">
                      <w:br/>
                      <w:t>Postbus 20018</w:t>
                    </w:r>
                    <w:r w:rsidRPr="008D59C5">
                      <w:br/>
                      <w:t>2500 EA DEN HAAG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08061CAB" wp14:editId="6D868B35">
              <wp:simplePos x="0" y="0"/>
              <wp:positionH relativeFrom="page">
                <wp:posOffset>5922645</wp:posOffset>
              </wp:positionH>
              <wp:positionV relativeFrom="page">
                <wp:posOffset>10224770</wp:posOffset>
              </wp:positionV>
              <wp:extent cx="730885" cy="107950"/>
              <wp:effectExtent l="7620" t="13970" r="13970" b="11430"/>
              <wp:wrapNone/>
              <wp:docPr id="2127863109" name="Text Box 10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30885" cy="107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649207" w14:textId="77777777" w:rsidR="00CD5856" w:rsidRDefault="00000000">
                          <w:pPr>
                            <w:pStyle w:val="Huisstijl-Paginanummer"/>
                          </w:pPr>
                          <w:r>
                            <w:t xml:space="preserve">Pagina </w:t>
                          </w:r>
                          <w:r w:rsidR="00C62B6C">
                            <w:fldChar w:fldCharType="begin"/>
                          </w:r>
                          <w:r w:rsidR="00C62B6C">
                            <w:instrText xml:space="preserve"> PAGE    \* MERGEFORMAT </w:instrText>
                          </w:r>
                          <w:r w:rsidR="00C62B6C">
                            <w:fldChar w:fldCharType="separate"/>
                          </w:r>
                          <w:r w:rsidR="009F419D">
                            <w:rPr>
                              <w:noProof/>
                            </w:rPr>
                            <w:t>1</w:t>
                          </w:r>
                          <w:r w:rsidR="00C62B6C">
                            <w:rPr>
                              <w:noProof/>
                            </w:rPr>
                            <w:fldChar w:fldCharType="end"/>
                          </w:r>
                          <w:r>
                            <w:t xml:space="preserve"> van </w:t>
                          </w:r>
                          <w:r w:rsidR="00814CBC">
                            <w:fldChar w:fldCharType="begin"/>
                          </w:r>
                          <w:r>
                            <w:instrText xml:space="preserve"> SECTIONPAGES  \* Arabic  \* MERGEFORMAT </w:instrText>
                          </w:r>
                          <w:r w:rsidR="00814CBC">
                            <w:fldChar w:fldCharType="separate"/>
                          </w:r>
                          <w:r w:rsidR="00814CBC">
                            <w:rPr>
                              <w:noProof/>
                            </w:rPr>
                            <w:t>2</w:t>
                          </w:r>
                          <w:r w:rsidR="00814CBC"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061CAB" id="Text Box 1036" o:spid="_x0000_s1037" type="#_x0000_t202" style="position:absolute;margin-left:466.35pt;margin-top:805.1pt;width:57.55pt;height:8.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" strokecolor="white">
              <v:textbox inset="0,0,0,0">
                <w:txbxContent>
                  <w:p w14:paraId="2E649207" w14:textId="77777777" w:rsidR="00CD5856" w:rsidRDefault="00000000">
                    <w:pPr>
                      <w:pStyle w:val="Huisstijl-Paginanummer"/>
                    </w:pPr>
                    <w:r>
                      <w:t xml:space="preserve">Pagina </w:t>
                    </w:r>
                    <w:r w:rsidR="00C62B6C">
                      <w:fldChar w:fldCharType="begin"/>
                    </w:r>
                    <w:r w:rsidR="00C62B6C">
                      <w:instrText xml:space="preserve"> PAGE    \* MERGEFORMAT </w:instrText>
                    </w:r>
                    <w:r w:rsidR="00C62B6C">
                      <w:fldChar w:fldCharType="separate"/>
                    </w:r>
                    <w:r w:rsidR="009F419D">
                      <w:rPr>
                        <w:noProof/>
                      </w:rPr>
                      <w:t>1</w:t>
                    </w:r>
                    <w:r w:rsidR="00C62B6C">
                      <w:rPr>
                        <w:noProof/>
                      </w:rPr>
                      <w:fldChar w:fldCharType="end"/>
                    </w:r>
                    <w:r>
                      <w:t xml:space="preserve"> van </w:t>
                    </w:r>
                    <w:r w:rsidR="00814CBC">
                      <w:fldChar w:fldCharType="begin"/>
                    </w:r>
                    <w:r>
                      <w:instrText xml:space="preserve"> SECTIONPAGES  \* Arabic  \* MERGEFORMAT </w:instrText>
                    </w:r>
                    <w:r w:rsidR="00814CBC">
                      <w:fldChar w:fldCharType="separate"/>
                    </w:r>
                    <w:r w:rsidR="00814CBC">
                      <w:rPr>
                        <w:noProof/>
                      </w:rPr>
                      <w:t>2</w:t>
                    </w:r>
                    <w:r w:rsidR="00814CBC"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D976E35" wp14:editId="156BCE22">
              <wp:simplePos x="0" y="0"/>
              <wp:positionH relativeFrom="page">
                <wp:posOffset>1008380</wp:posOffset>
              </wp:positionH>
              <wp:positionV relativeFrom="page">
                <wp:posOffset>3384550</wp:posOffset>
              </wp:positionV>
              <wp:extent cx="4104005" cy="179705"/>
              <wp:effectExtent l="8255" t="12700" r="12065" b="7620"/>
              <wp:wrapNone/>
              <wp:docPr id="1771832934" name="Text Box 10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04005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83DE619" w14:textId="77777777" w:rsidR="00CD5856" w:rsidRDefault="00CD5856">
                          <w:pPr>
                            <w:pStyle w:val="Huisstijl-Toezendgegevens"/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976E35" id="Text Box 1037" o:spid="_x0000_s1038" type="#_x0000_t202" style="position:absolute;margin-left:79.4pt;margin-top:266.5pt;width:323.15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" strokecolor="white">
              <v:textbox inset="0,0,0,0">
                <w:txbxContent>
                  <w:p w14:paraId="183DE619" w14:textId="77777777" w:rsidR="00CD5856" w:rsidRDefault="00CD5856">
                    <w:pPr>
                      <w:pStyle w:val="Huisstijl-Toezendgegevens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nl-NL" w:bidi="ar-SA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63CFB0E3" wp14:editId="31C1D9B2">
              <wp:simplePos x="0" y="0"/>
              <wp:positionH relativeFrom="page">
                <wp:posOffset>1008380</wp:posOffset>
              </wp:positionH>
              <wp:positionV relativeFrom="page">
                <wp:posOffset>1715135</wp:posOffset>
              </wp:positionV>
              <wp:extent cx="3590925" cy="144145"/>
              <wp:effectExtent l="8255" t="10160" r="10795" b="7620"/>
              <wp:wrapNone/>
              <wp:docPr id="224831049" name="Text Box 10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3590925" cy="144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8100CDF" w14:textId="77777777" w:rsidR="00CD5856" w:rsidRDefault="00000000">
                          <w:pPr>
                            <w:pStyle w:val="Huisstijl-Retouradres"/>
                          </w:pPr>
                          <w:r>
                            <w:t xml:space="preserve">&gt; Retouradres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3CFB0E3" id="Text Box 1038" o:spid="_x0000_s1039" type="#_x0000_t202" style="position:absolute;margin-left:79.4pt;margin-top:135.05pt;width:282.75pt;height:11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" strokecolor="white">
              <o:lock v:ext="edit" aspectratio="t"/>
              <v:textbox inset="0,0,0,0">
                <w:txbxContent>
                  <w:p w14:paraId="38100CDF" w14:textId="77777777" w:rsidR="00CD5856" w:rsidRDefault="00000000">
                    <w:pPr>
                      <w:pStyle w:val="Huisstijl-Retouradres"/>
                    </w:pPr>
                    <w:r>
                      <w:t xml:space="preserve">&gt; Retouradres 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8A576F"/>
    <w:multiLevelType w:val="hybridMultilevel"/>
    <w:tmpl w:val="DB8AF5D4"/>
    <w:lvl w:ilvl="0" w:tplc="771A8DEC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312E04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321B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84594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04FC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8883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C005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AAB3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78AD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7098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459"/>
    <w:rsid w:val="00034261"/>
    <w:rsid w:val="000344CB"/>
    <w:rsid w:val="00050D5B"/>
    <w:rsid w:val="00084351"/>
    <w:rsid w:val="000A07A7"/>
    <w:rsid w:val="000A7F31"/>
    <w:rsid w:val="000B1832"/>
    <w:rsid w:val="000B45B1"/>
    <w:rsid w:val="000C29E1"/>
    <w:rsid w:val="000D0CCB"/>
    <w:rsid w:val="000D6D8A"/>
    <w:rsid w:val="000E2F12"/>
    <w:rsid w:val="000E54B6"/>
    <w:rsid w:val="00103F64"/>
    <w:rsid w:val="00113778"/>
    <w:rsid w:val="00124F1C"/>
    <w:rsid w:val="00125BDF"/>
    <w:rsid w:val="00137EFE"/>
    <w:rsid w:val="00163893"/>
    <w:rsid w:val="00172CD9"/>
    <w:rsid w:val="001B41E1"/>
    <w:rsid w:val="001B7303"/>
    <w:rsid w:val="001D631E"/>
    <w:rsid w:val="00215CB5"/>
    <w:rsid w:val="00235AED"/>
    <w:rsid w:val="00241BB9"/>
    <w:rsid w:val="00267BDB"/>
    <w:rsid w:val="00297795"/>
    <w:rsid w:val="002B1D9F"/>
    <w:rsid w:val="002B504F"/>
    <w:rsid w:val="002F4886"/>
    <w:rsid w:val="00334C45"/>
    <w:rsid w:val="003451E2"/>
    <w:rsid w:val="00347F1B"/>
    <w:rsid w:val="00371FE4"/>
    <w:rsid w:val="003B287C"/>
    <w:rsid w:val="003B48D4"/>
    <w:rsid w:val="003C472B"/>
    <w:rsid w:val="003C6ED5"/>
    <w:rsid w:val="003C700C"/>
    <w:rsid w:val="003C7185"/>
    <w:rsid w:val="003D27F8"/>
    <w:rsid w:val="003F3A47"/>
    <w:rsid w:val="0043480A"/>
    <w:rsid w:val="00437B5F"/>
    <w:rsid w:val="004509BE"/>
    <w:rsid w:val="0045486D"/>
    <w:rsid w:val="00463DBC"/>
    <w:rsid w:val="00476B9E"/>
    <w:rsid w:val="004833AA"/>
    <w:rsid w:val="004934A8"/>
    <w:rsid w:val="004F0B09"/>
    <w:rsid w:val="00516D6A"/>
    <w:rsid w:val="00523C02"/>
    <w:rsid w:val="0053089D"/>
    <w:rsid w:val="00542A2B"/>
    <w:rsid w:val="00544135"/>
    <w:rsid w:val="005600D7"/>
    <w:rsid w:val="005677D6"/>
    <w:rsid w:val="00570830"/>
    <w:rsid w:val="00577254"/>
    <w:rsid w:val="00582E97"/>
    <w:rsid w:val="00587714"/>
    <w:rsid w:val="005C3CD4"/>
    <w:rsid w:val="005D327A"/>
    <w:rsid w:val="005E1801"/>
    <w:rsid w:val="005F174E"/>
    <w:rsid w:val="00605EDC"/>
    <w:rsid w:val="0063555A"/>
    <w:rsid w:val="00646F26"/>
    <w:rsid w:val="00686885"/>
    <w:rsid w:val="006922AC"/>
    <w:rsid w:val="00697032"/>
    <w:rsid w:val="006B16C1"/>
    <w:rsid w:val="0074764C"/>
    <w:rsid w:val="00763E81"/>
    <w:rsid w:val="00776965"/>
    <w:rsid w:val="007A4F37"/>
    <w:rsid w:val="007B028B"/>
    <w:rsid w:val="007B6A41"/>
    <w:rsid w:val="007C7663"/>
    <w:rsid w:val="007D0F21"/>
    <w:rsid w:val="007D23C6"/>
    <w:rsid w:val="007E36BA"/>
    <w:rsid w:val="007F380D"/>
    <w:rsid w:val="007F4A98"/>
    <w:rsid w:val="00814CBC"/>
    <w:rsid w:val="00863244"/>
    <w:rsid w:val="0087691C"/>
    <w:rsid w:val="00893C24"/>
    <w:rsid w:val="008A21F4"/>
    <w:rsid w:val="008D59C5"/>
    <w:rsid w:val="008D618A"/>
    <w:rsid w:val="008E210E"/>
    <w:rsid w:val="008E4B89"/>
    <w:rsid w:val="008F33AD"/>
    <w:rsid w:val="00960E2B"/>
    <w:rsid w:val="00985A65"/>
    <w:rsid w:val="009A31BF"/>
    <w:rsid w:val="009B2459"/>
    <w:rsid w:val="009C4777"/>
    <w:rsid w:val="009D3C77"/>
    <w:rsid w:val="009D437E"/>
    <w:rsid w:val="009D4C45"/>
    <w:rsid w:val="009D7D63"/>
    <w:rsid w:val="009E65E4"/>
    <w:rsid w:val="009F419D"/>
    <w:rsid w:val="00A25B2B"/>
    <w:rsid w:val="00A342DB"/>
    <w:rsid w:val="00A52DBE"/>
    <w:rsid w:val="00A83BE3"/>
    <w:rsid w:val="00AA61EA"/>
    <w:rsid w:val="00AF6BEC"/>
    <w:rsid w:val="00B000AB"/>
    <w:rsid w:val="00B45011"/>
    <w:rsid w:val="00B5375A"/>
    <w:rsid w:val="00B56FC6"/>
    <w:rsid w:val="00B8296E"/>
    <w:rsid w:val="00B82F43"/>
    <w:rsid w:val="00BA7566"/>
    <w:rsid w:val="00BC3DD2"/>
    <w:rsid w:val="00BC481F"/>
    <w:rsid w:val="00BD75C1"/>
    <w:rsid w:val="00C3438D"/>
    <w:rsid w:val="00C62B6C"/>
    <w:rsid w:val="00C81260"/>
    <w:rsid w:val="00C95CA9"/>
    <w:rsid w:val="00CA061B"/>
    <w:rsid w:val="00CA063F"/>
    <w:rsid w:val="00CA47B3"/>
    <w:rsid w:val="00CD4AED"/>
    <w:rsid w:val="00CD5856"/>
    <w:rsid w:val="00CF0F2E"/>
    <w:rsid w:val="00CF3E82"/>
    <w:rsid w:val="00D54679"/>
    <w:rsid w:val="00D67BAF"/>
    <w:rsid w:val="00DA15A1"/>
    <w:rsid w:val="00DB082B"/>
    <w:rsid w:val="00DC7639"/>
    <w:rsid w:val="00E1490C"/>
    <w:rsid w:val="00E37122"/>
    <w:rsid w:val="00E46016"/>
    <w:rsid w:val="00E533A9"/>
    <w:rsid w:val="00E64731"/>
    <w:rsid w:val="00E840BA"/>
    <w:rsid w:val="00E85195"/>
    <w:rsid w:val="00EA275E"/>
    <w:rsid w:val="00EE23CE"/>
    <w:rsid w:val="00EE2A9D"/>
    <w:rsid w:val="00F32EA9"/>
    <w:rsid w:val="00F33797"/>
    <w:rsid w:val="00F56EBE"/>
    <w:rsid w:val="00F72360"/>
    <w:rsid w:val="00F847BF"/>
    <w:rsid w:val="00F87E88"/>
    <w:rsid w:val="00FC776C"/>
    <w:rsid w:val="00FD036B"/>
    <w:rsid w:val="00FD0A02"/>
    <w:rsid w:val="00FE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C062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Ondertitel"/>
    <w:rsid w:val="00CD5856"/>
    <w:rPr>
      <w:b/>
      <w:bCs/>
      <w:sz w:val="48"/>
      <w:szCs w:val="36"/>
    </w:rPr>
  </w:style>
  <w:style w:type="paragraph" w:styleId="Onder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14CBC"/>
    <w:pPr>
      <w:widowControl/>
      <w:suppressAutoHyphens w:val="0"/>
      <w:spacing w:line="240" w:lineRule="auto"/>
    </w:pPr>
    <w:rPr>
      <w:color w:val="000000"/>
      <w:kern w:val="0"/>
      <w:sz w:val="20"/>
      <w:szCs w:val="20"/>
      <w:lang w:eastAsia="nl-NL" w:bidi="ar-SA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14CBC"/>
    <w:rPr>
      <w:rFonts w:ascii="Verdana" w:hAnsi="Verdana"/>
      <w:color w:val="000000"/>
      <w:kern w:val="0"/>
      <w:sz w:val="20"/>
      <w:szCs w:val="20"/>
      <w:lang w:eastAsia="nl-NL" w:bidi="ar-SA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14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ntTable" Target="fontTable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3.xml" Id="rId12" /><Relationship Type="http://schemas.openxmlformats.org/officeDocument/2006/relationships/webSettings" Target="webSettings.xml" Id="rId6" /><Relationship Type="http://schemas.openxmlformats.org/officeDocument/2006/relationships/header" Target="header2.xml" Id="rId11" /><Relationship Type="http://schemas.openxmlformats.org/officeDocument/2006/relationships/settings" Target="settings.xml" Id="rId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257</ap:Words>
  <ap:Characters>1414</ap:Characters>
  <ap:DocSecurity>0</ap:DocSecurity>
  <ap:Lines>11</ap:Lines>
  <ap:Paragraphs>3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1668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dcterms:created xsi:type="dcterms:W3CDTF">2025-11-11T13:44:00.0000000Z</dcterms:created>
  <dcterms:modified xsi:type="dcterms:W3CDTF">2025-11-11T13:44:00.0000000Z</dcterms:modified>
  <dc:description>------------------------</dc:description>
  <dc:subject/>
  <dc:title/>
  <keywords/>
  <version/>
  <category/>
</coreProperties>
</file>