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7C68AC" w:rsidTr="00D9561B" w14:paraId="548053B5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242F08" w14:paraId="6E284B20" w14:textId="52F0BD00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242F08" w14:paraId="1AD6FA1F" w14:textId="77777777">
            <w:r>
              <w:t>Postbus 20018</w:t>
            </w:r>
          </w:p>
          <w:p w:rsidR="008E3932" w:rsidP="00D9561B" w:rsidRDefault="00242F08" w14:paraId="44463587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7C68AC" w:rsidTr="00FF66F9" w14:paraId="41686322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242F08" w14:paraId="5A183486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97012C" w14:paraId="6DA3D67D" w14:textId="5E9EC93C">
            <w:pPr>
              <w:rPr>
                <w:lang w:eastAsia="en-US"/>
              </w:rPr>
            </w:pPr>
            <w:r>
              <w:rPr>
                <w:lang w:eastAsia="en-US"/>
              </w:rPr>
              <w:t>4 maart 2024</w:t>
            </w:r>
          </w:p>
        </w:tc>
      </w:tr>
      <w:tr w:rsidR="007C68AC" w:rsidTr="00FF66F9" w14:paraId="6579B0BA" w14:textId="77777777">
        <w:trPr>
          <w:trHeight w:val="368"/>
        </w:trPr>
        <w:tc>
          <w:tcPr>
            <w:tcW w:w="929" w:type="dxa"/>
          </w:tcPr>
          <w:p w:rsidR="0005404B" w:rsidP="00FF66F9" w:rsidRDefault="00242F08" w14:paraId="5CAFF494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242F08" w14:paraId="6546BAD0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schriftelijk overleg studentenreisvoorziening</w:t>
            </w:r>
          </w:p>
        </w:tc>
      </w:tr>
    </w:tbl>
    <w:p w:rsidR="007C68AC" w:rsidRDefault="001C2C36" w14:paraId="087DB062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C03355" w:rsidR="007C68AC" w:rsidTr="00A421A1" w14:paraId="136CA53D" w14:textId="77777777">
        <w:tc>
          <w:tcPr>
            <w:tcW w:w="2160" w:type="dxa"/>
          </w:tcPr>
          <w:p w:rsidRPr="00F53C9D" w:rsidR="006205C0" w:rsidP="00686AED" w:rsidRDefault="00242F08" w14:paraId="58E446CA" w14:textId="77777777">
            <w:pPr>
              <w:pStyle w:val="Colofonkop"/>
              <w:framePr w:hSpace="0" w:wrap="auto" w:hAnchor="text" w:vAnchor="margin" w:xAlign="left" w:yAlign="inline"/>
            </w:pPr>
            <w:r>
              <w:t>Hoger Onderwijs en Studiefinanciering</w:t>
            </w:r>
          </w:p>
          <w:p w:rsidR="006205C0" w:rsidP="00A421A1" w:rsidRDefault="00242F08" w14:paraId="487C8D26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Pr="00597DB4" w:rsidR="004425A7" w:rsidP="00E972A2" w:rsidRDefault="00242F08" w14:paraId="6D3FB581" w14:textId="77777777">
            <w:pPr>
              <w:pStyle w:val="Huisstijl-Gegeven"/>
              <w:spacing w:after="0"/>
              <w:rPr>
                <w:lang w:val="de-DE"/>
              </w:rPr>
            </w:pPr>
            <w:r w:rsidRPr="00597DB4">
              <w:rPr>
                <w:lang w:val="de-DE"/>
              </w:rPr>
              <w:t>Den Haag</w:t>
            </w:r>
          </w:p>
          <w:p w:rsidRPr="00597DB4" w:rsidR="004425A7" w:rsidP="00E972A2" w:rsidRDefault="00242F08" w14:paraId="402319BD" w14:textId="77777777">
            <w:pPr>
              <w:pStyle w:val="Huisstijl-Gegeven"/>
              <w:spacing w:after="0"/>
              <w:rPr>
                <w:lang w:val="de-DE"/>
              </w:rPr>
            </w:pPr>
            <w:r w:rsidRPr="00597DB4">
              <w:rPr>
                <w:lang w:val="de-DE"/>
              </w:rPr>
              <w:t>Postbus 16375</w:t>
            </w:r>
          </w:p>
          <w:p w:rsidRPr="00597DB4" w:rsidR="004425A7" w:rsidP="00E972A2" w:rsidRDefault="00242F08" w14:paraId="1D9F3583" w14:textId="77777777">
            <w:pPr>
              <w:pStyle w:val="Huisstijl-Gegeven"/>
              <w:spacing w:after="0"/>
              <w:rPr>
                <w:lang w:val="de-DE"/>
              </w:rPr>
            </w:pPr>
            <w:r w:rsidRPr="00597DB4">
              <w:rPr>
                <w:lang w:val="de-DE"/>
              </w:rPr>
              <w:t>2500 BJ Den Haag</w:t>
            </w:r>
          </w:p>
          <w:p w:rsidRPr="00597DB4" w:rsidR="004425A7" w:rsidP="00E972A2" w:rsidRDefault="00242F08" w14:paraId="7FD4B1DC" w14:textId="77777777">
            <w:pPr>
              <w:pStyle w:val="Huisstijl-Gegeven"/>
              <w:spacing w:after="90"/>
              <w:rPr>
                <w:lang w:val="de-DE"/>
              </w:rPr>
            </w:pPr>
            <w:r w:rsidRPr="00597DB4">
              <w:rPr>
                <w:lang w:val="de-DE"/>
              </w:rPr>
              <w:t>www.rijksoverheid.nl</w:t>
            </w:r>
          </w:p>
          <w:p w:rsidRPr="00597DB4" w:rsidR="006205C0" w:rsidP="00A421A1" w:rsidRDefault="00242F08" w14:paraId="1DB84BDF" w14:textId="77777777">
            <w:pPr>
              <w:spacing w:line="180" w:lineRule="exact"/>
              <w:rPr>
                <w:b/>
                <w:sz w:val="13"/>
                <w:lang w:val="fr-FR"/>
              </w:rPr>
            </w:pPr>
            <w:r w:rsidRPr="00597DB4">
              <w:rPr>
                <w:b/>
                <w:sz w:val="13"/>
                <w:lang w:val="fr-FR"/>
              </w:rPr>
              <w:t>Contactpersoon</w:t>
            </w:r>
          </w:p>
          <w:p w:rsidRPr="00597DB4" w:rsidR="0097012C" w:rsidP="0097012C" w:rsidRDefault="0097012C" w14:paraId="7C6ED925" w14:textId="6B665949">
            <w:pPr>
              <w:spacing w:after="90" w:line="180" w:lineRule="exact"/>
              <w:rPr>
                <w:sz w:val="13"/>
                <w:lang w:val="de-DE"/>
              </w:rPr>
            </w:pPr>
          </w:p>
          <w:p w:rsidRPr="00597DB4" w:rsidR="006205C0" w:rsidP="008D0870" w:rsidRDefault="006205C0" w14:paraId="7142315D" w14:textId="28B84ABF">
            <w:pPr>
              <w:spacing w:after="90" w:line="180" w:lineRule="exact"/>
              <w:rPr>
                <w:sz w:val="13"/>
                <w:lang w:val="de-DE"/>
              </w:rPr>
            </w:pPr>
          </w:p>
        </w:tc>
      </w:tr>
      <w:tr w:rsidRPr="00C03355" w:rsidR="007C68AC" w:rsidTr="00A421A1" w14:paraId="425358EB" w14:textId="77777777">
        <w:trPr>
          <w:trHeight w:val="200" w:hRule="exact"/>
        </w:trPr>
        <w:tc>
          <w:tcPr>
            <w:tcW w:w="2160" w:type="dxa"/>
          </w:tcPr>
          <w:p w:rsidRPr="00597DB4" w:rsidR="006205C0" w:rsidP="00A421A1" w:rsidRDefault="006205C0" w14:paraId="4A0BD0BA" w14:textId="77777777">
            <w:pPr>
              <w:spacing w:after="90" w:line="180" w:lineRule="exact"/>
              <w:rPr>
                <w:sz w:val="13"/>
                <w:lang w:val="de-DE"/>
              </w:rPr>
            </w:pPr>
          </w:p>
        </w:tc>
      </w:tr>
      <w:tr w:rsidR="007C68AC" w:rsidTr="00A421A1" w14:paraId="4B678CA0" w14:textId="77777777">
        <w:trPr>
          <w:trHeight w:val="450"/>
        </w:trPr>
        <w:tc>
          <w:tcPr>
            <w:tcW w:w="2160" w:type="dxa"/>
          </w:tcPr>
          <w:p w:rsidR="00F51A76" w:rsidP="00A421A1" w:rsidRDefault="00242F08" w14:paraId="1287180D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5F2D3A" w14:paraId="63B254AE" w14:textId="6CA15EF1">
            <w:pPr>
              <w:spacing w:line="180" w:lineRule="exact"/>
              <w:rPr>
                <w:sz w:val="13"/>
                <w:szCs w:val="13"/>
              </w:rPr>
            </w:pPr>
            <w:r w:rsidRPr="005F2D3A">
              <w:rPr>
                <w:sz w:val="13"/>
                <w:szCs w:val="13"/>
              </w:rPr>
              <w:t>43731972</w:t>
            </w:r>
          </w:p>
        </w:tc>
      </w:tr>
      <w:tr w:rsidR="007C68AC" w:rsidTr="00A421A1" w14:paraId="26EEE379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242F08" w14:paraId="5E8AA1CD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242F08" w14:paraId="076E20D9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23 oktober 2023</w:t>
            </w:r>
          </w:p>
        </w:tc>
      </w:tr>
      <w:tr w:rsidR="007C68AC" w:rsidTr="00A421A1" w14:paraId="1A5CDB5C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242F08" w14:paraId="35996D1A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B804B6" w14:paraId="59FB579C" w14:textId="7EFA725D">
            <w:pPr>
              <w:spacing w:after="90" w:line="180" w:lineRule="exact"/>
              <w:rPr>
                <w:sz w:val="13"/>
              </w:rPr>
            </w:pPr>
            <w:r w:rsidRPr="00B804B6">
              <w:rPr>
                <w:sz w:val="13"/>
              </w:rPr>
              <w:t>2023D42816</w:t>
            </w:r>
          </w:p>
        </w:tc>
      </w:tr>
      <w:tr w:rsidR="007C68AC" w:rsidTr="00A421A1" w14:paraId="01052F0E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242F08" w14:paraId="77580A2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B804B6" w14:paraId="078B2B34" w14:textId="2290B9E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Verslag van schriftelijk overleg</w:t>
            </w:r>
          </w:p>
        </w:tc>
      </w:tr>
    </w:tbl>
    <w:p w:rsidR="00215356" w:rsidRDefault="00215356" w14:paraId="3EEAD24D" w14:textId="77777777"/>
    <w:p w:rsidR="006205C0" w:rsidP="00A421A1" w:rsidRDefault="006205C0" w14:paraId="51929FE0" w14:textId="77777777"/>
    <w:p w:rsidR="00910A65" w:rsidP="00CA35E4" w:rsidRDefault="00405133" w14:paraId="010C39C2" w14:textId="44C64EB5">
      <w:r>
        <w:t xml:space="preserve">Hierbij stuur </w:t>
      </w:r>
      <w:r w:rsidR="00D45993">
        <w:t>ik u</w:t>
      </w:r>
      <w:r w:rsidR="00C82662">
        <w:t xml:space="preserve"> </w:t>
      </w:r>
      <w:r w:rsidRPr="00242F08" w:rsidR="00242F08">
        <w:t>d</w:t>
      </w:r>
      <w:r w:rsidRPr="00242F08" w:rsidR="00935893">
        <w:t>e</w:t>
      </w:r>
      <w:r w:rsidRPr="00242F08" w:rsidR="00242F08">
        <w:t xml:space="preserve"> antwoorden op de</w:t>
      </w:r>
      <w:r w:rsidRPr="00242F08" w:rsidR="00935893">
        <w:t xml:space="preserve"> vragen</w:t>
      </w:r>
      <w:r w:rsidR="00242F08">
        <w:t xml:space="preserve"> van de commissie</w:t>
      </w:r>
      <w:r w:rsidR="00B36EBB">
        <w:t xml:space="preserve"> </w:t>
      </w:r>
      <w:r w:rsidR="00242F08">
        <w:t>over</w:t>
      </w:r>
      <w:r w:rsidR="00B804B6">
        <w:t xml:space="preserve"> de reactie op het verzoek van de commissie over een afschrift van mijn antwoord op de brief van OV-NL en DOVA met betrekking tot de vergoeding voor de studentenreisvoorziening (d.d. 19 oktober 2023).</w:t>
      </w:r>
    </w:p>
    <w:p w:rsidR="00930C09" w:rsidP="00CA35E4" w:rsidRDefault="00930C09" w14:paraId="4D1071BC" w14:textId="78D21A03"/>
    <w:p w:rsidR="00D1343B" w:rsidP="00CA35E4" w:rsidRDefault="00D1343B" w14:paraId="2F3CDD20" w14:textId="77777777"/>
    <w:p w:rsidR="005768E4" w:rsidP="00CA35E4" w:rsidRDefault="00242F08" w14:paraId="0AE82439" w14:textId="77777777">
      <w:r>
        <w:t>De minister van Onderwijs, Cultuur en Wetenschap,</w:t>
      </w:r>
    </w:p>
    <w:p w:rsidR="000F521E" w:rsidP="003A7160" w:rsidRDefault="000F521E" w14:paraId="06C2655E" w14:textId="77777777"/>
    <w:p w:rsidR="000F521E" w:rsidP="003A7160" w:rsidRDefault="000F521E" w14:paraId="6AB785A3" w14:textId="77777777"/>
    <w:p w:rsidR="000F521E" w:rsidP="003A7160" w:rsidRDefault="000F521E" w14:paraId="1D8EAACA" w14:textId="77777777"/>
    <w:p w:rsidR="000F521E" w:rsidP="003A7160" w:rsidRDefault="000F521E" w14:paraId="053AC26E" w14:textId="77777777"/>
    <w:p w:rsidR="00242F08" w:rsidP="004A21D5" w:rsidRDefault="00242F08" w14:paraId="3FFF0CCC" w14:textId="1C38ADCC">
      <w:pPr>
        <w:pStyle w:val="standaard-tekst"/>
      </w:pPr>
      <w:r>
        <w:t>Robbert Dijkgraa</w:t>
      </w:r>
      <w:r w:rsidR="004A21D5">
        <w:t>f</w:t>
      </w:r>
    </w:p>
    <w:sectPr w:rsidR="00242F08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1FF65" w14:textId="77777777" w:rsidR="0043483D" w:rsidRDefault="0043483D">
      <w:r>
        <w:separator/>
      </w:r>
    </w:p>
    <w:p w14:paraId="52CF90EB" w14:textId="77777777" w:rsidR="0043483D" w:rsidRDefault="0043483D"/>
  </w:endnote>
  <w:endnote w:type="continuationSeparator" w:id="0">
    <w:p w14:paraId="52758DFA" w14:textId="77777777" w:rsidR="0043483D" w:rsidRDefault="0043483D">
      <w:r>
        <w:continuationSeparator/>
      </w:r>
    </w:p>
    <w:p w14:paraId="02D481DF" w14:textId="77777777" w:rsidR="0043483D" w:rsidRDefault="0043483D"/>
  </w:endnote>
  <w:endnote w:type="continuationNotice" w:id="1">
    <w:p w14:paraId="2DD262F1" w14:textId="77777777" w:rsidR="0043483D" w:rsidRDefault="004348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FMGN L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AAC2B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B8D3C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7C68AC" w14:paraId="7EE9B8E1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68D62611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7A7F40E6" w14:textId="63BD10AB" w:rsidR="002F71BB" w:rsidRPr="004C7E1D" w:rsidRDefault="00242F0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A21D5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67667D5B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7C68AC" w14:paraId="5651E892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64CCF7A6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2645942A" w14:textId="16B7420E" w:rsidR="00D17084" w:rsidRPr="004C7E1D" w:rsidRDefault="00242F08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7012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1F5416A9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BB83" w14:textId="77777777" w:rsidR="0043483D" w:rsidRDefault="0043483D">
      <w:r>
        <w:separator/>
      </w:r>
    </w:p>
    <w:p w14:paraId="15EC5FA4" w14:textId="77777777" w:rsidR="0043483D" w:rsidRDefault="0043483D"/>
  </w:footnote>
  <w:footnote w:type="continuationSeparator" w:id="0">
    <w:p w14:paraId="1D7DC2FD" w14:textId="77777777" w:rsidR="0043483D" w:rsidRDefault="0043483D">
      <w:r>
        <w:continuationSeparator/>
      </w:r>
    </w:p>
    <w:p w14:paraId="7CAE228C" w14:textId="77777777" w:rsidR="0043483D" w:rsidRDefault="0043483D"/>
  </w:footnote>
  <w:footnote w:type="continuationNotice" w:id="1">
    <w:p w14:paraId="52A1A263" w14:textId="77777777" w:rsidR="0043483D" w:rsidRDefault="004348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C256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7C68AC" w14:paraId="1C4D3D15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706636B2" w14:textId="77777777" w:rsidR="00527BD4" w:rsidRPr="00275984" w:rsidRDefault="00527BD4" w:rsidP="00BF4427">
          <w:pPr>
            <w:pStyle w:val="Huisstijl-Rubricering"/>
          </w:pPr>
        </w:p>
      </w:tc>
    </w:tr>
  </w:tbl>
  <w:p w14:paraId="5A2D1031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7C68AC" w14:paraId="7293E684" w14:textId="77777777" w:rsidTr="003B528D">
      <w:tc>
        <w:tcPr>
          <w:tcW w:w="2160" w:type="dxa"/>
          <w:shd w:val="clear" w:color="auto" w:fill="auto"/>
        </w:tcPr>
        <w:p w14:paraId="0DD2FF2C" w14:textId="77777777" w:rsidR="002F71BB" w:rsidRPr="000407BB" w:rsidRDefault="00242F08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7C68AC" w14:paraId="11EA0D1D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2EFF4440" w14:textId="77777777" w:rsidR="00E35CF4" w:rsidRPr="005D283A" w:rsidRDefault="00242F08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42068739</w:t>
          </w:r>
        </w:p>
      </w:tc>
    </w:tr>
  </w:tbl>
  <w:p w14:paraId="5B05DE69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C68AC" w14:paraId="536250B1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033BC916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279E0AEA" w14:textId="77777777" w:rsidR="00704845" w:rsidRDefault="00242F08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6736C799" wp14:editId="3B9428AD">
                <wp:extent cx="2447925" cy="1657350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157625" w14:textId="77777777" w:rsidR="00483ECA" w:rsidRDefault="00483ECA" w:rsidP="00D037A9"/>
      </w:tc>
    </w:tr>
  </w:tbl>
  <w:p w14:paraId="7DBE7BD3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7C68AC" w14:paraId="3AE9B43C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0FA15294" w14:textId="77777777" w:rsidR="00527BD4" w:rsidRPr="00963440" w:rsidRDefault="00242F08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7C68AC" w14:paraId="44FC696F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32B42BAD" w14:textId="77777777" w:rsidR="00093ABC" w:rsidRPr="00963440" w:rsidRDefault="00093ABC" w:rsidP="00963440"/>
      </w:tc>
    </w:tr>
    <w:tr w:rsidR="007C68AC" w14:paraId="2F240299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22659C25" w14:textId="77777777" w:rsidR="00A604D3" w:rsidRPr="00963440" w:rsidRDefault="00A604D3" w:rsidP="00963440"/>
      </w:tc>
    </w:tr>
    <w:tr w:rsidR="007C68AC" w14:paraId="58B733D5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384622E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074C6A45" w14:textId="77777777" w:rsidR="006F273B" w:rsidRDefault="006F273B" w:rsidP="00BC4AE3">
    <w:pPr>
      <w:pStyle w:val="Koptekst"/>
    </w:pPr>
  </w:p>
  <w:p w14:paraId="19957E29" w14:textId="77777777" w:rsidR="00153BD0" w:rsidRDefault="00153BD0" w:rsidP="00BC4AE3">
    <w:pPr>
      <w:pStyle w:val="Koptekst"/>
    </w:pPr>
  </w:p>
  <w:p w14:paraId="17159B00" w14:textId="77777777" w:rsidR="0044605E" w:rsidRDefault="0044605E" w:rsidP="00BC4AE3">
    <w:pPr>
      <w:pStyle w:val="Koptekst"/>
    </w:pPr>
  </w:p>
  <w:p w14:paraId="32E81A01" w14:textId="77777777" w:rsidR="0044605E" w:rsidRDefault="0044605E" w:rsidP="00BC4AE3">
    <w:pPr>
      <w:pStyle w:val="Koptekst"/>
    </w:pPr>
  </w:p>
  <w:p w14:paraId="0D3A6B63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3396681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32A01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D0A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3637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E411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4CE4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162C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DA39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7219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614"/>
    <w:multiLevelType w:val="hybridMultilevel"/>
    <w:tmpl w:val="20C232A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55FEF"/>
    <w:multiLevelType w:val="hybridMultilevel"/>
    <w:tmpl w:val="50F0923E"/>
    <w:lvl w:ilvl="0" w:tplc="507E5AB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79C605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3A6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1425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E0A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DD05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CC93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BEEB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18B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96463"/>
    <w:multiLevelType w:val="hybridMultilevel"/>
    <w:tmpl w:val="0856498E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2564919">
    <w:abstractNumId w:val="10"/>
  </w:num>
  <w:num w:numId="2" w16cid:durableId="196739669">
    <w:abstractNumId w:val="7"/>
  </w:num>
  <w:num w:numId="3" w16cid:durableId="539784625">
    <w:abstractNumId w:val="6"/>
  </w:num>
  <w:num w:numId="4" w16cid:durableId="655113742">
    <w:abstractNumId w:val="5"/>
  </w:num>
  <w:num w:numId="5" w16cid:durableId="2081782969">
    <w:abstractNumId w:val="4"/>
  </w:num>
  <w:num w:numId="6" w16cid:durableId="1760328521">
    <w:abstractNumId w:val="8"/>
  </w:num>
  <w:num w:numId="7" w16cid:durableId="56317675">
    <w:abstractNumId w:val="3"/>
  </w:num>
  <w:num w:numId="8" w16cid:durableId="1201087580">
    <w:abstractNumId w:val="2"/>
  </w:num>
  <w:num w:numId="9" w16cid:durableId="645663707">
    <w:abstractNumId w:val="1"/>
  </w:num>
  <w:num w:numId="10" w16cid:durableId="1747341818">
    <w:abstractNumId w:val="0"/>
  </w:num>
  <w:num w:numId="11" w16cid:durableId="2074041990">
    <w:abstractNumId w:val="9"/>
  </w:num>
  <w:num w:numId="12" w16cid:durableId="1295406416">
    <w:abstractNumId w:val="12"/>
  </w:num>
  <w:num w:numId="13" w16cid:durableId="352071988">
    <w:abstractNumId w:val="15"/>
  </w:num>
  <w:num w:numId="14" w16cid:durableId="896630474">
    <w:abstractNumId w:val="13"/>
  </w:num>
  <w:num w:numId="15" w16cid:durableId="293021364">
    <w:abstractNumId w:val="14"/>
  </w:num>
  <w:num w:numId="16" w16cid:durableId="14910340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41B41"/>
    <w:rsid w:val="00051B21"/>
    <w:rsid w:val="0005404B"/>
    <w:rsid w:val="0005447D"/>
    <w:rsid w:val="000546DE"/>
    <w:rsid w:val="0006024D"/>
    <w:rsid w:val="00062055"/>
    <w:rsid w:val="00065462"/>
    <w:rsid w:val="00067692"/>
    <w:rsid w:val="00071F28"/>
    <w:rsid w:val="00074079"/>
    <w:rsid w:val="000765B6"/>
    <w:rsid w:val="000819D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5020"/>
    <w:rsid w:val="000C65BB"/>
    <w:rsid w:val="000C7119"/>
    <w:rsid w:val="000D0225"/>
    <w:rsid w:val="000D249E"/>
    <w:rsid w:val="000D4500"/>
    <w:rsid w:val="000D6399"/>
    <w:rsid w:val="000E1112"/>
    <w:rsid w:val="000E5886"/>
    <w:rsid w:val="000E6621"/>
    <w:rsid w:val="000E7895"/>
    <w:rsid w:val="000F161D"/>
    <w:rsid w:val="000F1B4E"/>
    <w:rsid w:val="000F1FFF"/>
    <w:rsid w:val="000F521E"/>
    <w:rsid w:val="00100203"/>
    <w:rsid w:val="00104B4D"/>
    <w:rsid w:val="0011477F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61DC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2989"/>
    <w:rsid w:val="00194A00"/>
    <w:rsid w:val="00196A28"/>
    <w:rsid w:val="00196B8B"/>
    <w:rsid w:val="00197A4A"/>
    <w:rsid w:val="001A0BFA"/>
    <w:rsid w:val="001A1608"/>
    <w:rsid w:val="001A2BEA"/>
    <w:rsid w:val="001A325F"/>
    <w:rsid w:val="001A4E85"/>
    <w:rsid w:val="001A6D93"/>
    <w:rsid w:val="001B2BBA"/>
    <w:rsid w:val="001B35FA"/>
    <w:rsid w:val="001B593E"/>
    <w:rsid w:val="001B77E7"/>
    <w:rsid w:val="001C006F"/>
    <w:rsid w:val="001C11C8"/>
    <w:rsid w:val="001C2C36"/>
    <w:rsid w:val="001C32EC"/>
    <w:rsid w:val="001C38BD"/>
    <w:rsid w:val="001C4D5A"/>
    <w:rsid w:val="001E0256"/>
    <w:rsid w:val="001E1BAC"/>
    <w:rsid w:val="001E34C6"/>
    <w:rsid w:val="001E3ACB"/>
    <w:rsid w:val="001E5581"/>
    <w:rsid w:val="001F0927"/>
    <w:rsid w:val="001F3C70"/>
    <w:rsid w:val="001F3F74"/>
    <w:rsid w:val="00200D88"/>
    <w:rsid w:val="00201C09"/>
    <w:rsid w:val="00201F68"/>
    <w:rsid w:val="00204C34"/>
    <w:rsid w:val="00210BA3"/>
    <w:rsid w:val="00212F2A"/>
    <w:rsid w:val="00214F2B"/>
    <w:rsid w:val="00215356"/>
    <w:rsid w:val="002153B5"/>
    <w:rsid w:val="00215D8B"/>
    <w:rsid w:val="00217880"/>
    <w:rsid w:val="00222D66"/>
    <w:rsid w:val="0022441A"/>
    <w:rsid w:val="00224A8A"/>
    <w:rsid w:val="002309A8"/>
    <w:rsid w:val="002363A2"/>
    <w:rsid w:val="00236CFE"/>
    <w:rsid w:val="002428E3"/>
    <w:rsid w:val="00242F08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4E04"/>
    <w:rsid w:val="00275984"/>
    <w:rsid w:val="00275EB4"/>
    <w:rsid w:val="0027612E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0CDC"/>
    <w:rsid w:val="002B153C"/>
    <w:rsid w:val="002B52FC"/>
    <w:rsid w:val="002B7980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4C3"/>
    <w:rsid w:val="002F258D"/>
    <w:rsid w:val="002F3F37"/>
    <w:rsid w:val="002F493B"/>
    <w:rsid w:val="002F4ED5"/>
    <w:rsid w:val="002F5147"/>
    <w:rsid w:val="002F5A0B"/>
    <w:rsid w:val="002F71BB"/>
    <w:rsid w:val="002F7ABD"/>
    <w:rsid w:val="00307918"/>
    <w:rsid w:val="00307B3C"/>
    <w:rsid w:val="00310EF2"/>
    <w:rsid w:val="003115A6"/>
    <w:rsid w:val="00312597"/>
    <w:rsid w:val="00320059"/>
    <w:rsid w:val="00322836"/>
    <w:rsid w:val="00334154"/>
    <w:rsid w:val="003341D0"/>
    <w:rsid w:val="003372C4"/>
    <w:rsid w:val="00341FA0"/>
    <w:rsid w:val="00342374"/>
    <w:rsid w:val="003436D5"/>
    <w:rsid w:val="00344F3D"/>
    <w:rsid w:val="00345299"/>
    <w:rsid w:val="00351A8D"/>
    <w:rsid w:val="003526BB"/>
    <w:rsid w:val="00352BCF"/>
    <w:rsid w:val="00353932"/>
    <w:rsid w:val="0035464B"/>
    <w:rsid w:val="00356D2B"/>
    <w:rsid w:val="00357135"/>
    <w:rsid w:val="00361A56"/>
    <w:rsid w:val="0036252A"/>
    <w:rsid w:val="00364D9D"/>
    <w:rsid w:val="00371048"/>
    <w:rsid w:val="00372B67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963C8"/>
    <w:rsid w:val="003A06C8"/>
    <w:rsid w:val="003A0D7C"/>
    <w:rsid w:val="003A2DF3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927"/>
    <w:rsid w:val="003F1F6B"/>
    <w:rsid w:val="003F3757"/>
    <w:rsid w:val="003F44B7"/>
    <w:rsid w:val="003F6A3A"/>
    <w:rsid w:val="003F6C5A"/>
    <w:rsid w:val="004008E9"/>
    <w:rsid w:val="00405133"/>
    <w:rsid w:val="00407991"/>
    <w:rsid w:val="0041019E"/>
    <w:rsid w:val="00413D48"/>
    <w:rsid w:val="00414311"/>
    <w:rsid w:val="00424A60"/>
    <w:rsid w:val="004302E9"/>
    <w:rsid w:val="00434042"/>
    <w:rsid w:val="00434500"/>
    <w:rsid w:val="0043483D"/>
    <w:rsid w:val="004411B2"/>
    <w:rsid w:val="00441AC2"/>
    <w:rsid w:val="0044249B"/>
    <w:rsid w:val="004425A7"/>
    <w:rsid w:val="00442E26"/>
    <w:rsid w:val="0044605E"/>
    <w:rsid w:val="0045023C"/>
    <w:rsid w:val="00450C40"/>
    <w:rsid w:val="00451A5B"/>
    <w:rsid w:val="00452BCD"/>
    <w:rsid w:val="00452CEA"/>
    <w:rsid w:val="004540A1"/>
    <w:rsid w:val="00454521"/>
    <w:rsid w:val="004607AD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86106"/>
    <w:rsid w:val="0049501A"/>
    <w:rsid w:val="00496319"/>
    <w:rsid w:val="0049657E"/>
    <w:rsid w:val="00497279"/>
    <w:rsid w:val="004A010B"/>
    <w:rsid w:val="004A038E"/>
    <w:rsid w:val="004A1BB7"/>
    <w:rsid w:val="004A21D5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1688"/>
    <w:rsid w:val="004C7797"/>
    <w:rsid w:val="004C7E1D"/>
    <w:rsid w:val="004D065C"/>
    <w:rsid w:val="004D33FE"/>
    <w:rsid w:val="004D39A8"/>
    <w:rsid w:val="004D4703"/>
    <w:rsid w:val="004D505E"/>
    <w:rsid w:val="004D67E8"/>
    <w:rsid w:val="004D72CA"/>
    <w:rsid w:val="004D7B98"/>
    <w:rsid w:val="004E2242"/>
    <w:rsid w:val="004E24CF"/>
    <w:rsid w:val="004F0F6D"/>
    <w:rsid w:val="004F2483"/>
    <w:rsid w:val="004F42FF"/>
    <w:rsid w:val="004F44C2"/>
    <w:rsid w:val="004F4F1F"/>
    <w:rsid w:val="004F5024"/>
    <w:rsid w:val="004F6BF8"/>
    <w:rsid w:val="004F7991"/>
    <w:rsid w:val="00500DA0"/>
    <w:rsid w:val="00505262"/>
    <w:rsid w:val="00506591"/>
    <w:rsid w:val="005107B1"/>
    <w:rsid w:val="00513974"/>
    <w:rsid w:val="00516022"/>
    <w:rsid w:val="00521CEE"/>
    <w:rsid w:val="005220C5"/>
    <w:rsid w:val="00527BD4"/>
    <w:rsid w:val="00533061"/>
    <w:rsid w:val="00533FA1"/>
    <w:rsid w:val="00534C77"/>
    <w:rsid w:val="00537A3B"/>
    <w:rsid w:val="005403C8"/>
    <w:rsid w:val="00541AD9"/>
    <w:rsid w:val="005429DC"/>
    <w:rsid w:val="005565F9"/>
    <w:rsid w:val="005617A7"/>
    <w:rsid w:val="00561FC4"/>
    <w:rsid w:val="005639D2"/>
    <w:rsid w:val="00565739"/>
    <w:rsid w:val="00567908"/>
    <w:rsid w:val="00573041"/>
    <w:rsid w:val="00575B80"/>
    <w:rsid w:val="005768E4"/>
    <w:rsid w:val="00577559"/>
    <w:rsid w:val="005819CE"/>
    <w:rsid w:val="0058298D"/>
    <w:rsid w:val="005838D9"/>
    <w:rsid w:val="00586B22"/>
    <w:rsid w:val="00590595"/>
    <w:rsid w:val="00593C2B"/>
    <w:rsid w:val="00595231"/>
    <w:rsid w:val="00595CBB"/>
    <w:rsid w:val="00596166"/>
    <w:rsid w:val="00597DB4"/>
    <w:rsid w:val="00597F64"/>
    <w:rsid w:val="005A1AF5"/>
    <w:rsid w:val="005A207F"/>
    <w:rsid w:val="005A2F35"/>
    <w:rsid w:val="005A7512"/>
    <w:rsid w:val="005B143F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2D3A"/>
    <w:rsid w:val="005F62D3"/>
    <w:rsid w:val="005F6D11"/>
    <w:rsid w:val="00600CF0"/>
    <w:rsid w:val="00601191"/>
    <w:rsid w:val="006048F4"/>
    <w:rsid w:val="0060660A"/>
    <w:rsid w:val="00610079"/>
    <w:rsid w:val="00610A24"/>
    <w:rsid w:val="00613B1D"/>
    <w:rsid w:val="006172CB"/>
    <w:rsid w:val="00617311"/>
    <w:rsid w:val="00617A44"/>
    <w:rsid w:val="006202B6"/>
    <w:rsid w:val="006205C0"/>
    <w:rsid w:val="00623CB2"/>
    <w:rsid w:val="00625CD0"/>
    <w:rsid w:val="00625DE4"/>
    <w:rsid w:val="0062627D"/>
    <w:rsid w:val="00627432"/>
    <w:rsid w:val="00630C3F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1FA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92D91"/>
    <w:rsid w:val="006A10F8"/>
    <w:rsid w:val="006A2100"/>
    <w:rsid w:val="006A4B45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D416E"/>
    <w:rsid w:val="006E3546"/>
    <w:rsid w:val="006E3FA9"/>
    <w:rsid w:val="006E7D82"/>
    <w:rsid w:val="006F038F"/>
    <w:rsid w:val="006F0F93"/>
    <w:rsid w:val="006F273B"/>
    <w:rsid w:val="006F31F2"/>
    <w:rsid w:val="00704845"/>
    <w:rsid w:val="00705142"/>
    <w:rsid w:val="0070579F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3E1D"/>
    <w:rsid w:val="00735D88"/>
    <w:rsid w:val="0073720D"/>
    <w:rsid w:val="00737507"/>
    <w:rsid w:val="00740712"/>
    <w:rsid w:val="00741309"/>
    <w:rsid w:val="00742AB9"/>
    <w:rsid w:val="00750CF0"/>
    <w:rsid w:val="00751A6A"/>
    <w:rsid w:val="00754AD6"/>
    <w:rsid w:val="00754FBF"/>
    <w:rsid w:val="007615AC"/>
    <w:rsid w:val="00764585"/>
    <w:rsid w:val="007664A6"/>
    <w:rsid w:val="00767FEF"/>
    <w:rsid w:val="007709EF"/>
    <w:rsid w:val="00783559"/>
    <w:rsid w:val="007846ED"/>
    <w:rsid w:val="00785C3B"/>
    <w:rsid w:val="00790FCD"/>
    <w:rsid w:val="00797AA5"/>
    <w:rsid w:val="007A26BD"/>
    <w:rsid w:val="007A3A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68AC"/>
    <w:rsid w:val="007C7573"/>
    <w:rsid w:val="007D339F"/>
    <w:rsid w:val="007E14E4"/>
    <w:rsid w:val="007E2A83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240D"/>
    <w:rsid w:val="00833695"/>
    <w:rsid w:val="008336B7"/>
    <w:rsid w:val="00833A8E"/>
    <w:rsid w:val="0084255A"/>
    <w:rsid w:val="00842CD8"/>
    <w:rsid w:val="008431FA"/>
    <w:rsid w:val="008547BA"/>
    <w:rsid w:val="008553C7"/>
    <w:rsid w:val="008565C4"/>
    <w:rsid w:val="00857FEB"/>
    <w:rsid w:val="008601AF"/>
    <w:rsid w:val="00872271"/>
    <w:rsid w:val="008731F6"/>
    <w:rsid w:val="00874982"/>
    <w:rsid w:val="00875CDA"/>
    <w:rsid w:val="008762B6"/>
    <w:rsid w:val="00883137"/>
    <w:rsid w:val="00892BA5"/>
    <w:rsid w:val="008A08AC"/>
    <w:rsid w:val="008A1070"/>
    <w:rsid w:val="008A1F5D"/>
    <w:rsid w:val="008A28F5"/>
    <w:rsid w:val="008A7782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0870"/>
    <w:rsid w:val="008D1583"/>
    <w:rsid w:val="008D5C0D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046"/>
    <w:rsid w:val="00901FE5"/>
    <w:rsid w:val="0090271B"/>
    <w:rsid w:val="00910642"/>
    <w:rsid w:val="00910A65"/>
    <w:rsid w:val="00910DDF"/>
    <w:rsid w:val="00921123"/>
    <w:rsid w:val="00921861"/>
    <w:rsid w:val="00924639"/>
    <w:rsid w:val="009259FF"/>
    <w:rsid w:val="0092611E"/>
    <w:rsid w:val="00926F1F"/>
    <w:rsid w:val="00926F4B"/>
    <w:rsid w:val="00930774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0DF3"/>
    <w:rsid w:val="00941B16"/>
    <w:rsid w:val="00946703"/>
    <w:rsid w:val="009528B2"/>
    <w:rsid w:val="009607C4"/>
    <w:rsid w:val="00962F2A"/>
    <w:rsid w:val="00963440"/>
    <w:rsid w:val="0097012C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2DA"/>
    <w:rsid w:val="009A3B71"/>
    <w:rsid w:val="009A5914"/>
    <w:rsid w:val="009A5DA8"/>
    <w:rsid w:val="009A61BC"/>
    <w:rsid w:val="009B0138"/>
    <w:rsid w:val="009B0FE9"/>
    <w:rsid w:val="009B173A"/>
    <w:rsid w:val="009B5846"/>
    <w:rsid w:val="009B601B"/>
    <w:rsid w:val="009B6D61"/>
    <w:rsid w:val="009C3F20"/>
    <w:rsid w:val="009C64FB"/>
    <w:rsid w:val="009C7CA1"/>
    <w:rsid w:val="009D043D"/>
    <w:rsid w:val="009D25E9"/>
    <w:rsid w:val="009D716F"/>
    <w:rsid w:val="009E3B07"/>
    <w:rsid w:val="009F3259"/>
    <w:rsid w:val="009F541F"/>
    <w:rsid w:val="009F6CA8"/>
    <w:rsid w:val="00A056DE"/>
    <w:rsid w:val="00A0678A"/>
    <w:rsid w:val="00A11F19"/>
    <w:rsid w:val="00A1289E"/>
    <w:rsid w:val="00A128AD"/>
    <w:rsid w:val="00A17C84"/>
    <w:rsid w:val="00A20730"/>
    <w:rsid w:val="00A21E76"/>
    <w:rsid w:val="00A23BC8"/>
    <w:rsid w:val="00A2478F"/>
    <w:rsid w:val="00A2531F"/>
    <w:rsid w:val="00A2573C"/>
    <w:rsid w:val="00A30E68"/>
    <w:rsid w:val="00A31933"/>
    <w:rsid w:val="00A32073"/>
    <w:rsid w:val="00A34AA0"/>
    <w:rsid w:val="00A41FE2"/>
    <w:rsid w:val="00A421A1"/>
    <w:rsid w:val="00A42426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27B"/>
    <w:rsid w:val="00A773CC"/>
    <w:rsid w:val="00A77F6F"/>
    <w:rsid w:val="00A80DF0"/>
    <w:rsid w:val="00A81F70"/>
    <w:rsid w:val="00A831FD"/>
    <w:rsid w:val="00A83352"/>
    <w:rsid w:val="00A845D0"/>
    <w:rsid w:val="00A850A2"/>
    <w:rsid w:val="00A850F1"/>
    <w:rsid w:val="00A91FA3"/>
    <w:rsid w:val="00A927D3"/>
    <w:rsid w:val="00A9429A"/>
    <w:rsid w:val="00AA0A01"/>
    <w:rsid w:val="00AA1C24"/>
    <w:rsid w:val="00AA310A"/>
    <w:rsid w:val="00AA70B0"/>
    <w:rsid w:val="00AA7FC9"/>
    <w:rsid w:val="00AB237D"/>
    <w:rsid w:val="00AB50E6"/>
    <w:rsid w:val="00AB5933"/>
    <w:rsid w:val="00AC1789"/>
    <w:rsid w:val="00AC2F64"/>
    <w:rsid w:val="00AD1A7C"/>
    <w:rsid w:val="00AD34B3"/>
    <w:rsid w:val="00AD5B44"/>
    <w:rsid w:val="00AD7608"/>
    <w:rsid w:val="00AE013D"/>
    <w:rsid w:val="00AE11B7"/>
    <w:rsid w:val="00AE18BA"/>
    <w:rsid w:val="00AE3069"/>
    <w:rsid w:val="00AE403C"/>
    <w:rsid w:val="00AE7130"/>
    <w:rsid w:val="00AE7F68"/>
    <w:rsid w:val="00AF2321"/>
    <w:rsid w:val="00AF52F6"/>
    <w:rsid w:val="00AF57B9"/>
    <w:rsid w:val="00AF7237"/>
    <w:rsid w:val="00B0043A"/>
    <w:rsid w:val="00B00D75"/>
    <w:rsid w:val="00B0690C"/>
    <w:rsid w:val="00B070CB"/>
    <w:rsid w:val="00B12456"/>
    <w:rsid w:val="00B132B0"/>
    <w:rsid w:val="00B13701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150A"/>
    <w:rsid w:val="00B425F0"/>
    <w:rsid w:val="00B42DFA"/>
    <w:rsid w:val="00B462A8"/>
    <w:rsid w:val="00B50571"/>
    <w:rsid w:val="00B531DD"/>
    <w:rsid w:val="00B55014"/>
    <w:rsid w:val="00B62232"/>
    <w:rsid w:val="00B626DD"/>
    <w:rsid w:val="00B64056"/>
    <w:rsid w:val="00B701BD"/>
    <w:rsid w:val="00B70BF3"/>
    <w:rsid w:val="00B70D24"/>
    <w:rsid w:val="00B70E51"/>
    <w:rsid w:val="00B71DC2"/>
    <w:rsid w:val="00B804B6"/>
    <w:rsid w:val="00B80DB6"/>
    <w:rsid w:val="00B81AD2"/>
    <w:rsid w:val="00B81AEC"/>
    <w:rsid w:val="00B83261"/>
    <w:rsid w:val="00B83CED"/>
    <w:rsid w:val="00B84290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1CEB"/>
    <w:rsid w:val="00BC1FEA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655"/>
    <w:rsid w:val="00BE7B41"/>
    <w:rsid w:val="00BF4427"/>
    <w:rsid w:val="00BF46B6"/>
    <w:rsid w:val="00BF5675"/>
    <w:rsid w:val="00C03355"/>
    <w:rsid w:val="00C15A91"/>
    <w:rsid w:val="00C206F1"/>
    <w:rsid w:val="00C2159D"/>
    <w:rsid w:val="00C217E1"/>
    <w:rsid w:val="00C219B1"/>
    <w:rsid w:val="00C231E2"/>
    <w:rsid w:val="00C26BEE"/>
    <w:rsid w:val="00C2703D"/>
    <w:rsid w:val="00C352B6"/>
    <w:rsid w:val="00C37991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77C51"/>
    <w:rsid w:val="00C806AE"/>
    <w:rsid w:val="00C82662"/>
    <w:rsid w:val="00C8669F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B1711"/>
    <w:rsid w:val="00CC15DE"/>
    <w:rsid w:val="00CC6290"/>
    <w:rsid w:val="00CC641F"/>
    <w:rsid w:val="00CD233D"/>
    <w:rsid w:val="00CD362D"/>
    <w:rsid w:val="00CD5403"/>
    <w:rsid w:val="00CE101D"/>
    <w:rsid w:val="00CE1C84"/>
    <w:rsid w:val="00CE4E63"/>
    <w:rsid w:val="00CE5055"/>
    <w:rsid w:val="00CE54C9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343B"/>
    <w:rsid w:val="00D13B45"/>
    <w:rsid w:val="00D17084"/>
    <w:rsid w:val="00D1791D"/>
    <w:rsid w:val="00D21E4B"/>
    <w:rsid w:val="00D2232B"/>
    <w:rsid w:val="00D22588"/>
    <w:rsid w:val="00D22689"/>
    <w:rsid w:val="00D23522"/>
    <w:rsid w:val="00D23B58"/>
    <w:rsid w:val="00D264D6"/>
    <w:rsid w:val="00D26FB7"/>
    <w:rsid w:val="00D31E2D"/>
    <w:rsid w:val="00D33144"/>
    <w:rsid w:val="00D33BF0"/>
    <w:rsid w:val="00D33F30"/>
    <w:rsid w:val="00D34892"/>
    <w:rsid w:val="00D36447"/>
    <w:rsid w:val="00D41CE8"/>
    <w:rsid w:val="00D44B73"/>
    <w:rsid w:val="00D45993"/>
    <w:rsid w:val="00D47036"/>
    <w:rsid w:val="00D516BE"/>
    <w:rsid w:val="00D53D62"/>
    <w:rsid w:val="00D5423B"/>
    <w:rsid w:val="00D54F4E"/>
    <w:rsid w:val="00D55969"/>
    <w:rsid w:val="00D601AD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920"/>
    <w:rsid w:val="00D87D03"/>
    <w:rsid w:val="00D93170"/>
    <w:rsid w:val="00D9561B"/>
    <w:rsid w:val="00D95C88"/>
    <w:rsid w:val="00D973F7"/>
    <w:rsid w:val="00D97B2E"/>
    <w:rsid w:val="00DA1BA1"/>
    <w:rsid w:val="00DA241E"/>
    <w:rsid w:val="00DA51B5"/>
    <w:rsid w:val="00DB36FE"/>
    <w:rsid w:val="00DB38E3"/>
    <w:rsid w:val="00DB533A"/>
    <w:rsid w:val="00DB6307"/>
    <w:rsid w:val="00DC14A8"/>
    <w:rsid w:val="00DC18F3"/>
    <w:rsid w:val="00DC1ABA"/>
    <w:rsid w:val="00DC2443"/>
    <w:rsid w:val="00DC258B"/>
    <w:rsid w:val="00DC691C"/>
    <w:rsid w:val="00DD1DCD"/>
    <w:rsid w:val="00DD338F"/>
    <w:rsid w:val="00DD3404"/>
    <w:rsid w:val="00DD66F2"/>
    <w:rsid w:val="00DD6EE0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6D29"/>
    <w:rsid w:val="00DF7283"/>
    <w:rsid w:val="00E01A59"/>
    <w:rsid w:val="00E033D4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3134"/>
    <w:rsid w:val="00E35710"/>
    <w:rsid w:val="00E35CF4"/>
    <w:rsid w:val="00E3731D"/>
    <w:rsid w:val="00E37811"/>
    <w:rsid w:val="00E3789C"/>
    <w:rsid w:val="00E468E4"/>
    <w:rsid w:val="00E51469"/>
    <w:rsid w:val="00E54114"/>
    <w:rsid w:val="00E6144F"/>
    <w:rsid w:val="00E62709"/>
    <w:rsid w:val="00E634E3"/>
    <w:rsid w:val="00E64111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213C"/>
    <w:rsid w:val="00E93424"/>
    <w:rsid w:val="00E948A8"/>
    <w:rsid w:val="00E94D82"/>
    <w:rsid w:val="00E972A2"/>
    <w:rsid w:val="00EA5BA2"/>
    <w:rsid w:val="00EB73E0"/>
    <w:rsid w:val="00EB76A1"/>
    <w:rsid w:val="00EC0DFF"/>
    <w:rsid w:val="00EC237D"/>
    <w:rsid w:val="00EC25AB"/>
    <w:rsid w:val="00EC25B9"/>
    <w:rsid w:val="00EC2927"/>
    <w:rsid w:val="00EC4D0E"/>
    <w:rsid w:val="00EC4E2B"/>
    <w:rsid w:val="00EC782A"/>
    <w:rsid w:val="00ED072A"/>
    <w:rsid w:val="00ED2F32"/>
    <w:rsid w:val="00ED539E"/>
    <w:rsid w:val="00ED576F"/>
    <w:rsid w:val="00ED5E4D"/>
    <w:rsid w:val="00EE22AD"/>
    <w:rsid w:val="00EE4A1F"/>
    <w:rsid w:val="00EE4C2D"/>
    <w:rsid w:val="00EF0CCB"/>
    <w:rsid w:val="00EF1B5A"/>
    <w:rsid w:val="00EF24FB"/>
    <w:rsid w:val="00EF2CCA"/>
    <w:rsid w:val="00EF4D48"/>
    <w:rsid w:val="00EF60DC"/>
    <w:rsid w:val="00EF6D31"/>
    <w:rsid w:val="00F00CCE"/>
    <w:rsid w:val="00F00F54"/>
    <w:rsid w:val="00F01557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5654B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6886"/>
    <w:rsid w:val="00F8713B"/>
    <w:rsid w:val="00F87E8C"/>
    <w:rsid w:val="00F904FB"/>
    <w:rsid w:val="00F93F9E"/>
    <w:rsid w:val="00F950BC"/>
    <w:rsid w:val="00FA26E0"/>
    <w:rsid w:val="00FA2CD7"/>
    <w:rsid w:val="00FA5AD5"/>
    <w:rsid w:val="00FA754B"/>
    <w:rsid w:val="00FA7882"/>
    <w:rsid w:val="00FB06ED"/>
    <w:rsid w:val="00FC08A4"/>
    <w:rsid w:val="00FC202F"/>
    <w:rsid w:val="00FC3165"/>
    <w:rsid w:val="00FC36AB"/>
    <w:rsid w:val="00FC4300"/>
    <w:rsid w:val="00FC430F"/>
    <w:rsid w:val="00FC7BBF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59933"/>
  <w15:docId w15:val="{92FB68C1-8075-4BD6-8D63-E0B0DC79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3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uiPriority w:val="99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Default">
    <w:name w:val="Default"/>
    <w:rsid w:val="00242F08"/>
    <w:pPr>
      <w:autoSpaceDE w:val="0"/>
      <w:autoSpaceDN w:val="0"/>
      <w:adjustRightInd w:val="0"/>
    </w:pPr>
    <w:rPr>
      <w:rFonts w:ascii="BFMGN L+ Univers" w:hAnsi="BFMGN L+ Univers" w:cs="BFMGN L+ Univers"/>
      <w:color w:val="000000"/>
      <w:sz w:val="24"/>
      <w:szCs w:val="24"/>
      <w:lang w:val="nl-NL" w:eastAsia="nl-NL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42F08"/>
    <w:rPr>
      <w:rFonts w:ascii="Verdana" w:hAnsi="Verdana"/>
      <w:sz w:val="13"/>
      <w:lang w:val="nl-NL" w:eastAsia="nl-NL"/>
    </w:rPr>
  </w:style>
  <w:style w:type="character" w:styleId="Voetnootmarkering">
    <w:name w:val="footnote reference"/>
    <w:basedOn w:val="Standaardalinea-lettertype"/>
    <w:uiPriority w:val="99"/>
    <w:unhideWhenUsed/>
    <w:rsid w:val="00242F08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42F0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42F08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242F08"/>
    <w:rPr>
      <w:lang w:val="nl-NL" w:eastAsia="nl-NL"/>
    </w:rPr>
  </w:style>
  <w:style w:type="paragraph" w:styleId="Lijstalinea">
    <w:name w:val="List Paragraph"/>
    <w:basedOn w:val="Standaard"/>
    <w:uiPriority w:val="34"/>
    <w:qFormat/>
    <w:rsid w:val="00901FE5"/>
    <w:pPr>
      <w:ind w:left="720"/>
      <w:contextualSpacing/>
    </w:pPr>
  </w:style>
  <w:style w:type="paragraph" w:styleId="Revisie">
    <w:name w:val="Revision"/>
    <w:hidden/>
    <w:uiPriority w:val="99"/>
    <w:semiHidden/>
    <w:rsid w:val="009B6D61"/>
    <w:rPr>
      <w:rFonts w:ascii="Verdana" w:hAnsi="Verdana"/>
      <w:sz w:val="18"/>
      <w:szCs w:val="24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8F6046"/>
    <w:rPr>
      <w:rFonts w:ascii="Verdana" w:hAnsi="Verdana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8F6046"/>
    <w:rPr>
      <w:rFonts w:ascii="Verdana" w:hAnsi="Verdana"/>
      <w:b/>
      <w:bCs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111</ap:Words>
  <ap:Characters>663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2024-01-30T11:59:00.0000000Z</lastPrinted>
  <dcterms:created xsi:type="dcterms:W3CDTF">2024-03-04T13:49:00.0000000Z</dcterms:created>
  <dcterms:modified xsi:type="dcterms:W3CDTF">2024-03-04T13:49:00.0000000Z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O201STI</vt:lpwstr>
  </property>
  <property fmtid="{D5CDD505-2E9C-101B-9397-08002B2CF9AE}" pid="3" name="Author">
    <vt:lpwstr>O201STI</vt:lpwstr>
  </property>
  <property fmtid="{D5CDD505-2E9C-101B-9397-08002B2CF9AE}" pid="4" name="cs_objectid">
    <vt:lpwstr>43731972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 overleg studentenreisvoorziening</vt:lpwstr>
  </property>
  <property fmtid="{D5CDD505-2E9C-101B-9397-08002B2CF9AE}" pid="9" name="ocw_directie">
    <vt:lpwstr>HO&amp;S/A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O201STI</vt:lpwstr>
  </property>
</Properties>
</file>