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EE2A9D" w14:paraId="14AE67D0" w14:textId="77777777"/>
        <w:p w:rsidR="00241BB9" w:rsidRDefault="00A3050F" w14:paraId="01D14B3E" w14:textId="77777777">
          <w:pPr>
            <w:spacing w:line="240" w:lineRule="auto"/>
          </w:pPr>
        </w:p>
      </w:sdtContent>
    </w:sdt>
    <w:p w:rsidR="00CD5856" w:rsidRDefault="00CD5856" w14:paraId="5540313C" w14:textId="77777777">
      <w:pPr>
        <w:spacing w:line="240" w:lineRule="auto"/>
      </w:pPr>
    </w:p>
    <w:p w:rsidR="00CD5856" w:rsidRDefault="00CD5856" w14:paraId="1AADAEFB" w14:textId="77777777"/>
    <w:p w:rsidR="00CD5856" w:rsidRDefault="00CD5856" w14:paraId="141E980C" w14:textId="77777777"/>
    <w:p w:rsidR="00CD5856" w:rsidRDefault="00CD5856" w14:paraId="74BBB50F" w14:textId="77777777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A3050F" w14:paraId="601E0333" w14:textId="77777777">
      <w:pPr>
        <w:pStyle w:val="Huisstijl-Aanhef"/>
      </w:pPr>
      <w:r>
        <w:t xml:space="preserve">Geachte </w:t>
      </w:r>
      <w:r>
        <w:t>voorzitter,</w:t>
      </w:r>
    </w:p>
    <w:p w:rsidR="00F92420" w:rsidP="00F92420" w:rsidRDefault="00CB056D" w14:paraId="06446D47" w14:textId="77777777">
      <w:bookmarkStart w:name="Text1" w:id="2"/>
      <w:r>
        <w:t>Hierbij bied ik u een derde nota van wijziging inzake het bovenvermelde voorstel van wet aan.</w:t>
      </w:r>
      <w:bookmarkEnd w:id="2"/>
    </w:p>
    <w:p w:rsidR="00F92420" w:rsidP="00F92420" w:rsidRDefault="00F92420" w14:paraId="2D71CFF2" w14:textId="77777777"/>
    <w:p w:rsidRPr="009A31BF" w:rsidR="00CD5856" w:rsidP="00F92420" w:rsidRDefault="00A3050F" w14:paraId="6353C7A5" w14:textId="0A20F55E">
      <w:r>
        <w:t>Hoogachtend,</w:t>
      </w:r>
    </w:p>
    <w:p w:rsidR="00BC481F" w:rsidP="00463DBC" w:rsidRDefault="00BC481F" w14:paraId="201EF2CA" w14:textId="42F0E8D8">
      <w:pPr>
        <w:spacing w:line="240" w:lineRule="auto"/>
        <w:rPr>
          <w:noProof/>
        </w:rPr>
      </w:pPr>
    </w:p>
    <w:p w:rsidR="00460290" w:rsidP="00460290" w:rsidRDefault="00F92420" w14:paraId="3238D466" w14:textId="33BFBF0A">
      <w:pPr>
        <w:pStyle w:val="Huisstijl-Ondertekeningvervolg"/>
        <w:rPr>
          <w:i w:val="0"/>
          <w:iCs/>
        </w:rPr>
      </w:pPr>
      <w:r>
        <w:rPr>
          <w:i w:val="0"/>
          <w:iCs/>
        </w:rPr>
        <w:t>d</w:t>
      </w:r>
      <w:r w:rsidR="00460290">
        <w:rPr>
          <w:i w:val="0"/>
          <w:iCs/>
        </w:rPr>
        <w:t xml:space="preserve">e </w:t>
      </w:r>
      <w:r w:rsidR="003C3E12">
        <w:rPr>
          <w:i w:val="0"/>
          <w:iCs/>
        </w:rPr>
        <w:t>m</w:t>
      </w:r>
      <w:r w:rsidR="00460290">
        <w:rPr>
          <w:i w:val="0"/>
          <w:iCs/>
        </w:rPr>
        <w:t xml:space="preserve">inister van Volksgezondheid, </w:t>
      </w:r>
      <w:r w:rsidR="00460290">
        <w:rPr>
          <w:i w:val="0"/>
          <w:iCs/>
        </w:rPr>
        <w:br/>
        <w:t xml:space="preserve">Welzijn en Sport, </w:t>
      </w:r>
    </w:p>
    <w:p w:rsidR="00170E90" w:rsidP="00460290" w:rsidRDefault="00170E90" w14:paraId="5E4C21DB" w14:textId="13F5DD61">
      <w:pPr>
        <w:pStyle w:val="Huisstijl-Ondertekeningvervolg"/>
        <w:rPr>
          <w:i w:val="0"/>
          <w:iCs/>
        </w:rPr>
      </w:pPr>
    </w:p>
    <w:p w:rsidR="00170E90" w:rsidP="00460290" w:rsidRDefault="00170E90" w14:paraId="5A3A850A" w14:textId="120EB052">
      <w:pPr>
        <w:pStyle w:val="Huisstijl-Ondertekeningvervolg"/>
        <w:rPr>
          <w:i w:val="0"/>
          <w:iCs/>
        </w:rPr>
      </w:pPr>
    </w:p>
    <w:p w:rsidR="00170E90" w:rsidP="00460290" w:rsidRDefault="00170E90" w14:paraId="588EEB8A" w14:textId="5E10AB29">
      <w:pPr>
        <w:pStyle w:val="Huisstijl-Ondertekeningvervolg"/>
        <w:rPr>
          <w:i w:val="0"/>
          <w:iCs/>
        </w:rPr>
      </w:pPr>
    </w:p>
    <w:p w:rsidR="00F92420" w:rsidP="00460290" w:rsidRDefault="00F92420" w14:paraId="40833D81" w14:textId="05DB5023">
      <w:pPr>
        <w:pStyle w:val="Huisstijl-Ondertekeningvervolg"/>
        <w:rPr>
          <w:i w:val="0"/>
          <w:iCs/>
        </w:rPr>
      </w:pPr>
    </w:p>
    <w:p w:rsidR="00F92420" w:rsidP="00460290" w:rsidRDefault="00F92420" w14:paraId="499E1320" w14:textId="77777777">
      <w:pPr>
        <w:pStyle w:val="Huisstijl-Ondertekeningvervolg"/>
        <w:rPr>
          <w:i w:val="0"/>
          <w:iCs/>
        </w:rPr>
      </w:pPr>
    </w:p>
    <w:p w:rsidR="00170E90" w:rsidP="00460290" w:rsidRDefault="00170E90" w14:paraId="54A087C7" w14:textId="2D85C96A">
      <w:pPr>
        <w:pStyle w:val="Huisstijl-Ondertekeningvervolg"/>
        <w:rPr>
          <w:i w:val="0"/>
          <w:iCs/>
        </w:rPr>
      </w:pPr>
    </w:p>
    <w:p w:rsidRPr="004F576A" w:rsidR="00460290" w:rsidP="00460290" w:rsidRDefault="00460290" w14:paraId="112573D8" w14:textId="371F6EC0">
      <w:pPr>
        <w:pStyle w:val="Huisstijl-Ondertekeningvervolg"/>
        <w:rPr>
          <w:i w:val="0"/>
          <w:iCs/>
        </w:rPr>
      </w:pPr>
      <w:r>
        <w:rPr>
          <w:i w:val="0"/>
          <w:iCs/>
        </w:rPr>
        <w:t>E</w:t>
      </w:r>
      <w:r w:rsidR="00F92420">
        <w:rPr>
          <w:i w:val="0"/>
          <w:iCs/>
        </w:rPr>
        <w:t>rnst</w:t>
      </w:r>
      <w:r>
        <w:rPr>
          <w:i w:val="0"/>
          <w:iCs/>
        </w:rPr>
        <w:t xml:space="preserve"> Kuipers </w:t>
      </w:r>
    </w:p>
    <w:p w:rsidR="00460290" w:rsidP="00463DBC" w:rsidRDefault="00460290" w14:paraId="2F217957" w14:textId="77777777">
      <w:pPr>
        <w:spacing w:line="240" w:lineRule="auto"/>
        <w:rPr>
          <w:noProof/>
        </w:rPr>
      </w:pPr>
    </w:p>
    <w:p w:rsidRPr="007B6A41" w:rsidR="00C62B6C" w:rsidP="00C62B6C" w:rsidRDefault="00C62B6C" w14:paraId="7B3390B5" w14:textId="0BA0C34E">
      <w:pPr>
        <w:spacing w:line="240" w:lineRule="atLeast"/>
        <w:rPr>
          <w:szCs w:val="18"/>
        </w:rPr>
      </w:pPr>
    </w:p>
    <w:p w:rsidR="00C95CA9" w:rsidRDefault="00C95CA9" w14:paraId="2BEB4794" w14:textId="77777777">
      <w:pPr>
        <w:spacing w:line="240" w:lineRule="auto"/>
        <w:rPr>
          <w:noProof/>
        </w:rPr>
      </w:pPr>
    </w:p>
    <w:p w:rsidR="00235AED" w:rsidP="00463DBC" w:rsidRDefault="00235AED" w14:paraId="7C25BC0C" w14:textId="77777777">
      <w:pPr>
        <w:spacing w:line="240" w:lineRule="auto"/>
        <w:rPr>
          <w:noProof/>
        </w:rPr>
      </w:pPr>
    </w:p>
    <w:sectPr w:rsidR="00235AED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87BC8" w14:textId="77777777" w:rsidR="00AD5975" w:rsidRDefault="00AD5975">
      <w:pPr>
        <w:spacing w:line="240" w:lineRule="auto"/>
      </w:pPr>
      <w:r>
        <w:separator/>
      </w:r>
    </w:p>
  </w:endnote>
  <w:endnote w:type="continuationSeparator" w:id="0">
    <w:p w14:paraId="7B67F914" w14:textId="77777777" w:rsidR="00AD5975" w:rsidRDefault="00AD59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5BB7F" w14:textId="3D01B423" w:rsidR="00DC7639" w:rsidRDefault="00F92420">
    <w:pPr>
      <w:pStyle w:val="Voettekst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3120" behindDoc="0" locked="1" layoutInCell="1" allowOverlap="1" wp14:anchorId="4347E3CD" wp14:editId="3EF44B83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185420"/>
              <wp:effectExtent l="7620" t="5080" r="8890" b="9525"/>
              <wp:wrapNone/>
              <wp:docPr id="1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185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274E41" w14:textId="77777777" w:rsidR="00DC7639" w:rsidRDefault="00A3050F" w:rsidP="00DC7639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4509BE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 xml:space="preserve"> NUMPAGES   \* MERGEFORMAT </w:instrText>
                          </w:r>
                          <w:r>
                            <w:fldChar w:fldCharType="separate"/>
                          </w:r>
                          <w:r w:rsidR="004509B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47E3CD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1" type="#_x0000_t202" style="position:absolute;margin-left:466.35pt;margin-top:805.15pt;width:99.2pt;height:14.6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" strokecolor="white">
              <v:textbox inset="0,0,0,0">
                <w:txbxContent>
                  <w:p w14:paraId="0A274E41" w14:textId="77777777" w:rsidR="00DC7639" w:rsidRDefault="00A3050F" w:rsidP="00DC7639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4509BE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 xml:space="preserve"> NUMPAGES   \* MERGEFORMAT </w:instrText>
                    </w:r>
                    <w:r>
                      <w:fldChar w:fldCharType="separate"/>
                    </w:r>
                    <w:r w:rsidR="004509BE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6C156" w14:textId="77777777" w:rsidR="00AD5975" w:rsidRDefault="00AD5975">
      <w:pPr>
        <w:spacing w:line="240" w:lineRule="auto"/>
      </w:pPr>
      <w:r>
        <w:separator/>
      </w:r>
    </w:p>
  </w:footnote>
  <w:footnote w:type="continuationSeparator" w:id="0">
    <w:p w14:paraId="31A302DA" w14:textId="77777777" w:rsidR="00AD5975" w:rsidRDefault="00AD59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61EA" w14:textId="782A47A6" w:rsidR="00CD5856" w:rsidRDefault="00A3050F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2096" behindDoc="1" locked="0" layoutInCell="1" allowOverlap="1" wp14:anchorId="7B3D7E88" wp14:editId="012C1614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072" behindDoc="0" locked="0" layoutInCell="1" allowOverlap="1" wp14:anchorId="1357BBAF" wp14:editId="27C7E7D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F92420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150798" wp14:editId="36C9D62D">
              <wp:simplePos x="0" y="0"/>
              <wp:positionH relativeFrom="page">
                <wp:posOffset>5922645</wp:posOffset>
              </wp:positionH>
              <wp:positionV relativeFrom="page">
                <wp:posOffset>1965960</wp:posOffset>
              </wp:positionV>
              <wp:extent cx="1259840" cy="8009890"/>
              <wp:effectExtent l="7620" t="13335" r="8890" b="6350"/>
              <wp:wrapNone/>
              <wp:docPr id="18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A112C" w14:textId="77777777" w:rsidR="00CD5856" w:rsidRDefault="00A3050F">
                          <w:pPr>
                            <w:pStyle w:val="Huisstijl-AfzendgegevensW1"/>
                          </w:pPr>
                          <w:r>
                            <w:t>Bezoekadres</w:t>
                          </w:r>
                        </w:p>
                        <w:p w14:paraId="1261A7D1" w14:textId="77777777" w:rsidR="00CD5856" w:rsidRDefault="00A3050F">
                          <w:pPr>
                            <w:pStyle w:val="Huisstijl-Afzendgegevens"/>
                          </w:pPr>
                          <w:r>
                            <w:t>Parnassusplein 5</w:t>
                          </w:r>
                        </w:p>
                        <w:p w14:paraId="476FC6CE" w14:textId="77777777" w:rsidR="00CD5856" w:rsidRDefault="00A3050F">
                          <w:pPr>
                            <w:pStyle w:val="Huisstijl-Afzendgegevens"/>
                          </w:pPr>
                          <w:r>
                            <w:t>2511</w:t>
                          </w:r>
                          <w:r w:rsidR="008D59C5" w:rsidRPr="008D59C5">
                            <w:t xml:space="preserve"> </w:t>
                          </w:r>
                          <w:r>
                            <w:t>VX</w:t>
                          </w:r>
                          <w:r w:rsidR="00E1490C">
                            <w:t xml:space="preserve">  </w:t>
                          </w:r>
                          <w:r w:rsidR="008D59C5" w:rsidRPr="008D59C5">
                            <w:t>Den Haag</w:t>
                          </w:r>
                        </w:p>
                        <w:p w14:paraId="262AAA6C" w14:textId="77777777" w:rsidR="00CD5856" w:rsidRDefault="00A3050F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14:paraId="4DD8C60D" w14:textId="77777777" w:rsidR="00CD5856" w:rsidRDefault="00A3050F">
                          <w:pPr>
                            <w:pStyle w:val="Huisstijl-ReferentiegegevenskopW2"/>
                          </w:pPr>
                          <w:r w:rsidRPr="008D59C5">
                            <w:t>Kenmerk</w:t>
                          </w:r>
                        </w:p>
                        <w:p w14:paraId="1032D23E" w14:textId="77777777" w:rsidR="00CD5856" w:rsidRDefault="00A3050F">
                          <w:pPr>
                            <w:pStyle w:val="Huisstijl-Referentiegegevens"/>
                          </w:pPr>
                          <w:bookmarkStart w:id="0" w:name="_Hlk117784077"/>
                          <w:r>
                            <w:t>3701968-1038102-WJZ</w:t>
                          </w:r>
                        </w:p>
                        <w:bookmarkEnd w:id="0"/>
                        <w:p w14:paraId="21C00D63" w14:textId="05040124" w:rsidR="00215CB5" w:rsidRDefault="00A3050F">
                          <w:pPr>
                            <w:pStyle w:val="Huisstijl-ReferentiegegevenskopW1"/>
                          </w:pPr>
                          <w:r w:rsidRPr="008D59C5">
                            <w:t>Bijlage(n)</w:t>
                          </w:r>
                          <w:r w:rsidR="00F92420">
                            <w:br/>
                          </w:r>
                          <w:r w:rsidR="00F92420" w:rsidRPr="00F92420">
                            <w:rPr>
                              <w:b w:val="0"/>
                              <w:bCs/>
                            </w:rPr>
                            <w:t>1</w:t>
                          </w:r>
                        </w:p>
                        <w:p w14:paraId="5FCE607C" w14:textId="77777777" w:rsidR="00CD5856" w:rsidRDefault="00A3050F">
                          <w:pPr>
                            <w:pStyle w:val="Huisstijl-ReferentiegegevenskopW1"/>
                          </w:pPr>
                          <w:r>
                            <w:t>Kenmerk afzender</w:t>
                          </w:r>
                        </w:p>
                        <w:p w14:paraId="0B5866DE" w14:textId="56829654" w:rsidR="00CD5856" w:rsidRDefault="00F92420">
                          <w:pPr>
                            <w:pStyle w:val="Huisstijl-Referentiegegevens"/>
                          </w:pPr>
                          <w:r w:rsidRPr="00F92420">
                            <w:t>36357</w:t>
                          </w:r>
                        </w:p>
                        <w:p w14:paraId="6ACE025C" w14:textId="77777777" w:rsidR="00F92420" w:rsidRDefault="00F92420">
                          <w:pPr>
                            <w:pStyle w:val="Huisstijl-Referentiegegevens"/>
                          </w:pPr>
                        </w:p>
                        <w:p w14:paraId="596F02C0" w14:textId="77777777" w:rsidR="00CD5856" w:rsidRDefault="00A3050F">
                          <w:pPr>
                            <w:pStyle w:val="Huisstijl-Algemenevoorwaarden"/>
                          </w:pPr>
                          <w:r>
                            <w:t xml:space="preserve">Correspondentie uitsluitend richten aan het retouradres met vermelding van de datum en het </w:t>
                          </w:r>
                          <w:r>
                            <w:t>kenmerk van deze brief.</w:t>
                          </w:r>
                        </w:p>
                        <w:p w14:paraId="12C9711F" w14:textId="77777777" w:rsidR="00CD5856" w:rsidRDefault="00CD585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50798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466.35pt;margin-top:154.8pt;width:99.2pt;height:630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" strokecolor="white">
              <v:textbox inset="0,0,0,0">
                <w:txbxContent>
                  <w:p w14:paraId="37AA112C" w14:textId="77777777" w:rsidR="00CD5856" w:rsidRDefault="00A3050F">
                    <w:pPr>
                      <w:pStyle w:val="Huisstijl-AfzendgegevensW1"/>
                    </w:pPr>
                    <w:r>
                      <w:t>Bezoekadres</w:t>
                    </w:r>
                  </w:p>
                  <w:p w14:paraId="1261A7D1" w14:textId="77777777" w:rsidR="00CD5856" w:rsidRDefault="00A3050F">
                    <w:pPr>
                      <w:pStyle w:val="Huisstijl-Afzendgegevens"/>
                    </w:pPr>
                    <w:r>
                      <w:t>Parnassusplein 5</w:t>
                    </w:r>
                  </w:p>
                  <w:p w14:paraId="476FC6CE" w14:textId="77777777" w:rsidR="00CD5856" w:rsidRDefault="00A3050F">
                    <w:pPr>
                      <w:pStyle w:val="Huisstijl-Afzendgegevens"/>
                    </w:pPr>
                    <w:r>
                      <w:t>2511</w:t>
                    </w:r>
                    <w:r w:rsidR="008D59C5" w:rsidRPr="008D59C5">
                      <w:t xml:space="preserve"> </w:t>
                    </w:r>
                    <w:r>
                      <w:t>VX</w:t>
                    </w:r>
                    <w:r w:rsidR="00E1490C">
                      <w:t xml:space="preserve">  </w:t>
                    </w:r>
                    <w:r w:rsidR="008D59C5" w:rsidRPr="008D59C5">
                      <w:t>Den Haag</w:t>
                    </w:r>
                  </w:p>
                  <w:p w14:paraId="262AAA6C" w14:textId="77777777" w:rsidR="00CD5856" w:rsidRDefault="00A3050F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14:paraId="4DD8C60D" w14:textId="77777777" w:rsidR="00CD5856" w:rsidRDefault="00A3050F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14:paraId="1032D23E" w14:textId="77777777" w:rsidR="00CD5856" w:rsidRDefault="00A3050F">
                    <w:pPr>
                      <w:pStyle w:val="Huisstijl-Referentiegegevens"/>
                    </w:pPr>
                    <w:bookmarkStart w:id="1" w:name="_Hlk117784077"/>
                    <w:r>
                      <w:t>3701968-1038102-WJZ</w:t>
                    </w:r>
                  </w:p>
                  <w:bookmarkEnd w:id="1"/>
                  <w:p w14:paraId="21C00D63" w14:textId="05040124" w:rsidR="00215CB5" w:rsidRDefault="00A3050F">
                    <w:pPr>
                      <w:pStyle w:val="Huisstijl-ReferentiegegevenskopW1"/>
                    </w:pPr>
                    <w:r w:rsidRPr="008D59C5">
                      <w:t>Bijlage(n)</w:t>
                    </w:r>
                    <w:r w:rsidR="00F92420">
                      <w:br/>
                    </w:r>
                    <w:r w:rsidR="00F92420" w:rsidRPr="00F92420">
                      <w:rPr>
                        <w:b w:val="0"/>
                        <w:bCs/>
                      </w:rPr>
                      <w:t>1</w:t>
                    </w:r>
                  </w:p>
                  <w:p w14:paraId="5FCE607C" w14:textId="77777777" w:rsidR="00CD5856" w:rsidRDefault="00A3050F">
                    <w:pPr>
                      <w:pStyle w:val="Huisstijl-ReferentiegegevenskopW1"/>
                    </w:pPr>
                    <w:r>
                      <w:t>Kenmerk afzender</w:t>
                    </w:r>
                  </w:p>
                  <w:p w14:paraId="0B5866DE" w14:textId="56829654" w:rsidR="00CD5856" w:rsidRDefault="00F92420">
                    <w:pPr>
                      <w:pStyle w:val="Huisstijl-Referentiegegevens"/>
                    </w:pPr>
                    <w:r w:rsidRPr="00F92420">
                      <w:t>36357</w:t>
                    </w:r>
                  </w:p>
                  <w:p w14:paraId="6ACE025C" w14:textId="77777777" w:rsidR="00F92420" w:rsidRDefault="00F92420">
                    <w:pPr>
                      <w:pStyle w:val="Huisstijl-Referentiegegevens"/>
                    </w:pPr>
                  </w:p>
                  <w:p w14:paraId="596F02C0" w14:textId="77777777" w:rsidR="00CD5856" w:rsidRDefault="00A3050F">
                    <w:pPr>
                      <w:pStyle w:val="Huisstijl-Algemenevoorwaarden"/>
                    </w:pPr>
                    <w:r>
                      <w:t xml:space="preserve">Correspondentie uitsluitend richten aan het retouradres met vermelding van de datum en het </w:t>
                    </w:r>
                    <w:r>
                      <w:t>kenmerk van deze brief.</w:t>
                    </w:r>
                  </w:p>
                  <w:p w14:paraId="12C9711F" w14:textId="77777777" w:rsidR="00CD5856" w:rsidRDefault="00CD5856"/>
                </w:txbxContent>
              </v:textbox>
              <w10:wrap anchorx="page" anchory="page"/>
            </v:shape>
          </w:pict>
        </mc:Fallback>
      </mc:AlternateContent>
    </w:r>
    <w:r w:rsidR="00F92420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D11911" wp14:editId="17769BDC">
              <wp:simplePos x="0" y="0"/>
              <wp:positionH relativeFrom="page">
                <wp:posOffset>1011555</wp:posOffset>
              </wp:positionH>
              <wp:positionV relativeFrom="page">
                <wp:posOffset>3769995</wp:posOffset>
              </wp:positionV>
              <wp:extent cx="4103370" cy="923925"/>
              <wp:effectExtent l="11430" t="7620" r="9525" b="11430"/>
              <wp:wrapNone/>
              <wp:docPr id="17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17411A" w14:textId="46C913E8" w:rsidR="00CD5856" w:rsidRDefault="00A3050F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</w:pPr>
                          <w:r>
                            <w:t>Datum       5 oktober 2023</w:t>
                          </w:r>
                          <w:r w:rsidR="00E1490C">
                            <w:tab/>
                          </w:r>
                        </w:p>
                        <w:p w14:paraId="4922A203" w14:textId="5F7279D2" w:rsidR="00CC6B27" w:rsidRDefault="00A3050F" w:rsidP="00CC6B27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  <w:ind w:left="1020" w:hanging="1020"/>
                          </w:pPr>
                          <w:r>
                            <w:t>Betreft</w:t>
                          </w:r>
                          <w:r w:rsidR="00E1490C">
                            <w:tab/>
                          </w:r>
                          <w:r w:rsidR="00CC6B27">
                            <w:t xml:space="preserve">Aanbieding derde nota van wijziging inzake het </w:t>
                          </w:r>
                          <w:r w:rsidR="00CC6B27" w:rsidRPr="009C1E83">
                            <w:t>Voorstel van wet tot wijziging van een aantal wetten op het terrein van het Ministerie van Volksgezondheid, Welzijn en Sport (Verzamelwet VWS 2023)</w:t>
                          </w:r>
                        </w:p>
                        <w:p w14:paraId="416A5DD7" w14:textId="77777777"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D11911" id="Text Box 29" o:spid="_x0000_s1027" type="#_x0000_t202" style="position:absolute;margin-left:79.65pt;margin-top:296.85pt;width:323.1pt;height:72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" strokecolor="white">
              <v:textbox style="mso-fit-shape-to-text:t" inset="0,0,0,0">
                <w:txbxContent>
                  <w:p w14:paraId="4A17411A" w14:textId="46C913E8" w:rsidR="00CD5856" w:rsidRDefault="00A3050F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</w:pPr>
                    <w:r>
                      <w:t>Datum       5 oktober 2023</w:t>
                    </w:r>
                    <w:r w:rsidR="00E1490C">
                      <w:tab/>
                    </w:r>
                  </w:p>
                  <w:p w14:paraId="4922A203" w14:textId="5F7279D2" w:rsidR="00CC6B27" w:rsidRDefault="00A3050F" w:rsidP="00CC6B27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  <w:ind w:left="1020" w:hanging="1020"/>
                    </w:pPr>
                    <w:r>
                      <w:t>Betreft</w:t>
                    </w:r>
                    <w:r w:rsidR="00E1490C">
                      <w:tab/>
                    </w:r>
                    <w:r w:rsidR="00CC6B27">
                      <w:t xml:space="preserve">Aanbieding derde nota van wijziging inzake het </w:t>
                    </w:r>
                    <w:r w:rsidR="00CC6B27" w:rsidRPr="009C1E83">
                      <w:t>Voorstel van wet tot wijziging van een aantal wetten op het terrein van het Ministerie van Volksgezondheid, Welzijn en Sport (Verzamelwet VWS 2023)</w:t>
                    </w:r>
                  </w:p>
                  <w:p w14:paraId="416A5DD7" w14:textId="77777777"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92420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0BB5DDE" wp14:editId="39F8FBAA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1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31085C" w14:textId="77777777"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BB5DDE" id="Text Box 28" o:spid="_x0000_s1028" type="#_x0000_t202" style="position:absolute;margin-left:79.4pt;margin-top:266.5pt;width:323.1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" strokecolor="white">
              <v:textbox inset="0,0,0,0">
                <w:txbxContent>
                  <w:p w14:paraId="7131085C" w14:textId="77777777"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92420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0CEC70" wp14:editId="0FCDBCEB">
              <wp:simplePos x="0" y="0"/>
              <wp:positionH relativeFrom="page">
                <wp:posOffset>1008380</wp:posOffset>
              </wp:positionH>
              <wp:positionV relativeFrom="page">
                <wp:posOffset>1944370</wp:posOffset>
              </wp:positionV>
              <wp:extent cx="3347720" cy="1080135"/>
              <wp:effectExtent l="8255" t="10795" r="6350" b="13970"/>
              <wp:wrapNone/>
              <wp:docPr id="1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72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00B12F" w14:textId="77777777" w:rsidR="00CD5856" w:rsidRDefault="00A3050F">
                          <w:pPr>
                            <w:pStyle w:val="Huisstijl-Toezendgegevens"/>
                          </w:pPr>
                          <w:r>
                            <w:t xml:space="preserve">De </w:t>
                          </w:r>
                          <w:r>
                            <w:t>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 xml:space="preserve">2500 EA </w:t>
                          </w:r>
                          <w:r w:rsidR="00FC776C">
                            <w:t xml:space="preserve"> </w:t>
                          </w:r>
                          <w:r>
                            <w:t>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0CEC70" id="Text Box 27" o:spid="_x0000_s1029" type="#_x0000_t202" style="position:absolute;margin-left:79.4pt;margin-top:153.1pt;width:263.6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" strokecolor="white">
              <v:textbox inset="0,0,0,0">
                <w:txbxContent>
                  <w:p w14:paraId="7600B12F" w14:textId="77777777" w:rsidR="00CD5856" w:rsidRDefault="00A3050F">
                    <w:pPr>
                      <w:pStyle w:val="Huisstijl-Toezendgegevens"/>
                    </w:pPr>
                    <w:r>
                      <w:t xml:space="preserve">De </w:t>
                    </w:r>
                    <w:r>
                      <w:t>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 xml:space="preserve">2500 EA </w:t>
                    </w:r>
                    <w:r w:rsidR="00FC776C">
                      <w:t xml:space="preserve"> </w:t>
                    </w:r>
                    <w:r>
                      <w:t>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92420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7DD72F8B" wp14:editId="48B91982">
              <wp:simplePos x="0" y="0"/>
              <wp:positionH relativeFrom="page">
                <wp:posOffset>1008380</wp:posOffset>
              </wp:positionH>
              <wp:positionV relativeFrom="page">
                <wp:posOffset>1713865</wp:posOffset>
              </wp:positionV>
              <wp:extent cx="3590925" cy="144145"/>
              <wp:effectExtent l="8255" t="8890" r="10795" b="8890"/>
              <wp:wrapNone/>
              <wp:docPr id="14" name="Text Box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934309" w14:textId="77777777" w:rsidR="00CD5856" w:rsidRDefault="00A3050F">
                          <w:pPr>
                            <w:pStyle w:val="Huisstijl-Retouradres"/>
                          </w:pPr>
                          <w:r w:rsidRPr="008D59C5">
                            <w:t>&gt; Retouradres</w:t>
                          </w:r>
                          <w:r w:rsidR="00E1490C">
                            <w:t xml:space="preserve"> Postbus 20350 2500 E</w:t>
                          </w:r>
                          <w:r w:rsidR="005D327A">
                            <w:t>J</w:t>
                          </w:r>
                          <w:r w:rsidR="00E1490C">
                            <w:t xml:space="preserve"> 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D72F8B" id="Text Box 26" o:spid="_x0000_s1030" type="#_x0000_t202" style="position:absolute;margin-left:79.4pt;margin-top:134.95pt;width:282.75pt;height:11.3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" strokecolor="white">
              <o:lock v:ext="edit" aspectratio="t"/>
              <v:textbox inset="0,0,0,0">
                <w:txbxContent>
                  <w:p w14:paraId="1F934309" w14:textId="77777777" w:rsidR="00CD5856" w:rsidRDefault="00A3050F">
                    <w:pPr>
                      <w:pStyle w:val="Huisstijl-Retouradres"/>
                    </w:pPr>
                    <w:r w:rsidRPr="008D59C5">
                      <w:t>&gt; Retouradres</w:t>
                    </w:r>
                    <w:r w:rsidR="00E1490C">
                      <w:t xml:space="preserve"> Postbus 20350 2500 E</w:t>
                    </w:r>
                    <w:r w:rsidR="005D327A">
                      <w:t>J</w:t>
                    </w:r>
                    <w:r w:rsidR="00E1490C">
                      <w:t xml:space="preserve">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19216" w14:textId="10C05B55" w:rsidR="00CD5856" w:rsidRDefault="00F92420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FB1680" wp14:editId="7B33E40A">
              <wp:simplePos x="0" y="0"/>
              <wp:positionH relativeFrom="page">
                <wp:posOffset>5922645</wp:posOffset>
              </wp:positionH>
              <wp:positionV relativeFrom="page">
                <wp:posOffset>1936750</wp:posOffset>
              </wp:positionV>
              <wp:extent cx="1259840" cy="8009890"/>
              <wp:effectExtent l="7620" t="12700" r="8890" b="6985"/>
              <wp:wrapNone/>
              <wp:docPr id="1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4750D6" w14:textId="77777777" w:rsidR="00CD5856" w:rsidRDefault="00A3050F">
                          <w:pPr>
                            <w:pStyle w:val="Huisstijl-ReferentiegegevenskopW2"/>
                          </w:pPr>
                          <w:r w:rsidRPr="008D59C5">
                            <w:t>Kenmerk</w:t>
                          </w:r>
                        </w:p>
                        <w:p w14:paraId="28F50E77" w14:textId="77777777" w:rsidR="00C95CA9" w:rsidRPr="00C95CA9" w:rsidRDefault="00A3050F" w:rsidP="00C95CA9">
                          <w:pPr>
                            <w:pStyle w:val="Huisstijl-Referentiegegevens"/>
                          </w:pPr>
                          <w:r w:rsidRPr="00C95CA9">
                            <w:t>3701968-1038102-WJZ</w:t>
                          </w:r>
                        </w:p>
                        <w:p w14:paraId="5C38B449" w14:textId="77777777" w:rsidR="00CD5856" w:rsidRDefault="00CD5856">
                          <w:pPr>
                            <w:pStyle w:val="Huisstijl-Referentie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FB168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6.35pt;margin-top:152.5pt;width:99.2pt;height:63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" strokecolor="white">
              <v:textbox inset="0,0,0,0">
                <w:txbxContent>
                  <w:p w14:paraId="764750D6" w14:textId="77777777" w:rsidR="00CD5856" w:rsidRDefault="00A3050F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14:paraId="28F50E77" w14:textId="77777777" w:rsidR="00C95CA9" w:rsidRPr="00C95CA9" w:rsidRDefault="00A3050F" w:rsidP="00C95CA9">
                    <w:pPr>
                      <w:pStyle w:val="Huisstijl-Referentiegegevens"/>
                    </w:pPr>
                    <w:r w:rsidRPr="00C95CA9">
                      <w:t>3701968-1038102-WJZ</w:t>
                    </w:r>
                  </w:p>
                  <w:p w14:paraId="5C38B449" w14:textId="77777777" w:rsidR="00CD5856" w:rsidRDefault="00CD5856">
                    <w:pPr>
                      <w:pStyle w:val="Huisstijl-Referentie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69AFCF9" wp14:editId="6BB7D2F4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213995"/>
              <wp:effectExtent l="7620" t="5080" r="8890" b="9525"/>
              <wp:wrapNone/>
              <wp:docPr id="1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6EA80" w14:textId="77777777" w:rsidR="00CD5856" w:rsidRDefault="00A3050F">
                          <w:pPr>
                            <w:pStyle w:val="Huisstijl-Paginanummer"/>
                          </w:pPr>
                          <w:r>
                            <w:t>Pagina</w:t>
                          </w:r>
                          <w:r w:rsidR="00E1490C">
                            <w:t xml:space="preserve">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 w:rsidR="00E1490C">
                            <w:t xml:space="preserve"> </w:t>
                          </w:r>
                          <w:r>
                            <w:t>van</w:t>
                          </w:r>
                          <w:r w:rsidR="00E1490C"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>
                            <w:fldChar w:fldCharType="separate"/>
                          </w:r>
                          <w:r w:rsidR="00C95CA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604EF788" w14:textId="77777777" w:rsidR="00CD5856" w:rsidRDefault="00CD5856"/>
                        <w:p w14:paraId="507AFDBD" w14:textId="77777777" w:rsidR="00CD5856" w:rsidRDefault="00CD5856">
                          <w:pPr>
                            <w:pStyle w:val="Huisstijl-Paginanummer"/>
                          </w:pPr>
                        </w:p>
                        <w:p w14:paraId="196513A1" w14:textId="77777777" w:rsidR="00CD5856" w:rsidRDefault="00CD5856">
                          <w:pPr>
                            <w:pStyle w:val="Huisstijl-Paginanumm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9AFCF9" id="Text Box 18" o:spid="_x0000_s1033" type="#_x0000_t202" style="position:absolute;margin-left:466.35pt;margin-top:805.15pt;width:99.2pt;height:16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" strokecolor="white">
              <v:textbox inset="0,0,0,0">
                <w:txbxContent>
                  <w:p w14:paraId="0CB6EA80" w14:textId="77777777" w:rsidR="00CD5856" w:rsidRDefault="00A3050F">
                    <w:pPr>
                      <w:pStyle w:val="Huisstijl-Paginanummer"/>
                    </w:pPr>
                    <w:r>
                      <w:t>Pagina</w:t>
                    </w:r>
                    <w:r w:rsidR="00E1490C">
                      <w:t xml:space="preserve">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 w:rsidR="00E1490C">
                      <w:t xml:space="preserve"> </w:t>
                    </w:r>
                    <w:r>
                      <w:t>van</w:t>
                    </w:r>
                    <w:r w:rsidR="00E1490C">
                      <w:t xml:space="preserve"> </w:t>
                    </w:r>
                    <w:r>
                      <w:fldChar w:fldCharType="begin"/>
                    </w:r>
                    <w:r>
                      <w:instrText xml:space="preserve"> SECTIONPAGES  \* Arabic  \* MERGEFORMAT </w:instrText>
                    </w:r>
                    <w:r>
                      <w:fldChar w:fldCharType="separate"/>
                    </w:r>
                    <w:r w:rsidR="00C95CA9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604EF788" w14:textId="77777777" w:rsidR="00CD5856" w:rsidRDefault="00CD5856"/>
                  <w:p w14:paraId="507AFDBD" w14:textId="77777777" w:rsidR="00CD5856" w:rsidRDefault="00CD5856">
                    <w:pPr>
                      <w:pStyle w:val="Huisstijl-Paginanummer"/>
                    </w:pPr>
                  </w:p>
                  <w:p w14:paraId="196513A1" w14:textId="77777777" w:rsidR="00CD5856" w:rsidRDefault="00CD5856">
                    <w:pPr>
                      <w:pStyle w:val="Huisstijl-Paginanumm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ACB4" w14:textId="286426D0" w:rsidR="00CD5856" w:rsidRDefault="00F92420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2E7B971" wp14:editId="2F81FA18">
              <wp:simplePos x="0" y="0"/>
              <wp:positionH relativeFrom="page">
                <wp:posOffset>1009650</wp:posOffset>
              </wp:positionH>
              <wp:positionV relativeFrom="page">
                <wp:posOffset>3768725</wp:posOffset>
              </wp:positionV>
              <wp:extent cx="4103370" cy="457200"/>
              <wp:effectExtent l="9525" t="6350" r="11430" b="12700"/>
              <wp:wrapTopAndBottom/>
              <wp:docPr id="10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B1971C" w14:textId="77777777" w:rsidR="00CD5856" w:rsidRDefault="00A3050F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Datum</w:t>
                          </w:r>
                          <w:r>
                            <w:tab/>
                          </w:r>
                          <w:sdt>
                            <w:sdtPr>
                              <w:alias w:val="Date"/>
                              <w:tag w:val="Date"/>
                              <w:id w:val="23837501"/>
                              <w:dataBinding w:prefixMappings="xmlns:dg='http://docgen.org/date' " w:xpath="/dg:DocgenData[1]/dg:Date[1]" w:storeItemID="{638E1AF9-0BBE-4B94-A3F4-F6B5671D83EA}"/>
                              <w:date w:fullDate="2014-06-26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CC6B27">
                                <w:t>26 juni 2014</w:t>
                              </w:r>
                            </w:sdtContent>
                          </w:sdt>
                        </w:p>
                        <w:p w14:paraId="33FED208" w14:textId="77777777" w:rsidR="00CD5856" w:rsidRDefault="00A3050F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Betreft</w:t>
                          </w:r>
                          <w:r>
                            <w:tab/>
                          </w:r>
                          <w:proofErr w:type="spellStart"/>
                          <w:r w:rsidR="008D59C5">
                            <w:t>BETREFT</w:t>
                          </w:r>
                          <w:proofErr w:type="spellEnd"/>
                        </w:p>
                        <w:p w14:paraId="51CC53F9" w14:textId="77777777"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E7B97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4" type="#_x0000_t202" style="position:absolute;margin-left:79.5pt;margin-top:296.75pt;width:323.1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" strokecolor="white">
              <v:textbox style="mso-fit-shape-to-text:t" inset="0,0,0,0">
                <w:txbxContent>
                  <w:p w14:paraId="2CB1971C" w14:textId="77777777" w:rsidR="00CD5856" w:rsidRDefault="00A3050F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Datum</w:t>
                    </w:r>
                    <w:r>
                      <w:tab/>
                    </w:r>
                    <w:sdt>
                      <w:sdtPr>
                        <w:alias w:val="Date"/>
                        <w:tag w:val="Date"/>
                        <w:id w:val="23837501"/>
                        <w:dataBinding w:prefixMappings="xmlns:dg='http://docgen.org/date' " w:xpath="/dg:DocgenData[1]/dg:Date[1]" w:storeItemID="{638E1AF9-0BBE-4B94-A3F4-F6B5671D83EA}"/>
                        <w:date w:fullDate="2014-06-26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CC6B27">
                          <w:t>26 juni 2014</w:t>
                        </w:r>
                      </w:sdtContent>
                    </w:sdt>
                  </w:p>
                  <w:p w14:paraId="33FED208" w14:textId="77777777" w:rsidR="00CD5856" w:rsidRDefault="00A3050F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Betreft</w:t>
                    </w:r>
                    <w:r>
                      <w:tab/>
                    </w:r>
                    <w:proofErr w:type="spellStart"/>
                    <w:r w:rsidR="008D59C5">
                      <w:t>BETREFT</w:t>
                    </w:r>
                    <w:proofErr w:type="spellEnd"/>
                  </w:p>
                  <w:p w14:paraId="51CC53F9" w14:textId="77777777"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E1490C">
      <w:rPr>
        <w:noProof/>
        <w:lang w:eastAsia="nl-NL" w:bidi="ar-SA"/>
      </w:rPr>
      <w:drawing>
        <wp:anchor distT="0" distB="0" distL="114300" distR="114300" simplePos="0" relativeHeight="251650048" behindDoc="0" locked="0" layoutInCell="1" allowOverlap="1" wp14:anchorId="3EC20DDA" wp14:editId="359A29F4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9024" behindDoc="1" locked="0" layoutInCell="1" allowOverlap="1" wp14:anchorId="76485399" wp14:editId="4FBC0C3E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2E8382" wp14:editId="67A60937">
              <wp:simplePos x="0" y="0"/>
              <wp:positionH relativeFrom="page">
                <wp:posOffset>5922645</wp:posOffset>
              </wp:positionH>
              <wp:positionV relativeFrom="page">
                <wp:posOffset>1964690</wp:posOffset>
              </wp:positionV>
              <wp:extent cx="1259840" cy="8009890"/>
              <wp:effectExtent l="7620" t="12065" r="8890" b="7620"/>
              <wp:wrapNone/>
              <wp:docPr id="9" name="Text Box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A35DE2" w14:textId="77777777" w:rsidR="00CD5856" w:rsidRDefault="00A3050F">
                          <w:pPr>
                            <w:pStyle w:val="Huisstijl-Afzendgegevens"/>
                          </w:pPr>
                          <w:r w:rsidRPr="008D59C5">
                            <w:t>Rijnstraat 50</w:t>
                          </w:r>
                        </w:p>
                        <w:p w14:paraId="0C558DD5" w14:textId="77777777" w:rsidR="00CD5856" w:rsidRDefault="00A3050F">
                          <w:pPr>
                            <w:pStyle w:val="Huisstijl-Afzendgegevens"/>
                          </w:pPr>
                          <w:r w:rsidRPr="008D59C5">
                            <w:t>Den Haag</w:t>
                          </w:r>
                        </w:p>
                        <w:p w14:paraId="492ED90E" w14:textId="77777777" w:rsidR="00CD5856" w:rsidRDefault="00A3050F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14:paraId="2549BC2A" w14:textId="77777777" w:rsidR="00CD5856" w:rsidRDefault="00A3050F">
                          <w:pPr>
                            <w:pStyle w:val="Huisstijl-AfzendgegevenskopW1"/>
                          </w:pPr>
                          <w:r>
                            <w:t>Contactpersoon</w:t>
                          </w:r>
                        </w:p>
                        <w:p w14:paraId="18C45514" w14:textId="77777777" w:rsidR="00CD5856" w:rsidRDefault="00A3050F">
                          <w:pPr>
                            <w:pStyle w:val="Huisstijl-Afzendgegevens"/>
                          </w:pPr>
                          <w:r w:rsidRPr="008D59C5">
                            <w:t>ing. J.A. Ramlal</w:t>
                          </w:r>
                        </w:p>
                        <w:p w14:paraId="3F008E1F" w14:textId="77777777" w:rsidR="00CD5856" w:rsidRDefault="00A3050F">
                          <w:pPr>
                            <w:pStyle w:val="Huisstijl-Afzendgegevens"/>
                          </w:pPr>
                          <w:r w:rsidRPr="008D59C5">
                            <w:t>ja.ramlal@minvws.nl</w:t>
                          </w:r>
                        </w:p>
                        <w:p w14:paraId="13591B66" w14:textId="77777777" w:rsidR="00CD5856" w:rsidRDefault="00A3050F">
                          <w:pPr>
                            <w:pStyle w:val="Huisstijl-ReferentiegegevenskopW2"/>
                          </w:pPr>
                          <w:r>
                            <w:t>Ons kenmerk</w:t>
                          </w:r>
                        </w:p>
                        <w:p w14:paraId="5C7CCD41" w14:textId="77777777" w:rsidR="00CD5856" w:rsidRDefault="00A3050F">
                          <w:pPr>
                            <w:pStyle w:val="Huisstijl-Referentiegegevens"/>
                          </w:pPr>
                          <w:r>
                            <w:t>KENMERK</w:t>
                          </w:r>
                        </w:p>
                        <w:p w14:paraId="3ADB0F1B" w14:textId="77777777" w:rsidR="00CD5856" w:rsidRDefault="00A3050F">
                          <w:pPr>
                            <w:pStyle w:val="Huisstijl-ReferentiegegevenskopW1"/>
                          </w:pPr>
                          <w:r>
                            <w:t xml:space="preserve">Uw </w:t>
                          </w:r>
                          <w:r>
                            <w:t>kenmerk</w:t>
                          </w:r>
                        </w:p>
                        <w:p w14:paraId="00DF4625" w14:textId="77777777" w:rsidR="00CD5856" w:rsidRDefault="00A3050F">
                          <w:pPr>
                            <w:pStyle w:val="Huisstijl-Referentiegegevens"/>
                          </w:pPr>
                          <w:r>
                            <w:t>UW BRIEF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2E8382" id="Text Box 1034" o:spid="_x0000_s1035" type="#_x0000_t202" style="position:absolute;margin-left:466.35pt;margin-top:154.7pt;width:99.2pt;height:630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" strokecolor="white">
              <v:textbox inset="0,0,0,0">
                <w:txbxContent>
                  <w:p w14:paraId="6EA35DE2" w14:textId="77777777" w:rsidR="00CD5856" w:rsidRDefault="00A3050F">
                    <w:pPr>
                      <w:pStyle w:val="Huisstijl-Afzendgegevens"/>
                    </w:pPr>
                    <w:r w:rsidRPr="008D59C5">
                      <w:t>Rijnstraat 50</w:t>
                    </w:r>
                  </w:p>
                  <w:p w14:paraId="0C558DD5" w14:textId="77777777" w:rsidR="00CD5856" w:rsidRDefault="00A3050F">
                    <w:pPr>
                      <w:pStyle w:val="Huisstijl-Afzendgegevens"/>
                    </w:pPr>
                    <w:r w:rsidRPr="008D59C5">
                      <w:t>Den Haag</w:t>
                    </w:r>
                  </w:p>
                  <w:p w14:paraId="492ED90E" w14:textId="77777777" w:rsidR="00CD5856" w:rsidRDefault="00A3050F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14:paraId="2549BC2A" w14:textId="77777777" w:rsidR="00CD5856" w:rsidRDefault="00A3050F">
                    <w:pPr>
                      <w:pStyle w:val="Huisstijl-AfzendgegevenskopW1"/>
                    </w:pPr>
                    <w:r>
                      <w:t>Contactpersoon</w:t>
                    </w:r>
                  </w:p>
                  <w:p w14:paraId="18C45514" w14:textId="77777777" w:rsidR="00CD5856" w:rsidRDefault="00A3050F">
                    <w:pPr>
                      <w:pStyle w:val="Huisstijl-Afzendgegevens"/>
                    </w:pPr>
                    <w:r w:rsidRPr="008D59C5">
                      <w:t>ing. J.A. Ramlal</w:t>
                    </w:r>
                  </w:p>
                  <w:p w14:paraId="3F008E1F" w14:textId="77777777" w:rsidR="00CD5856" w:rsidRDefault="00A3050F">
                    <w:pPr>
                      <w:pStyle w:val="Huisstijl-Afzendgegevens"/>
                    </w:pPr>
                    <w:r w:rsidRPr="008D59C5">
                      <w:t>ja.ramlal@minvws.nl</w:t>
                    </w:r>
                  </w:p>
                  <w:p w14:paraId="13591B66" w14:textId="77777777" w:rsidR="00CD5856" w:rsidRDefault="00A3050F">
                    <w:pPr>
                      <w:pStyle w:val="Huisstijl-ReferentiegegevenskopW2"/>
                    </w:pPr>
                    <w:r>
                      <w:t>Ons kenmerk</w:t>
                    </w:r>
                  </w:p>
                  <w:p w14:paraId="5C7CCD41" w14:textId="77777777" w:rsidR="00CD5856" w:rsidRDefault="00A3050F">
                    <w:pPr>
                      <w:pStyle w:val="Huisstijl-Referentiegegevens"/>
                    </w:pPr>
                    <w:r>
                      <w:t>KENMERK</w:t>
                    </w:r>
                  </w:p>
                  <w:p w14:paraId="3ADB0F1B" w14:textId="77777777" w:rsidR="00CD5856" w:rsidRDefault="00A3050F">
                    <w:pPr>
                      <w:pStyle w:val="Huisstijl-ReferentiegegevenskopW1"/>
                    </w:pPr>
                    <w:r>
                      <w:t xml:space="preserve">Uw </w:t>
                    </w:r>
                    <w:r>
                      <w:t>kenmerk</w:t>
                    </w:r>
                  </w:p>
                  <w:p w14:paraId="00DF4625" w14:textId="77777777" w:rsidR="00CD5856" w:rsidRDefault="00A3050F">
                    <w:pPr>
                      <w:pStyle w:val="Huisstijl-Referentiegegevens"/>
                    </w:pPr>
                    <w:r>
                      <w:t>UW BRIEF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77FC07" wp14:editId="711DBF4C">
              <wp:simplePos x="0" y="0"/>
              <wp:positionH relativeFrom="page">
                <wp:posOffset>1008380</wp:posOffset>
              </wp:positionH>
              <wp:positionV relativeFrom="page">
                <wp:posOffset>1942465</wp:posOffset>
              </wp:positionV>
              <wp:extent cx="2988310" cy="1080135"/>
              <wp:effectExtent l="8255" t="8890" r="13335" b="6350"/>
              <wp:wrapNone/>
              <wp:docPr id="8" name="Text Box 10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8D8A37" w14:textId="77777777" w:rsidR="00CD5856" w:rsidRDefault="00A3050F">
                          <w:pPr>
                            <w:pStyle w:val="Huisstijl-Toezendgegevens"/>
                          </w:pPr>
                          <w:r w:rsidRPr="008D59C5">
                            <w:t>De Voorzitter van de Tweede Kamer</w:t>
                          </w:r>
                          <w:r w:rsidRPr="008D59C5">
                            <w:br/>
                            <w:t>der Staten-Generaal</w:t>
                          </w:r>
                          <w:r w:rsidRPr="008D59C5">
                            <w:br/>
                            <w:t>Postbus 20018</w:t>
                          </w:r>
                          <w:r w:rsidRPr="008D59C5">
                            <w:br/>
                            <w:t>2500 EA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77FC07" id="Text Box 1035" o:spid="_x0000_s1036" type="#_x0000_t202" style="position:absolute;margin-left:79.4pt;margin-top:152.95pt;width:235.3pt;height:85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" strokecolor="white">
              <v:textbox inset="0,0,0,0">
                <w:txbxContent>
                  <w:p w14:paraId="658D8A37" w14:textId="77777777" w:rsidR="00CD5856" w:rsidRDefault="00A3050F">
                    <w:pPr>
                      <w:pStyle w:val="Huisstijl-Toezendgegevens"/>
                    </w:pPr>
                    <w:r w:rsidRPr="008D59C5">
                      <w:t>De Voorzitter van de Tweede Kamer</w:t>
                    </w:r>
                    <w:r w:rsidRPr="008D59C5">
                      <w:br/>
                      <w:t>der Staten-Generaal</w:t>
                    </w:r>
                    <w:r w:rsidRPr="008D59C5">
                      <w:br/>
                      <w:t>Postbus 20018</w:t>
                    </w:r>
                    <w:r w:rsidRPr="008D59C5">
                      <w:br/>
                      <w:t>2500 EA 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90C5E4D" wp14:editId="4E641E4D">
              <wp:simplePos x="0" y="0"/>
              <wp:positionH relativeFrom="page">
                <wp:posOffset>5922645</wp:posOffset>
              </wp:positionH>
              <wp:positionV relativeFrom="page">
                <wp:posOffset>10224770</wp:posOffset>
              </wp:positionV>
              <wp:extent cx="730885" cy="107950"/>
              <wp:effectExtent l="7620" t="13970" r="13970" b="11430"/>
              <wp:wrapNone/>
              <wp:docPr id="7" name="Text Box 10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885" cy="107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9FE844" w14:textId="77777777" w:rsidR="00CD5856" w:rsidRDefault="00A3050F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0C5E4D" id="Text Box 1036" o:spid="_x0000_s1037" type="#_x0000_t202" style="position:absolute;margin-left:466.35pt;margin-top:805.1pt;width:57.55pt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" strokecolor="white">
              <v:textbox inset="0,0,0,0">
                <w:txbxContent>
                  <w:p w14:paraId="479FE844" w14:textId="77777777" w:rsidR="00CD5856" w:rsidRDefault="00A3050F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 xml:space="preserve"> SECTIONPAGES  \* Arabic  \* MERGEFORMAT </w:instrText>
                    </w:r>
                    <w:r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8A8DEF" wp14:editId="25217187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2" name="Text Box 10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478D61" w14:textId="77777777"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8A8DEF" id="Text Box 1037" o:spid="_x0000_s1038" type="#_x0000_t202" style="position:absolute;margin-left:79.4pt;margin-top:266.5pt;width:323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" strokecolor="white">
              <v:textbox inset="0,0,0,0">
                <w:txbxContent>
                  <w:p w14:paraId="40478D61" w14:textId="77777777"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073DB1F" wp14:editId="0BDB14DA">
              <wp:simplePos x="0" y="0"/>
              <wp:positionH relativeFrom="page">
                <wp:posOffset>1008380</wp:posOffset>
              </wp:positionH>
              <wp:positionV relativeFrom="page">
                <wp:posOffset>1715135</wp:posOffset>
              </wp:positionV>
              <wp:extent cx="3590925" cy="144145"/>
              <wp:effectExtent l="8255" t="10160" r="10795" b="7620"/>
              <wp:wrapNone/>
              <wp:docPr id="1" name="Text Box 10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746305" w14:textId="77777777" w:rsidR="00CD5856" w:rsidRDefault="00A3050F">
                          <w:pPr>
                            <w:pStyle w:val="Huisstijl-Retouradres"/>
                          </w:pPr>
                          <w:r>
                            <w:t xml:space="preserve">&gt; Retouradres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73DB1F" id="Text Box 1038" o:spid="_x0000_s1039" type="#_x0000_t202" style="position:absolute;margin-left:79.4pt;margin-top:135.05pt;width:282.7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" strokecolor="white">
              <o:lock v:ext="edit" aspectratio="t"/>
              <v:textbox inset="0,0,0,0">
                <w:txbxContent>
                  <w:p w14:paraId="02746305" w14:textId="77777777" w:rsidR="00CD5856" w:rsidRDefault="00A3050F">
                    <w:pPr>
                      <w:pStyle w:val="Huisstijl-Retouradres"/>
                    </w:pPr>
                    <w:r>
                      <w:t xml:space="preserve">&gt; Retouradres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A576F"/>
    <w:multiLevelType w:val="hybridMultilevel"/>
    <w:tmpl w:val="DB8AF5D4"/>
    <w:lvl w:ilvl="0" w:tplc="8AB6F7E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2C062C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28F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2C7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4A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482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2E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8065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74C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058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59"/>
    <w:rsid w:val="00034261"/>
    <w:rsid w:val="000344CB"/>
    <w:rsid w:val="00050D5B"/>
    <w:rsid w:val="000B1832"/>
    <w:rsid w:val="000B45B1"/>
    <w:rsid w:val="000C29E1"/>
    <w:rsid w:val="000D0CCB"/>
    <w:rsid w:val="000D6D8A"/>
    <w:rsid w:val="000E2F12"/>
    <w:rsid w:val="000E54B6"/>
    <w:rsid w:val="00113778"/>
    <w:rsid w:val="00125BDF"/>
    <w:rsid w:val="00170E90"/>
    <w:rsid w:val="00172CD9"/>
    <w:rsid w:val="001B313A"/>
    <w:rsid w:val="001B41E1"/>
    <w:rsid w:val="001B7303"/>
    <w:rsid w:val="00215CB5"/>
    <w:rsid w:val="00235AED"/>
    <w:rsid w:val="00241BB9"/>
    <w:rsid w:val="00297795"/>
    <w:rsid w:val="002B1D9F"/>
    <w:rsid w:val="002B504F"/>
    <w:rsid w:val="002F4886"/>
    <w:rsid w:val="00334C45"/>
    <w:rsid w:val="003451E2"/>
    <w:rsid w:val="00347F1B"/>
    <w:rsid w:val="003B287C"/>
    <w:rsid w:val="003B48D4"/>
    <w:rsid w:val="003C3E12"/>
    <w:rsid w:val="003C472B"/>
    <w:rsid w:val="003C6ED5"/>
    <w:rsid w:val="003C700C"/>
    <w:rsid w:val="003C7185"/>
    <w:rsid w:val="003D27F8"/>
    <w:rsid w:val="003F3A47"/>
    <w:rsid w:val="0043480A"/>
    <w:rsid w:val="00437B5F"/>
    <w:rsid w:val="004509BE"/>
    <w:rsid w:val="0045486D"/>
    <w:rsid w:val="00460290"/>
    <w:rsid w:val="00463DBC"/>
    <w:rsid w:val="004934A8"/>
    <w:rsid w:val="004F0B09"/>
    <w:rsid w:val="00516D6A"/>
    <w:rsid w:val="00523C02"/>
    <w:rsid w:val="00544135"/>
    <w:rsid w:val="005600D7"/>
    <w:rsid w:val="005677D6"/>
    <w:rsid w:val="00582E97"/>
    <w:rsid w:val="00587714"/>
    <w:rsid w:val="005C3CD4"/>
    <w:rsid w:val="005D327A"/>
    <w:rsid w:val="0063555A"/>
    <w:rsid w:val="00686885"/>
    <w:rsid w:val="006922AC"/>
    <w:rsid w:val="00697032"/>
    <w:rsid w:val="006B16C1"/>
    <w:rsid w:val="0074764C"/>
    <w:rsid w:val="00763E81"/>
    <w:rsid w:val="00776965"/>
    <w:rsid w:val="007A4F37"/>
    <w:rsid w:val="007B028B"/>
    <w:rsid w:val="007B6A41"/>
    <w:rsid w:val="007D0F21"/>
    <w:rsid w:val="007D23C6"/>
    <w:rsid w:val="007E36BA"/>
    <w:rsid w:val="007F380D"/>
    <w:rsid w:val="007F4A98"/>
    <w:rsid w:val="0087691C"/>
    <w:rsid w:val="00893C24"/>
    <w:rsid w:val="008A21F4"/>
    <w:rsid w:val="008D59C5"/>
    <w:rsid w:val="008D618A"/>
    <w:rsid w:val="008E210E"/>
    <w:rsid w:val="008E4B89"/>
    <w:rsid w:val="008F33AD"/>
    <w:rsid w:val="00960E2B"/>
    <w:rsid w:val="00985A65"/>
    <w:rsid w:val="009A31BF"/>
    <w:rsid w:val="009B2459"/>
    <w:rsid w:val="009C4777"/>
    <w:rsid w:val="009D3C77"/>
    <w:rsid w:val="009D7D63"/>
    <w:rsid w:val="009F419D"/>
    <w:rsid w:val="00A3050F"/>
    <w:rsid w:val="00A52DBE"/>
    <w:rsid w:val="00A83BE3"/>
    <w:rsid w:val="00AA61EA"/>
    <w:rsid w:val="00AA7AF3"/>
    <w:rsid w:val="00AD5975"/>
    <w:rsid w:val="00AF6BEC"/>
    <w:rsid w:val="00B8296E"/>
    <w:rsid w:val="00B82F43"/>
    <w:rsid w:val="00BA7566"/>
    <w:rsid w:val="00BC481F"/>
    <w:rsid w:val="00BD75C1"/>
    <w:rsid w:val="00C3438D"/>
    <w:rsid w:val="00C62B6C"/>
    <w:rsid w:val="00C81260"/>
    <w:rsid w:val="00C95CA9"/>
    <w:rsid w:val="00CA061B"/>
    <w:rsid w:val="00CB056D"/>
    <w:rsid w:val="00CC6B27"/>
    <w:rsid w:val="00CD4AED"/>
    <w:rsid w:val="00CD5856"/>
    <w:rsid w:val="00CF0F2E"/>
    <w:rsid w:val="00CF3E82"/>
    <w:rsid w:val="00D54679"/>
    <w:rsid w:val="00D67BAF"/>
    <w:rsid w:val="00DA15A1"/>
    <w:rsid w:val="00DC7639"/>
    <w:rsid w:val="00E1490C"/>
    <w:rsid w:val="00E37122"/>
    <w:rsid w:val="00E85195"/>
    <w:rsid w:val="00EA275E"/>
    <w:rsid w:val="00EE23CE"/>
    <w:rsid w:val="00EE2A9D"/>
    <w:rsid w:val="00F32EA9"/>
    <w:rsid w:val="00F42C4E"/>
    <w:rsid w:val="00F56EBE"/>
    <w:rsid w:val="00F72360"/>
    <w:rsid w:val="00F847BF"/>
    <w:rsid w:val="00F87E88"/>
    <w:rsid w:val="00F92420"/>
    <w:rsid w:val="00FC776C"/>
    <w:rsid w:val="00FD036B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A5336"/>
  <w15:docId w15:val="{05A3F18B-9852-4749-91D7-886757E0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182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214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2023-10-03T09:30:00.0000000Z</lastPrinted>
  <dcterms:created xsi:type="dcterms:W3CDTF">2023-10-03T09:30:00.0000000Z</dcterms:created>
  <dcterms:modified xsi:type="dcterms:W3CDTF">2023-10-05T14:57:00.0000000Z</dcterms:modified>
  <dc:description>------------------------</dc:description>
  <dc:subject/>
  <dc:title/>
  <keywords/>
  <version/>
  <category/>
</coreProperties>
</file>