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page" w:tblpX="1589" w:tblpY="564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A56B81" w:rsidTr="00556757" w14:paraId="588777C9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89656C" w14:paraId="722D596E" w14:textId="77777777">
            <w:bookmarkStart w:name="STDTXT__OCW_Tekstblokken_txtNahangEK2502" w:id="0"/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B26759" w14:paraId="50CCB6A3" w14:textId="41C9BEB2">
            <w:pPr>
              <w:tabs>
                <w:tab w:val="center" w:pos="3290"/>
              </w:tabs>
            </w:pPr>
            <w:r>
              <w:t>13 juni 2023</w:t>
            </w:r>
            <w:r w:rsidR="0089656C">
              <w:tab/>
            </w:r>
          </w:p>
        </w:tc>
      </w:tr>
      <w:tr w:rsidR="00A56B81" w:rsidTr="00556757" w14:paraId="02D57792" w14:textId="77777777">
        <w:trPr>
          <w:trHeight w:val="369"/>
        </w:trPr>
        <w:tc>
          <w:tcPr>
            <w:tcW w:w="929" w:type="dxa"/>
            <w:hideMark/>
          </w:tcPr>
          <w:p w:rsidR="00556757" w:rsidRDefault="0089656C" w14:paraId="600B3B6D" w14:textId="77777777">
            <w:r>
              <w:t>Betreft</w:t>
            </w:r>
          </w:p>
        </w:tc>
        <w:tc>
          <w:tcPr>
            <w:tcW w:w="6581" w:type="dxa"/>
            <w:hideMark/>
          </w:tcPr>
          <w:p w:rsidRPr="0089656C" w:rsidR="0089656C" w:rsidP="0089656C" w:rsidRDefault="0089656C" w14:paraId="654FCDD4" w14:textId="51E39B3D">
            <w:pPr>
              <w:spacing w:line="240" w:lineRule="auto"/>
              <w:ind w:hanging="1134"/>
              <w:rPr>
                <w:noProof/>
                <w:szCs w:val="18"/>
                <w:lang w:eastAsia="en-US"/>
              </w:rPr>
            </w:pPr>
            <w:r>
              <w:t xml:space="preserve"> </w:t>
            </w:r>
            <w:r w:rsidRPr="0089656C">
              <w:rPr>
                <w:noProof/>
                <w:szCs w:val="18"/>
                <w:lang w:eastAsia="en-US"/>
              </w:rPr>
              <w:t xml:space="preserve"> Wet tot wij</w:t>
            </w:r>
            <w:r>
              <w:rPr>
                <w:noProof/>
                <w:szCs w:val="18"/>
                <w:lang w:eastAsia="en-US"/>
              </w:rPr>
              <w:t>Wij</w:t>
            </w:r>
            <w:r w:rsidRPr="0089656C">
              <w:rPr>
                <w:noProof/>
                <w:szCs w:val="18"/>
                <w:lang w:eastAsia="en-US"/>
              </w:rPr>
              <w:t>ziging van de Wet op het hoger onderwijs en wetenschappelijk onderzoek houdende de verankering van eenheden van leeruitkomsten in die wet (Wet leeruitkomsten hoger onderwijs)</w:t>
            </w:r>
            <w:r>
              <w:rPr>
                <w:noProof/>
                <w:szCs w:val="18"/>
                <w:lang w:eastAsia="en-US"/>
              </w:rPr>
              <w:t xml:space="preserve"> (36</w:t>
            </w:r>
            <w:r w:rsidR="00B531B6">
              <w:rPr>
                <w:noProof/>
                <w:szCs w:val="18"/>
                <w:lang w:eastAsia="en-US"/>
              </w:rPr>
              <w:t xml:space="preserve"> </w:t>
            </w:r>
            <w:r>
              <w:rPr>
                <w:noProof/>
                <w:szCs w:val="18"/>
                <w:lang w:eastAsia="en-US"/>
              </w:rPr>
              <w:t>136)</w:t>
            </w:r>
          </w:p>
          <w:p w:rsidR="00556757" w:rsidP="007661C9" w:rsidRDefault="00556757" w14:paraId="29F3A389" w14:textId="41981AB4"/>
        </w:tc>
      </w:tr>
    </w:tbl>
    <w:p w:rsidR="00A56B81" w:rsidRDefault="008E023C" w14:paraId="5258C360" w14:textId="77777777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 xml:space="preserve"> </w:t>
      </w:r>
    </w:p>
    <w:tbl>
      <w:tblPr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A56B81" w:rsidTr="00D9561B" w14:paraId="357C881F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89656C" w14:paraId="324C2194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89656C" w14:paraId="2DB1043B" w14:textId="77777777">
            <w:r>
              <w:t>Postbus 20018</w:t>
            </w:r>
          </w:p>
          <w:p w:rsidR="008E3932" w:rsidP="00D9561B" w:rsidRDefault="0089656C" w14:paraId="7AFC20A0" w14:textId="77777777">
            <w:r>
              <w:t>2500 EA  DEN HAAG</w:t>
            </w:r>
          </w:p>
        </w:tc>
      </w:tr>
    </w:tbl>
    <w:p w:rsidR="00A56B81" w:rsidRDefault="008E023C" w14:paraId="057ED99E" w14:textId="77777777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A56B81" w:rsidTr="00DD7316" w14:paraId="6D4569BF" w14:textId="77777777">
        <w:tc>
          <w:tcPr>
            <w:tcW w:w="2160" w:type="dxa"/>
          </w:tcPr>
          <w:p w:rsidRPr="000176EE" w:rsidR="00831386" w:rsidP="00DD7316" w:rsidRDefault="0089656C" w14:paraId="6E6F3965" w14:textId="7777777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Pr="00F56956" w:rsidR="00831386" w:rsidP="00DD7316" w:rsidRDefault="0089656C" w14:paraId="3BF9BDF8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89656C" w14:paraId="76F9AAAF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89656C" w14:paraId="6315E260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89656C" w14:paraId="599A5ECE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89656C" w14:paraId="1233EE30" w14:textId="77777777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A56B81" w:rsidTr="00DD7316" w14:paraId="067396F5" w14:textId="77777777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 w14:paraId="1AF6BB13" w14:textId="7777777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A56B81" w:rsidTr="00DD7316" w14:paraId="2978B71D" w14:textId="77777777">
        <w:trPr>
          <w:trHeight w:val="1680"/>
        </w:trPr>
        <w:tc>
          <w:tcPr>
            <w:tcW w:w="2160" w:type="dxa"/>
          </w:tcPr>
          <w:p w:rsidRPr="00D86CC6" w:rsidR="00831386" w:rsidP="00DD7316" w:rsidRDefault="0089656C" w14:paraId="1B72DA52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9262BA" w:rsidR="00831386" w:rsidP="00830E14" w:rsidRDefault="0089656C" w14:paraId="202E40CD" w14:textId="0A2FB8B3">
            <w:pPr>
              <w:spacing w:line="180" w:lineRule="exact"/>
              <w:rPr>
                <w:sz w:val="13"/>
              </w:rPr>
            </w:pPr>
            <w:r>
              <w:rPr>
                <w:sz w:val="13"/>
              </w:rPr>
              <w:t>WJZ/</w:t>
            </w:r>
            <w:r w:rsidR="0058197B">
              <w:rPr>
                <w:sz w:val="13"/>
              </w:rPr>
              <w:t>38627295</w:t>
            </w:r>
          </w:p>
        </w:tc>
      </w:tr>
    </w:tbl>
    <w:p w:rsidRPr="009B6B87" w:rsidR="008E023C" w:rsidP="008E023C" w:rsidRDefault="0089656C" w14:paraId="1715A7AF" w14:textId="4F7285BB">
      <w:pPr>
        <w:pStyle w:val="standaard-tekst"/>
        <w:rPr>
          <w:sz w:val="18"/>
          <w:szCs w:val="18"/>
          <w:lang w:val="nl-NL"/>
        </w:rPr>
      </w:pPr>
      <w:r w:rsidRPr="009B6B87">
        <w:rPr>
          <w:sz w:val="18"/>
          <w:szCs w:val="18"/>
          <w:lang w:val="nl-NL"/>
        </w:rPr>
        <w:t>H</w:t>
      </w:r>
      <w:bookmarkEnd w:id="0"/>
      <w:r w:rsidRPr="009B6B87">
        <w:rPr>
          <w:sz w:val="18"/>
          <w:szCs w:val="18"/>
          <w:lang w:val="nl-NL"/>
        </w:rPr>
        <w:t>ierbij bied</w:t>
      </w:r>
      <w:r w:rsidR="00871E94">
        <w:rPr>
          <w:sz w:val="18"/>
          <w:szCs w:val="18"/>
          <w:lang w:val="nl-NL"/>
        </w:rPr>
        <w:t>en wij</w:t>
      </w:r>
      <w:r w:rsidRPr="009B6B87">
        <w:rPr>
          <w:sz w:val="18"/>
          <w:szCs w:val="18"/>
          <w:lang w:val="nl-NL"/>
        </w:rPr>
        <w:t xml:space="preserve"> u aan de </w:t>
      </w:r>
      <w:r w:rsidR="00871E94">
        <w:rPr>
          <w:sz w:val="18"/>
          <w:szCs w:val="18"/>
          <w:lang w:val="nl-NL"/>
        </w:rPr>
        <w:t>nota naar aanleiding van het verslag en de nota van wijziging</w:t>
      </w:r>
      <w:r w:rsidRPr="009B6B87">
        <w:rPr>
          <w:sz w:val="18"/>
          <w:szCs w:val="18"/>
          <w:lang w:val="nl-NL"/>
        </w:rPr>
        <w:t> inzake het bovengenoemde voorstel.</w:t>
      </w:r>
    </w:p>
    <w:p w:rsidR="008E023C" w:rsidP="008E023C" w:rsidRDefault="008E023C" w14:paraId="34CE9760" w14:textId="08D90C57">
      <w:pPr>
        <w:pStyle w:val="standaard-tekst"/>
        <w:rPr>
          <w:sz w:val="18"/>
          <w:szCs w:val="18"/>
          <w:lang w:val="nl-NL"/>
        </w:rPr>
      </w:pPr>
    </w:p>
    <w:p w:rsidRPr="009B6B87" w:rsidR="00460555" w:rsidP="008E023C" w:rsidRDefault="00460555" w14:paraId="09BB08FA" w14:textId="77777777">
      <w:pPr>
        <w:pStyle w:val="standaard-tekst"/>
        <w:rPr>
          <w:sz w:val="18"/>
          <w:szCs w:val="18"/>
          <w:lang w:val="nl-NL"/>
        </w:rPr>
      </w:pPr>
    </w:p>
    <w:p w:rsidRPr="009B6B87" w:rsidR="00D4512B" w:rsidP="00D4512B" w:rsidRDefault="0089656C" w14:paraId="74921D8E" w14:textId="7777777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</w:t>
      </w:r>
      <w:r w:rsidR="006A5D19">
        <w:rPr>
          <w:sz w:val="18"/>
          <w:szCs w:val="18"/>
          <w:lang w:val="nl-NL"/>
        </w:rPr>
        <w:t>M</w:t>
      </w:r>
      <w:r>
        <w:rPr>
          <w:sz w:val="18"/>
          <w:szCs w:val="18"/>
          <w:lang w:val="nl-NL"/>
        </w:rPr>
        <w:t>inister van Onderwijs, Cultuur en Wetenschap,</w:t>
      </w:r>
    </w:p>
    <w:p w:rsidR="000F521E" w:rsidP="003A7160" w:rsidRDefault="000F521E" w14:paraId="2484CF11" w14:textId="77777777"/>
    <w:p w:rsidR="000F521E" w:rsidP="003A7160" w:rsidRDefault="000F521E" w14:paraId="16088A08" w14:textId="77777777"/>
    <w:p w:rsidR="000F521E" w:rsidP="003A7160" w:rsidRDefault="000F521E" w14:paraId="60A419FD" w14:textId="42775B82"/>
    <w:p w:rsidR="00460555" w:rsidP="003A7160" w:rsidRDefault="00460555" w14:paraId="77FE61F7" w14:textId="55E61522"/>
    <w:p w:rsidR="00460555" w:rsidP="003A7160" w:rsidRDefault="00460555" w14:paraId="76C5ABFD" w14:textId="77777777"/>
    <w:p w:rsidR="000F521E" w:rsidP="003A7160" w:rsidRDefault="000F521E" w14:paraId="1285EAE3" w14:textId="77777777"/>
    <w:p w:rsidR="000F521E" w:rsidP="003A7160" w:rsidRDefault="0089656C" w14:paraId="3690B020" w14:textId="7777777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Robbert Dijkgraaf</w:t>
      </w:r>
    </w:p>
    <w:p w:rsidR="00F01557" w:rsidP="003A7160" w:rsidRDefault="00F01557" w14:paraId="67C1952A" w14:textId="77777777"/>
    <w:p w:rsidR="00460555" w:rsidP="003A7160" w:rsidRDefault="00460555" w14:paraId="256DADFE" w14:textId="667B4939"/>
    <w:p w:rsidR="00460555" w:rsidP="003A7160" w:rsidRDefault="00460555" w14:paraId="22B4FF21" w14:textId="77777777"/>
    <w:p w:rsidR="00A56B81" w:rsidRDefault="0089656C" w14:paraId="55DB1ABE" w14:textId="7777777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</w:t>
      </w:r>
      <w:r w:rsidR="0043148F">
        <w:rPr>
          <w:sz w:val="18"/>
          <w:szCs w:val="18"/>
          <w:lang w:val="nl-NL"/>
        </w:rPr>
        <w:t>M</w:t>
      </w:r>
      <w:r>
        <w:rPr>
          <w:sz w:val="18"/>
          <w:szCs w:val="18"/>
          <w:lang w:val="nl-NL"/>
        </w:rPr>
        <w:t>inister voor Primair en Voortgezet Onderwijs,</w:t>
      </w:r>
    </w:p>
    <w:p w:rsidR="00983DB3" w:rsidP="003A7160" w:rsidRDefault="00983DB3" w14:paraId="519DDE1D" w14:textId="77777777"/>
    <w:p w:rsidR="00983DB3" w:rsidP="003A7160" w:rsidRDefault="00983DB3" w14:paraId="305ED860" w14:textId="77777777"/>
    <w:p w:rsidR="00983DB3" w:rsidP="003A7160" w:rsidRDefault="00983DB3" w14:paraId="419FAC8C" w14:textId="57BC37E1"/>
    <w:p w:rsidR="00460555" w:rsidP="003A7160" w:rsidRDefault="00460555" w14:paraId="6AB88D79" w14:textId="77777777"/>
    <w:p w:rsidR="00983DB3" w:rsidP="003A7160" w:rsidRDefault="00983DB3" w14:paraId="25AB5040" w14:textId="2A7C13BF"/>
    <w:p w:rsidR="00460555" w:rsidP="003A7160" w:rsidRDefault="00460555" w14:paraId="750E4B3E" w14:textId="77777777"/>
    <w:p w:rsidR="00983DB3" w:rsidP="003A7160" w:rsidRDefault="0089656C" w14:paraId="3832757A" w14:textId="77777777">
      <w:r>
        <w:t>Dennis Wiersma</w:t>
      </w:r>
    </w:p>
    <w:p w:rsidR="002F1B8A" w:rsidP="003A7160" w:rsidRDefault="002F1B8A" w14:paraId="02D19514" w14:textId="77777777"/>
    <w:p w:rsidR="002F1B8A" w:rsidP="003A7160" w:rsidRDefault="002F1B8A" w14:paraId="3D50C5E1" w14:textId="77777777"/>
    <w:p w:rsidR="00184B30" w:rsidP="00A60B58" w:rsidRDefault="00184B30" w14:paraId="5EC4299F" w14:textId="77777777"/>
    <w:p w:rsidR="00184B30" w:rsidP="00A60B58" w:rsidRDefault="00184B30" w14:paraId="267DA449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23E4" w14:textId="77777777" w:rsidR="005F0738" w:rsidRDefault="0089656C">
      <w:r>
        <w:separator/>
      </w:r>
    </w:p>
    <w:p w14:paraId="29E3BF91" w14:textId="77777777" w:rsidR="005F0738" w:rsidRDefault="005F0738"/>
  </w:endnote>
  <w:endnote w:type="continuationSeparator" w:id="0">
    <w:p w14:paraId="1D158753" w14:textId="77777777" w:rsidR="005F0738" w:rsidRDefault="0089656C">
      <w:r>
        <w:continuationSeparator/>
      </w:r>
    </w:p>
    <w:p w14:paraId="5DF5325F" w14:textId="77777777" w:rsidR="005F0738" w:rsidRDefault="005F0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3336" w14:textId="77777777" w:rsidR="003D1F5C" w:rsidRDefault="003D1F5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1FD0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A56B81" w14:paraId="70E92F9D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0ABF3E37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65C27AAD" w14:textId="77777777" w:rsidR="002F71BB" w:rsidRPr="004C7E1D" w:rsidRDefault="0089656C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3CD48209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A56B81" w14:paraId="1FF07E00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5B14BF40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45F9EC71" w14:textId="6F229377" w:rsidR="00D17084" w:rsidRPr="004C7E1D" w:rsidRDefault="0089656C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050C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681E7C65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5119" w14:textId="77777777" w:rsidR="005F0738" w:rsidRDefault="0089656C">
      <w:r>
        <w:separator/>
      </w:r>
    </w:p>
    <w:p w14:paraId="4F77F7FC" w14:textId="77777777" w:rsidR="005F0738" w:rsidRDefault="005F0738"/>
  </w:footnote>
  <w:footnote w:type="continuationSeparator" w:id="0">
    <w:p w14:paraId="3F5B7F82" w14:textId="77777777" w:rsidR="005F0738" w:rsidRDefault="0089656C">
      <w:r>
        <w:continuationSeparator/>
      </w:r>
    </w:p>
    <w:p w14:paraId="3437737F" w14:textId="77777777" w:rsidR="005F0738" w:rsidRDefault="005F0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B4D2" w14:textId="77777777" w:rsidR="003D1F5C" w:rsidRDefault="003D1F5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A56B81" w14:paraId="1DFD6D61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34C3798" w14:textId="77777777" w:rsidR="00527BD4" w:rsidRPr="00275984" w:rsidRDefault="00527BD4" w:rsidP="00BF4427">
          <w:pPr>
            <w:pStyle w:val="Huisstijl-Rubricering"/>
          </w:pPr>
        </w:p>
      </w:tc>
    </w:tr>
  </w:tbl>
  <w:p w14:paraId="1E59EDB2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A56B81" w14:paraId="348F9D7F" w14:textId="77777777" w:rsidTr="003B528D">
      <w:tc>
        <w:tcPr>
          <w:tcW w:w="2160" w:type="dxa"/>
          <w:shd w:val="clear" w:color="auto" w:fill="auto"/>
        </w:tcPr>
        <w:p w14:paraId="7B008CC5" w14:textId="77777777"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14:paraId="5F2549DD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A56B81" w14:paraId="1B911BC5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0499CE6F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28E304D2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A56B81" w14:paraId="4C6A3650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304C1516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71D1B54C" w14:textId="77777777" w:rsidR="00704845" w:rsidRDefault="0089656C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05DB22E5" wp14:editId="42D660B1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5250951" w14:textId="77777777" w:rsidR="00483ECA" w:rsidRDefault="00483ECA" w:rsidP="00D037A9"/>
        <w:p w14:paraId="48E320B2" w14:textId="77777777" w:rsidR="005F2FA9" w:rsidRDefault="005F2FA9" w:rsidP="00082403"/>
      </w:tc>
    </w:tr>
  </w:tbl>
  <w:p w14:paraId="21B27940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A56B81" w14:paraId="428DDEE7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56E24C16" w14:textId="77777777" w:rsidR="00527BD4" w:rsidRPr="00963440" w:rsidRDefault="0089656C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A56B81" w14:paraId="28DF7BB1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7AD27DF" w14:textId="77777777" w:rsidR="00093ABC" w:rsidRPr="00963440" w:rsidRDefault="00093ABC" w:rsidP="00963440"/>
      </w:tc>
    </w:tr>
    <w:tr w:rsidR="00A56B81" w14:paraId="27F2ABC4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2098FB70" w14:textId="77777777" w:rsidR="00A604D3" w:rsidRPr="00963440" w:rsidRDefault="00A604D3" w:rsidP="003B6D32"/>
      </w:tc>
    </w:tr>
    <w:tr w:rsidR="00A56B81" w14:paraId="7F96ACEF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23B43AE6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544441FA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59A3E50B" w14:textId="77777777" w:rsidR="00892BA5" w:rsidRPr="00596D5A" w:rsidRDefault="0089656C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52755A23" w14:textId="77777777" w:rsidR="006F273B" w:rsidRDefault="006F273B" w:rsidP="00BC4AE3">
    <w:pPr>
      <w:pStyle w:val="Koptekst"/>
    </w:pPr>
  </w:p>
  <w:p w14:paraId="7B0FE0BB" w14:textId="77777777" w:rsidR="00153BD0" w:rsidRDefault="00153BD0" w:rsidP="00BC4AE3">
    <w:pPr>
      <w:pStyle w:val="Koptekst"/>
    </w:pPr>
  </w:p>
  <w:p w14:paraId="2B2D54FB" w14:textId="77777777" w:rsidR="0044605E" w:rsidRDefault="0044605E" w:rsidP="00BC4AE3">
    <w:pPr>
      <w:pStyle w:val="Koptekst"/>
    </w:pPr>
  </w:p>
  <w:p w14:paraId="0521DC28" w14:textId="77777777" w:rsidR="0044605E" w:rsidRDefault="0044605E" w:rsidP="00BC4AE3">
    <w:pPr>
      <w:pStyle w:val="Koptekst"/>
    </w:pPr>
  </w:p>
  <w:p w14:paraId="7F079C21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3CEEDF6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11F072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ECD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2054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7AE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509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2E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0C3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BCF3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24E8333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4AE62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76B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F66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945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2C52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A79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A651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D8DE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277622">
    <w:abstractNumId w:val="10"/>
  </w:num>
  <w:num w:numId="2" w16cid:durableId="584342295">
    <w:abstractNumId w:val="7"/>
  </w:num>
  <w:num w:numId="3" w16cid:durableId="1641501164">
    <w:abstractNumId w:val="6"/>
  </w:num>
  <w:num w:numId="4" w16cid:durableId="1363480209">
    <w:abstractNumId w:val="5"/>
  </w:num>
  <w:num w:numId="5" w16cid:durableId="626011291">
    <w:abstractNumId w:val="4"/>
  </w:num>
  <w:num w:numId="6" w16cid:durableId="893396851">
    <w:abstractNumId w:val="8"/>
  </w:num>
  <w:num w:numId="7" w16cid:durableId="1962031657">
    <w:abstractNumId w:val="3"/>
  </w:num>
  <w:num w:numId="8" w16cid:durableId="1953005164">
    <w:abstractNumId w:val="2"/>
  </w:num>
  <w:num w:numId="9" w16cid:durableId="2053915513">
    <w:abstractNumId w:val="1"/>
  </w:num>
  <w:num w:numId="10" w16cid:durableId="960762908">
    <w:abstractNumId w:val="0"/>
  </w:num>
  <w:num w:numId="11" w16cid:durableId="1323581013">
    <w:abstractNumId w:val="9"/>
  </w:num>
  <w:num w:numId="12" w16cid:durableId="2092388495">
    <w:abstractNumId w:val="11"/>
  </w:num>
  <w:num w:numId="13" w16cid:durableId="1178471159">
    <w:abstractNumId w:val="13"/>
  </w:num>
  <w:num w:numId="14" w16cid:durableId="206576199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176EE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0F521E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1F5C"/>
    <w:rsid w:val="003D39EC"/>
    <w:rsid w:val="003D40EA"/>
    <w:rsid w:val="003E3DD5"/>
    <w:rsid w:val="003F07C6"/>
    <w:rsid w:val="003F1F6B"/>
    <w:rsid w:val="003F3757"/>
    <w:rsid w:val="003F44B7"/>
    <w:rsid w:val="004008E9"/>
    <w:rsid w:val="004050C2"/>
    <w:rsid w:val="00407991"/>
    <w:rsid w:val="0041019E"/>
    <w:rsid w:val="00413D48"/>
    <w:rsid w:val="00424A60"/>
    <w:rsid w:val="0043148F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0555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0C1C"/>
    <w:rsid w:val="00533061"/>
    <w:rsid w:val="00533FA1"/>
    <w:rsid w:val="00534C77"/>
    <w:rsid w:val="005403C8"/>
    <w:rsid w:val="00541AD9"/>
    <w:rsid w:val="005429DC"/>
    <w:rsid w:val="005565F9"/>
    <w:rsid w:val="00556757"/>
    <w:rsid w:val="005639D2"/>
    <w:rsid w:val="00565739"/>
    <w:rsid w:val="00573041"/>
    <w:rsid w:val="00575B80"/>
    <w:rsid w:val="00577559"/>
    <w:rsid w:val="0058197B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A5D19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61C9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0E14"/>
    <w:rsid w:val="00831386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1E94"/>
    <w:rsid w:val="00872271"/>
    <w:rsid w:val="008731F6"/>
    <w:rsid w:val="00874982"/>
    <w:rsid w:val="008762B6"/>
    <w:rsid w:val="00883137"/>
    <w:rsid w:val="00892BA5"/>
    <w:rsid w:val="0089656C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23C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2BA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B6B87"/>
    <w:rsid w:val="009C3F20"/>
    <w:rsid w:val="009C64FB"/>
    <w:rsid w:val="009C7CA1"/>
    <w:rsid w:val="009D043D"/>
    <w:rsid w:val="009D2A03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56B81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759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B6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12B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D7316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1557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56956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B4B2F"/>
  <w15:docId w15:val="{67DC6BA7-46DC-4815-969E-9189A74F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105</ap:Words>
  <ap:Characters>635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739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2023-06-13T09:02:00.0000000Z</dcterms:created>
  <dcterms:modified xsi:type="dcterms:W3CDTF">2023-06-13T09:02:00.0000000Z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O229BOO</vt:lpwstr>
  </property>
  <property fmtid="{D5CDD505-2E9C-101B-9397-08002B2CF9AE}" pid="3" name="Author">
    <vt:lpwstr>O229BOO</vt:lpwstr>
  </property>
  <property fmtid="{D5CDD505-2E9C-101B-9397-08002B2CF9AE}" pid="4" name="cs_objectid">
    <vt:lpwstr>38627295</vt:lpwstr>
  </property>
  <property fmtid="{D5CDD505-2E9C-101B-9397-08002B2CF9AE}" pid="5" name="Header">
    <vt:lpwstr>Brief (meertalig)</vt:lpwstr>
  </property>
  <property fmtid="{D5CDD505-2E9C-101B-9397-08002B2CF9AE}" pid="6" name="HeaderId">
    <vt:lpwstr>684479A886184C6D8688A3088C2EE368</vt:lpwstr>
  </property>
  <property fmtid="{D5CDD505-2E9C-101B-9397-08002B2CF9AE}" pid="7" name="ocw_betreft">
    <vt:lpwstr>wetsvoorstel leeruitkomsten</vt:lpwstr>
  </property>
  <property fmtid="{D5CDD505-2E9C-101B-9397-08002B2CF9AE}" pid="8" name="ocw_directie">
    <vt:lpwstr>WJZ/HBS</vt:lpwstr>
  </property>
  <property fmtid="{D5CDD505-2E9C-101B-9397-08002B2CF9AE}" pid="9" name="ocw_naw_adres">
    <vt:lpwstr>Postbus 20018</vt:lpwstr>
  </property>
  <property fmtid="{D5CDD505-2E9C-101B-9397-08002B2CF9AE}" pid="10" name="ocw_naw_org">
    <vt:lpwstr>Tweede Kamer der Staten-Generaal</vt:lpwstr>
  </property>
  <property fmtid="{D5CDD505-2E9C-101B-9397-08002B2CF9AE}" pid="11" name="ocw_naw_postc">
    <vt:lpwstr>2500 EA</vt:lpwstr>
  </property>
  <property fmtid="{D5CDD505-2E9C-101B-9397-08002B2CF9AE}" pid="12" name="ocw_naw_woonplaats">
    <vt:lpwstr>DEN HAAG</vt:lpwstr>
  </property>
  <property fmtid="{D5CDD505-2E9C-101B-9397-08002B2CF9AE}" pid="13" name="sjabloon.edocs.documenttype">
    <vt:lpwstr>BRIEF</vt:lpwstr>
  </property>
  <property fmtid="{D5CDD505-2E9C-101B-9397-08002B2CF9AE}" pid="14" name="sjabloon.edocs.richting">
    <vt:lpwstr>UITGAAND</vt:lpwstr>
  </property>
  <property fmtid="{D5CDD505-2E9C-101B-9397-08002B2CF9AE}" pid="15" name="Template">
    <vt:lpwstr>Brief TK</vt:lpwstr>
  </property>
  <property fmtid="{D5CDD505-2E9C-101B-9397-08002B2CF9AE}" pid="16" name="TemplateId">
    <vt:lpwstr>544A72AD7B0042649EEB73530503F044</vt:lpwstr>
  </property>
  <property fmtid="{D5CDD505-2E9C-101B-9397-08002B2CF9AE}" pid="17" name="Typist">
    <vt:lpwstr>O229BOO</vt:lpwstr>
  </property>
</Properties>
</file>