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E22173" w:rsidTr="00E604AA" w14:paraId="279A571E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F551C" w:rsidP="00BE15AC" w:rsidRDefault="00CE570B" w14:paraId="1C8906FD" w14:textId="77777777">
            <w:r>
              <w:t>De voorzitter van de Tweede Kamer der Staten-Generaal</w:t>
            </w:r>
          </w:p>
          <w:p w:rsidRPr="00650C9D" w:rsidR="001475E9" w:rsidP="00650C9D" w:rsidRDefault="00CE570B" w14:paraId="0D2C0B7B" w14:textId="77777777">
            <w:r>
              <w:t>Postbus 20018</w:t>
            </w:r>
            <w:r w:rsidRPr="007F7207" w:rsidR="007F7207">
              <w:t xml:space="preserve"> </w:t>
            </w:r>
          </w:p>
          <w:p w:rsidRPr="007F7207" w:rsidR="007F7207" w:rsidP="007F7207" w:rsidRDefault="00CE570B" w14:paraId="6DC131A4" w14:textId="77777777">
            <w:r>
              <w:t>2500 EA</w:t>
            </w:r>
            <w:r w:rsidR="003F573F">
              <w:t xml:space="preserve"> </w:t>
            </w:r>
            <w:r>
              <w:t xml:space="preserve"> DEN HAAG</w:t>
            </w:r>
            <w:r w:rsidR="00BE15AC">
              <w:t xml:space="preserve"> </w:t>
            </w:r>
          </w:p>
        </w:tc>
      </w:tr>
    </w:tbl>
    <w:p w:rsidR="00CE570B" w:rsidRDefault="00CE570B" w14:paraId="1EC999A6" w14:textId="54B15330">
      <w:r>
        <w:t xml:space="preserve">Hierbij sturen wij u de antwoorden op de vragen van de commissie over </w:t>
      </w:r>
      <w:r w:rsidR="00F66953">
        <w:t>Departementaal Jaarverslag 2022.</w:t>
      </w:r>
    </w:p>
    <w:p w:rsidR="00F66953" w:rsidRDefault="00F66953" w14:paraId="31D1423D" w14:textId="77777777"/>
    <w:p w:rsidR="00CE570B" w:rsidRDefault="00CE570B" w14:paraId="701EA083" w14:textId="1F33E834">
      <w:r>
        <w:t>Mede namens de Staatssecretaris van Onderwijs, Cultuur en Wetenschap.</w:t>
      </w:r>
    </w:p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E22173" w:rsidTr="00556757" w14:paraId="7ED9E3DB" w14:textId="77777777">
        <w:trPr>
          <w:trHeight w:val="284" w:hRule="exact"/>
        </w:trPr>
        <w:tc>
          <w:tcPr>
            <w:tcW w:w="929" w:type="dxa"/>
            <w:hideMark/>
          </w:tcPr>
          <w:p w:rsidR="00556757" w:rsidRDefault="00CE570B" w14:paraId="734095C0" w14:textId="77777777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7C5A74" w14:paraId="0FBDC922" w14:textId="0578DA68">
            <w:pPr>
              <w:tabs>
                <w:tab w:val="center" w:pos="3290"/>
              </w:tabs>
            </w:pPr>
            <w:r>
              <w:t>7 juni 2023</w:t>
            </w:r>
            <w:r w:rsidR="00CE570B">
              <w:tab/>
            </w:r>
          </w:p>
        </w:tc>
      </w:tr>
      <w:tr w:rsidR="00E22173" w:rsidTr="00556757" w14:paraId="5007833E" w14:textId="77777777">
        <w:trPr>
          <w:trHeight w:val="369"/>
        </w:trPr>
        <w:tc>
          <w:tcPr>
            <w:tcW w:w="929" w:type="dxa"/>
            <w:hideMark/>
          </w:tcPr>
          <w:p w:rsidR="00556757" w:rsidRDefault="00CE570B" w14:paraId="080745D8" w14:textId="77777777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CE570B" w14:paraId="1A0F178F" w14:textId="13A8C6A1">
            <w:r>
              <w:t xml:space="preserve">Antwoord op de feitelijke vragen over </w:t>
            </w:r>
            <w:r w:rsidR="00F66953">
              <w:t>het Departementaal Jaarverslag</w:t>
            </w:r>
            <w:r>
              <w:t xml:space="preserve"> 2022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E22173" w:rsidTr="00151402" w14:paraId="1B91BDFB" w14:textId="77777777">
        <w:tc>
          <w:tcPr>
            <w:tcW w:w="2160" w:type="dxa"/>
          </w:tcPr>
          <w:p w:rsidR="00D57D9F" w:rsidP="0022432C" w:rsidRDefault="00CE570B" w14:paraId="4B42C780" w14:textId="77777777">
            <w:pPr>
              <w:spacing w:line="180" w:lineRule="atLeas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Pr="00151402" w:rsidR="00151402" w:rsidP="0022432C" w:rsidRDefault="00CE570B" w14:paraId="5BEC5B81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CE570B" w14:paraId="157F542F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CE570B" w14:paraId="50CD4D44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CE570B" w14:paraId="6F19FA66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CE570B" w14:paraId="52A80CF2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D57D9F" w:rsidP="00D33E17" w:rsidRDefault="00D57D9F" w14:paraId="05C96E1B" w14:textId="47B63E4B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E22173" w:rsidTr="00151402" w14:paraId="0B66258D" w14:textId="77777777">
        <w:trPr>
          <w:trHeight w:val="450"/>
        </w:trPr>
        <w:tc>
          <w:tcPr>
            <w:tcW w:w="2160" w:type="dxa"/>
          </w:tcPr>
          <w:p w:rsidR="00D57D9F" w:rsidP="00CC0BAE" w:rsidRDefault="00CE570B" w14:paraId="4131F431" w14:textId="77777777">
            <w:pPr>
              <w:rPr>
                <w:b/>
                <w:sz w:val="13"/>
                <w:szCs w:val="13"/>
              </w:rPr>
            </w:pPr>
            <w:r w:rsidRPr="00C54BBA">
              <w:rPr>
                <w:b/>
                <w:sz w:val="13"/>
                <w:szCs w:val="13"/>
              </w:rPr>
              <w:t>Onze referentie</w:t>
            </w:r>
          </w:p>
          <w:p w:rsidRPr="00D74F66" w:rsidR="00D57D9F" w:rsidP="00567339" w:rsidRDefault="002251BE" w14:paraId="3471C382" w14:textId="161E4600">
            <w:pPr>
              <w:tabs>
                <w:tab w:val="center" w:pos="1080"/>
              </w:tabs>
              <w:spacing w:line="180" w:lineRule="exact"/>
              <w:rPr>
                <w:sz w:val="13"/>
                <w:szCs w:val="13"/>
              </w:rPr>
            </w:pPr>
            <w:r w:rsidRPr="002251BE">
              <w:rPr>
                <w:sz w:val="13"/>
                <w:szCs w:val="13"/>
              </w:rPr>
              <w:t>38732256</w:t>
            </w:r>
          </w:p>
        </w:tc>
      </w:tr>
      <w:tr w:rsidR="00E22173" w:rsidTr="00151402" w14:paraId="60AD1E4A" w14:textId="77777777">
        <w:trPr>
          <w:trHeight w:val="113"/>
        </w:trPr>
        <w:tc>
          <w:tcPr>
            <w:tcW w:w="2160" w:type="dxa"/>
          </w:tcPr>
          <w:p w:rsidRPr="00D86CC6" w:rsidR="00D57D9F" w:rsidP="00CC0BAE" w:rsidRDefault="00CE570B" w14:paraId="68BB4519" w14:textId="77777777">
            <w:pPr>
              <w:rPr>
                <w:b/>
                <w:sz w:val="13"/>
                <w:szCs w:val="13"/>
              </w:rPr>
            </w:pPr>
            <w:r w:rsidRPr="00CA6288">
              <w:rPr>
                <w:b/>
                <w:sz w:val="13"/>
                <w:szCs w:val="13"/>
              </w:rPr>
              <w:t>Bijlagen</w:t>
            </w:r>
          </w:p>
          <w:p w:rsidRPr="00D86CC6" w:rsidR="00D57D9F" w:rsidP="00D33E17" w:rsidRDefault="00CE570B" w14:paraId="7356B6BB" w14:textId="7777777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  <w:tr w:rsidR="00E22173" w:rsidTr="00151402" w14:paraId="1D1F5FC1" w14:textId="77777777">
        <w:trPr>
          <w:trHeight w:val="222"/>
        </w:trPr>
        <w:tc>
          <w:tcPr>
            <w:tcW w:w="2160" w:type="dxa"/>
          </w:tcPr>
          <w:p w:rsidRPr="0068461A" w:rsidR="00D57D9F" w:rsidP="00CC0BAE" w:rsidRDefault="00D57D9F" w14:paraId="6C6FEE8C" w14:textId="77777777">
            <w:pPr>
              <w:spacing w:before="90" w:line="180" w:lineRule="exact"/>
              <w:rPr>
                <w:i/>
                <w:sz w:val="13"/>
                <w:szCs w:val="13"/>
              </w:rPr>
            </w:pPr>
          </w:p>
        </w:tc>
      </w:tr>
    </w:tbl>
    <w:p w:rsidR="00B23742" w:rsidP="003A7160" w:rsidRDefault="00B23742" w14:paraId="57A9425C" w14:textId="77777777"/>
    <w:p w:rsidR="00D342F4" w:rsidP="003A7160" w:rsidRDefault="00D342F4" w14:paraId="136395B2" w14:textId="77777777"/>
    <w:p w:rsidR="00D342F4" w:rsidP="003A7160" w:rsidRDefault="00D342F4" w14:paraId="6E729212" w14:textId="77777777"/>
    <w:p w:rsidR="00184B30" w:rsidP="00A60B58" w:rsidRDefault="00184B30" w14:paraId="3C5AB686" w14:textId="77777777"/>
    <w:p w:rsidR="00184B30" w:rsidP="00A60B58" w:rsidRDefault="00CE570B" w14:paraId="7F19016D" w14:textId="77777777">
      <w:pPr>
        <w:rPr>
          <w:szCs w:val="20"/>
        </w:rPr>
      </w:pPr>
      <w:r w:rsidRPr="004B4901">
        <w:rPr>
          <w:szCs w:val="20"/>
        </w:rPr>
        <w:t>de minister van On</w:t>
      </w:r>
      <w:r>
        <w:rPr>
          <w:szCs w:val="20"/>
        </w:rPr>
        <w:t>derwijs, Cultuur en Wetenschap,</w:t>
      </w:r>
    </w:p>
    <w:p w:rsidR="00530470" w:rsidP="003A64ED" w:rsidRDefault="00530470" w14:paraId="7D58AF20" w14:textId="77777777">
      <w:pPr>
        <w:rPr>
          <w:szCs w:val="20"/>
        </w:rPr>
      </w:pPr>
    </w:p>
    <w:p w:rsidR="00530470" w:rsidP="003A64ED" w:rsidRDefault="00530470" w14:paraId="4E435AA1" w14:textId="77777777">
      <w:pPr>
        <w:rPr>
          <w:szCs w:val="20"/>
        </w:rPr>
      </w:pPr>
    </w:p>
    <w:p w:rsidR="00530470" w:rsidP="003A64ED" w:rsidRDefault="00530470" w14:paraId="08F8C402" w14:textId="77777777">
      <w:pPr>
        <w:rPr>
          <w:szCs w:val="20"/>
        </w:rPr>
      </w:pPr>
    </w:p>
    <w:p w:rsidR="00530470" w:rsidP="003A64ED" w:rsidRDefault="00CE570B" w14:paraId="4A843B52" w14:textId="78E9C674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>Robbert Dijkgraaf</w:t>
      </w:r>
      <w:r>
        <w:rPr>
          <w:sz w:val="18"/>
          <w:szCs w:val="18"/>
          <w:lang w:val="nl-NL"/>
        </w:rPr>
        <w:br/>
      </w:r>
      <w:r>
        <w:rPr>
          <w:sz w:val="18"/>
          <w:szCs w:val="18"/>
          <w:lang w:val="nl-NL"/>
        </w:rPr>
        <w:br/>
      </w:r>
      <w:r>
        <w:rPr>
          <w:sz w:val="18"/>
          <w:szCs w:val="18"/>
          <w:lang w:val="nl-NL"/>
        </w:rPr>
        <w:br/>
      </w:r>
      <w:r>
        <w:rPr>
          <w:sz w:val="18"/>
          <w:szCs w:val="18"/>
          <w:lang w:val="nl-NL"/>
        </w:rPr>
        <w:br/>
        <w:t>de minister voor Primair en Voortgezet Onderwijs,</w:t>
      </w:r>
    </w:p>
    <w:p w:rsidR="00CE570B" w:rsidP="003A64ED" w:rsidRDefault="00CE570B" w14:paraId="3B6F4747" w14:textId="539DB163">
      <w:pPr>
        <w:pStyle w:val="standaard-tekst"/>
        <w:rPr>
          <w:sz w:val="18"/>
          <w:szCs w:val="18"/>
          <w:lang w:val="nl-NL"/>
        </w:rPr>
      </w:pPr>
    </w:p>
    <w:p w:rsidR="00CE570B" w:rsidP="003A64ED" w:rsidRDefault="00CE570B" w14:paraId="63AB07D1" w14:textId="0E66BB9C">
      <w:pPr>
        <w:pStyle w:val="standaard-tekst"/>
        <w:rPr>
          <w:sz w:val="18"/>
          <w:szCs w:val="18"/>
          <w:lang w:val="nl-NL"/>
        </w:rPr>
      </w:pPr>
    </w:p>
    <w:p w:rsidR="00CE570B" w:rsidP="003A64ED" w:rsidRDefault="00CE570B" w14:paraId="16381A87" w14:textId="79479F7D">
      <w:pPr>
        <w:pStyle w:val="standaard-tekst"/>
        <w:rPr>
          <w:sz w:val="18"/>
          <w:szCs w:val="18"/>
          <w:lang w:val="nl-NL"/>
        </w:rPr>
      </w:pPr>
    </w:p>
    <w:p w:rsidRPr="004B4901" w:rsidR="00CE570B" w:rsidP="003A64ED" w:rsidRDefault="00CE570B" w14:paraId="4BBE7BB1" w14:textId="5D33D48F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>Dennis Wiersma</w:t>
      </w:r>
    </w:p>
    <w:sectPr w:rsidRPr="004B4901" w:rsidR="00CE570B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AD5F" w14:textId="77777777" w:rsidR="005F0738" w:rsidRDefault="00CE570B">
      <w:r>
        <w:separator/>
      </w:r>
    </w:p>
    <w:p w14:paraId="53C8BFEC" w14:textId="77777777" w:rsidR="005F0738" w:rsidRDefault="005F0738"/>
  </w:endnote>
  <w:endnote w:type="continuationSeparator" w:id="0">
    <w:p w14:paraId="215817C0" w14:textId="77777777" w:rsidR="005F0738" w:rsidRDefault="00CE570B">
      <w:r>
        <w:continuationSeparator/>
      </w:r>
    </w:p>
    <w:p w14:paraId="4B93E802" w14:textId="77777777" w:rsidR="005F0738" w:rsidRDefault="005F07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6181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E22173" w14:paraId="77CCE79B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62596A0D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1B466CE9" w14:textId="77777777" w:rsidR="002F71BB" w:rsidRPr="004C7E1D" w:rsidRDefault="00CE570B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0ADE11A9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E22173" w14:paraId="3688C13C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3DC94B0D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6E510DBB" w14:textId="700BC56A" w:rsidR="00D17084" w:rsidRPr="004C7E1D" w:rsidRDefault="00CE570B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3905F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3769EFD7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49447" w14:textId="77777777" w:rsidR="005F0738" w:rsidRDefault="00CE570B">
      <w:r>
        <w:separator/>
      </w:r>
    </w:p>
    <w:p w14:paraId="55193950" w14:textId="77777777" w:rsidR="005F0738" w:rsidRDefault="005F0738"/>
  </w:footnote>
  <w:footnote w:type="continuationSeparator" w:id="0">
    <w:p w14:paraId="1D73C535" w14:textId="77777777" w:rsidR="005F0738" w:rsidRDefault="00CE570B">
      <w:r>
        <w:continuationSeparator/>
      </w:r>
    </w:p>
    <w:p w14:paraId="7D614D41" w14:textId="77777777" w:rsidR="005F0738" w:rsidRDefault="005F07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E22173" w14:paraId="585E6643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278338D" w14:textId="77777777" w:rsidR="00527BD4" w:rsidRPr="00275984" w:rsidRDefault="00527BD4" w:rsidP="00BF4427">
          <w:pPr>
            <w:pStyle w:val="Huisstijl-Rubricering"/>
          </w:pPr>
        </w:p>
      </w:tc>
    </w:tr>
  </w:tbl>
  <w:p w14:paraId="38860178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22173" w14:paraId="3929CC4C" w14:textId="77777777" w:rsidTr="003B528D">
      <w:tc>
        <w:tcPr>
          <w:tcW w:w="2160" w:type="dxa"/>
          <w:shd w:val="clear" w:color="auto" w:fill="auto"/>
        </w:tcPr>
        <w:p w14:paraId="07F31D02" w14:textId="77777777" w:rsidR="00FF7D29" w:rsidRPr="002F71BB" w:rsidRDefault="00CE570B" w:rsidP="006C2093">
          <w:pPr>
            <w:rPr>
              <w:b/>
              <w:sz w:val="13"/>
              <w:szCs w:val="13"/>
            </w:rPr>
          </w:pPr>
          <w:r w:rsidRPr="0052042A">
            <w:rPr>
              <w:b/>
              <w:sz w:val="13"/>
              <w:szCs w:val="13"/>
            </w:rPr>
            <w:t>Onze referentie</w:t>
          </w:r>
        </w:p>
        <w:p w14:paraId="14AC82FC" w14:textId="77777777"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E22173" w14:paraId="7CDA88C8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138F55C8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66BE6A86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E22173" w14:paraId="435FBEEC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44D0DA72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1B591D36" w14:textId="77777777" w:rsidR="00704845" w:rsidRDefault="00CE570B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25A34DE2" wp14:editId="04EFA508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C25345" w14:textId="77777777" w:rsidR="00483ECA" w:rsidRDefault="00483ECA" w:rsidP="00D037A9"/>
        <w:p w14:paraId="6E014FD0" w14:textId="77777777" w:rsidR="005F2FA9" w:rsidRDefault="005F2FA9" w:rsidP="00082403"/>
      </w:tc>
    </w:tr>
  </w:tbl>
  <w:p w14:paraId="4B2C2DFD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E22173" w14:paraId="3B7D6309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78ED1CF9" w14:textId="77777777" w:rsidR="00527BD4" w:rsidRPr="00963440" w:rsidRDefault="00CE570B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E22173" w14:paraId="2D6C9BD5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44D1D5F" w14:textId="77777777" w:rsidR="00093ABC" w:rsidRPr="00963440" w:rsidRDefault="00093ABC" w:rsidP="00963440"/>
      </w:tc>
    </w:tr>
    <w:tr w:rsidR="00E22173" w14:paraId="18FBABAE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3AA2F772" w14:textId="77777777" w:rsidR="00A604D3" w:rsidRPr="00963440" w:rsidRDefault="00A604D3" w:rsidP="003B6D32"/>
      </w:tc>
    </w:tr>
    <w:tr w:rsidR="00E22173" w14:paraId="45DA70C6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09F5EED5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3AD812D5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0E574ABA" w14:textId="77777777" w:rsidR="00892BA5" w:rsidRPr="00596D5A" w:rsidRDefault="00CE570B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68254667" w14:textId="77777777" w:rsidR="006F273B" w:rsidRDefault="006F273B" w:rsidP="00BC4AE3">
    <w:pPr>
      <w:pStyle w:val="Koptekst"/>
    </w:pPr>
  </w:p>
  <w:p w14:paraId="790ABB86" w14:textId="77777777" w:rsidR="00153BD0" w:rsidRDefault="00153BD0" w:rsidP="00BC4AE3">
    <w:pPr>
      <w:pStyle w:val="Koptekst"/>
    </w:pPr>
  </w:p>
  <w:p w14:paraId="2BC90947" w14:textId="77777777" w:rsidR="0044605E" w:rsidRDefault="0044605E" w:rsidP="00BC4AE3">
    <w:pPr>
      <w:pStyle w:val="Koptekst"/>
    </w:pPr>
  </w:p>
  <w:p w14:paraId="5A75BD89" w14:textId="77777777" w:rsidR="0044605E" w:rsidRDefault="0044605E" w:rsidP="00BC4AE3">
    <w:pPr>
      <w:pStyle w:val="Koptekst"/>
    </w:pPr>
  </w:p>
  <w:p w14:paraId="71F51B51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63D685B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2CE016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BACA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701A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A6DD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8801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64BD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EE47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28E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020A9DB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BB6BD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444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B610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C4F7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1C4E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6B1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BE5E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50CE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2800433">
    <w:abstractNumId w:val="10"/>
  </w:num>
  <w:num w:numId="2" w16cid:durableId="1171141077">
    <w:abstractNumId w:val="7"/>
  </w:num>
  <w:num w:numId="3" w16cid:durableId="1036000603">
    <w:abstractNumId w:val="6"/>
  </w:num>
  <w:num w:numId="4" w16cid:durableId="1600915398">
    <w:abstractNumId w:val="5"/>
  </w:num>
  <w:num w:numId="5" w16cid:durableId="2076969974">
    <w:abstractNumId w:val="4"/>
  </w:num>
  <w:num w:numId="6" w16cid:durableId="241452567">
    <w:abstractNumId w:val="8"/>
  </w:num>
  <w:num w:numId="7" w16cid:durableId="1934313785">
    <w:abstractNumId w:val="3"/>
  </w:num>
  <w:num w:numId="8" w16cid:durableId="364670975">
    <w:abstractNumId w:val="2"/>
  </w:num>
  <w:num w:numId="9" w16cid:durableId="551311889">
    <w:abstractNumId w:val="1"/>
  </w:num>
  <w:num w:numId="10" w16cid:durableId="1602951910">
    <w:abstractNumId w:val="0"/>
  </w:num>
  <w:num w:numId="11" w16cid:durableId="315694943">
    <w:abstractNumId w:val="9"/>
  </w:num>
  <w:num w:numId="12" w16cid:durableId="169029548">
    <w:abstractNumId w:val="11"/>
  </w:num>
  <w:num w:numId="13" w16cid:durableId="1891500474">
    <w:abstractNumId w:val="13"/>
  </w:num>
  <w:num w:numId="14" w16cid:durableId="1545756261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C7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5E9"/>
    <w:rsid w:val="0014786A"/>
    <w:rsid w:val="00151402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32C"/>
    <w:rsid w:val="0022441A"/>
    <w:rsid w:val="00224A8A"/>
    <w:rsid w:val="002251BE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05FC"/>
    <w:rsid w:val="00393696"/>
    <w:rsid w:val="00393963"/>
    <w:rsid w:val="00395575"/>
    <w:rsid w:val="00395672"/>
    <w:rsid w:val="003A06C8"/>
    <w:rsid w:val="003A0D7C"/>
    <w:rsid w:val="003A64ED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3F573F"/>
    <w:rsid w:val="004008E9"/>
    <w:rsid w:val="00407991"/>
    <w:rsid w:val="0041019E"/>
    <w:rsid w:val="00413D48"/>
    <w:rsid w:val="00424A60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4901"/>
    <w:rsid w:val="004B5465"/>
    <w:rsid w:val="004B6487"/>
    <w:rsid w:val="004B70F0"/>
    <w:rsid w:val="004C0035"/>
    <w:rsid w:val="004C1299"/>
    <w:rsid w:val="004C7E1D"/>
    <w:rsid w:val="004D065C"/>
    <w:rsid w:val="004D33FE"/>
    <w:rsid w:val="004D373A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042A"/>
    <w:rsid w:val="00521CEE"/>
    <w:rsid w:val="00527BD4"/>
    <w:rsid w:val="00530470"/>
    <w:rsid w:val="00530C1C"/>
    <w:rsid w:val="00533061"/>
    <w:rsid w:val="00533FA1"/>
    <w:rsid w:val="00534C77"/>
    <w:rsid w:val="005403C8"/>
    <w:rsid w:val="00541AD9"/>
    <w:rsid w:val="005429DC"/>
    <w:rsid w:val="005565F9"/>
    <w:rsid w:val="00556757"/>
    <w:rsid w:val="005639D2"/>
    <w:rsid w:val="00565739"/>
    <w:rsid w:val="005673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0C9D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461A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61C9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5A74"/>
    <w:rsid w:val="007C7573"/>
    <w:rsid w:val="007E14E4"/>
    <w:rsid w:val="007E2B20"/>
    <w:rsid w:val="007F5331"/>
    <w:rsid w:val="007F7207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1B8C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E20AC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6FEF"/>
    <w:rsid w:val="00A47948"/>
    <w:rsid w:val="00A50CF6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3742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5AC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4BBA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288"/>
    <w:rsid w:val="00CA6533"/>
    <w:rsid w:val="00CA6A25"/>
    <w:rsid w:val="00CA6A3F"/>
    <w:rsid w:val="00CA7C99"/>
    <w:rsid w:val="00CC0BAE"/>
    <w:rsid w:val="00CC15DE"/>
    <w:rsid w:val="00CC6290"/>
    <w:rsid w:val="00CD233D"/>
    <w:rsid w:val="00CD362D"/>
    <w:rsid w:val="00CE101D"/>
    <w:rsid w:val="00CE1C84"/>
    <w:rsid w:val="00CE5055"/>
    <w:rsid w:val="00CE570B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4990"/>
    <w:rsid w:val="00D264D6"/>
    <w:rsid w:val="00D33144"/>
    <w:rsid w:val="00D33BF0"/>
    <w:rsid w:val="00D33E17"/>
    <w:rsid w:val="00D33F30"/>
    <w:rsid w:val="00D342F4"/>
    <w:rsid w:val="00D34892"/>
    <w:rsid w:val="00D36447"/>
    <w:rsid w:val="00D41CE8"/>
    <w:rsid w:val="00D44B73"/>
    <w:rsid w:val="00D516BE"/>
    <w:rsid w:val="00D5423B"/>
    <w:rsid w:val="00D54F4E"/>
    <w:rsid w:val="00D57D9F"/>
    <w:rsid w:val="00D604B3"/>
    <w:rsid w:val="00D60BA4"/>
    <w:rsid w:val="00D62419"/>
    <w:rsid w:val="00D62AD8"/>
    <w:rsid w:val="00D65336"/>
    <w:rsid w:val="00D66074"/>
    <w:rsid w:val="00D74F66"/>
    <w:rsid w:val="00D75B3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547F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551C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217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953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BA27B"/>
  <w15:docId w15:val="{75777793-E6EB-46F4-A8F0-025F9A3D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1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1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1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1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1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1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character" w:styleId="Tekstvantijdelijkeaanduiding">
    <w:name w:val="Placeholder Text"/>
    <w:basedOn w:val="Standaardalinea-lettertype"/>
    <w:uiPriority w:val="99"/>
    <w:semiHidden/>
    <w:rsid w:val="0069193D"/>
    <w:rPr>
      <w:color w:val="808080"/>
    </w:rPr>
  </w:style>
  <w:style w:type="character" w:customStyle="1" w:styleId="KoptekstChar1">
    <w:name w:val="Koptekst Char1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1">
    <w:name w:val="Kop 1 Char1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1">
    <w:name w:val="Kop 2 Char1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1">
    <w:name w:val="Kop 3 Char1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BallontekstChar1">
    <w:name w:val="Ballontekst Char1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1">
    <w:name w:val="Voettekst Char1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90</ap:Words>
  <ap:Characters>570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659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2023-06-02T08:22:00.0000000Z</lastPrinted>
  <dcterms:created xsi:type="dcterms:W3CDTF">2023-06-07T15:46:00.0000000Z</dcterms:created>
  <dcterms:modified xsi:type="dcterms:W3CDTF">2023-06-07T15:47:00.0000000Z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O205BIJ</vt:lpwstr>
  </property>
  <property fmtid="{D5CDD505-2E9C-101B-9397-08002B2CF9AE}" pid="3" name="Author">
    <vt:lpwstr>O205BIJ</vt:lpwstr>
  </property>
  <property fmtid="{D5CDD505-2E9C-101B-9397-08002B2CF9AE}" pid="4" name="cs_objectid">
    <vt:lpwstr>38732256</vt:lpwstr>
  </property>
  <property fmtid="{D5CDD505-2E9C-101B-9397-08002B2CF9AE}" pid="5" name="Header">
    <vt:lpwstr>Brief (meertalig)-met keuzemogelijkheid weergave beeldmerk</vt:lpwstr>
  </property>
  <property fmtid="{D5CDD505-2E9C-101B-9397-08002B2CF9AE}" pid="6" name="HeaderId">
    <vt:lpwstr>0B93317D302047288C29FAC72B35C0B3</vt:lpwstr>
  </property>
  <property fmtid="{D5CDD505-2E9C-101B-9397-08002B2CF9AE}" pid="7" name="ocw_betreft">
    <vt:lpwstr>Antwoord op de feitelijke vragen over de Slotwet 2022</vt:lpwstr>
  </property>
  <property fmtid="{D5CDD505-2E9C-101B-9397-08002B2CF9AE}" pid="8" name="ocw_directie">
    <vt:lpwstr>FEZ/BENC</vt:lpwstr>
  </property>
  <property fmtid="{D5CDD505-2E9C-101B-9397-08002B2CF9AE}" pid="9" name="ocw_naw_adres">
    <vt:lpwstr>Postbus 20018</vt:lpwstr>
  </property>
  <property fmtid="{D5CDD505-2E9C-101B-9397-08002B2CF9AE}" pid="10" name="ocw_naw_huisnr">
    <vt:lpwstr/>
  </property>
  <property fmtid="{D5CDD505-2E9C-101B-9397-08002B2CF9AE}" pid="11" name="ocw_naw_naam">
    <vt:lpwstr/>
  </property>
  <property fmtid="{D5CDD505-2E9C-101B-9397-08002B2CF9AE}" pid="12" name="ocw_naw_org">
    <vt:lpwstr>De voorzitter van de Tweede Kamer der Staten-Generaal</vt:lpwstr>
  </property>
  <property fmtid="{D5CDD505-2E9C-101B-9397-08002B2CF9AE}" pid="13" name="ocw_naw_postc">
    <vt:lpwstr>2500 EA</vt:lpwstr>
  </property>
  <property fmtid="{D5CDD505-2E9C-101B-9397-08002B2CF9AE}" pid="14" name="ocw_naw_titela">
    <vt:lpwstr/>
  </property>
  <property fmtid="{D5CDD505-2E9C-101B-9397-08002B2CF9AE}" pid="15" name="ocw_naw_titelv">
    <vt:lpwstr/>
  </property>
  <property fmtid="{D5CDD505-2E9C-101B-9397-08002B2CF9AE}" pid="16" name="ocw_naw_tussen">
    <vt:lpwstr/>
  </property>
  <property fmtid="{D5CDD505-2E9C-101B-9397-08002B2CF9AE}" pid="17" name="ocw_naw_vrltrs">
    <vt:lpwstr/>
  </property>
  <property fmtid="{D5CDD505-2E9C-101B-9397-08002B2CF9AE}" pid="18" name="ocw_naw_woonplaats">
    <vt:lpwstr>Den Haag</vt:lpwstr>
  </property>
  <property fmtid="{D5CDD505-2E9C-101B-9397-08002B2CF9AE}" pid="19" name="sjabloon.edocs.documenttype">
    <vt:lpwstr>BRIEF</vt:lpwstr>
  </property>
  <property fmtid="{D5CDD505-2E9C-101B-9397-08002B2CF9AE}" pid="20" name="sjabloon.edocs.richting">
    <vt:lpwstr>UITGAAND</vt:lpwstr>
  </property>
  <property fmtid="{D5CDD505-2E9C-101B-9397-08002B2CF9AE}" pid="21" name="Template">
    <vt:lpwstr>Brief</vt:lpwstr>
  </property>
  <property fmtid="{D5CDD505-2E9C-101B-9397-08002B2CF9AE}" pid="22" name="TemplateId">
    <vt:lpwstr>E7E03CB142144F09802848874845B390</vt:lpwstr>
  </property>
  <property fmtid="{D5CDD505-2E9C-101B-9397-08002B2CF9AE}" pid="23" name="Typist">
    <vt:lpwstr>O205BIJ</vt:lpwstr>
  </property>
</Properties>
</file>