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B76534" w:rsidTr="00D9561B" w14:paraId="007CB0D4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AF1D90" w14:paraId="421E9D3F" w14:textId="77777777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AF1D90" w14:paraId="2B835E11" w14:textId="77777777">
            <w:r>
              <w:t>Postbus 20018</w:t>
            </w:r>
          </w:p>
          <w:p w:rsidR="008E3932" w:rsidP="00D9561B" w:rsidRDefault="00AF1D90" w14:paraId="69BC8665" w14:textId="77777777">
            <w:r>
              <w:t>2500 EA  DEN HAAG</w:t>
            </w:r>
          </w:p>
        </w:tc>
      </w:tr>
    </w:tbl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B76534" w:rsidTr="00FF66F9" w14:paraId="40F92CC1" w14:textId="77777777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AF1D90" w14:paraId="4A986A37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7F0528" w14:paraId="542F9879" w14:textId="4AC5BB3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  <w:r w:rsidR="00791E7D">
              <w:rPr>
                <w:lang w:eastAsia="en-US"/>
              </w:rPr>
              <w:t>november</w:t>
            </w:r>
            <w:r>
              <w:rPr>
                <w:lang w:eastAsia="en-US"/>
              </w:rPr>
              <w:t xml:space="preserve"> 2022</w:t>
            </w:r>
          </w:p>
        </w:tc>
      </w:tr>
      <w:tr w:rsidR="00B76534" w:rsidTr="00FF66F9" w14:paraId="56A12B86" w14:textId="77777777">
        <w:trPr>
          <w:trHeight w:val="368"/>
        </w:trPr>
        <w:tc>
          <w:tcPr>
            <w:tcW w:w="929" w:type="dxa"/>
          </w:tcPr>
          <w:p w:rsidR="0005404B" w:rsidP="00FF66F9" w:rsidRDefault="00AF1D90" w14:paraId="3236B6F0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FF66F9" w:rsidRDefault="00AF1D90" w14:paraId="7814F252" w14:textId="6444EAE0">
            <w:pPr>
              <w:rPr>
                <w:lang w:eastAsia="en-US"/>
              </w:rPr>
            </w:pPr>
            <w:r>
              <w:rPr>
                <w:lang w:eastAsia="en-US"/>
              </w:rPr>
              <w:t>Antwoorden feitelijke Kamervragen ontwerpbegroting OCW 202</w:t>
            </w:r>
            <w:r w:rsidR="00FF55D5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 onderdelen Cultuur en Media</w:t>
            </w:r>
          </w:p>
        </w:tc>
      </w:tr>
    </w:tbl>
    <w:p w:rsidR="00B76534" w:rsidRDefault="001C2C36" w14:paraId="000F97B7" w14:textId="77777777">
      <w:r w:rsidRPr="001C2C36"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B76534" w:rsidTr="00A421A1" w14:paraId="54FA4EB9" w14:textId="77777777">
        <w:tc>
          <w:tcPr>
            <w:tcW w:w="2160" w:type="dxa"/>
          </w:tcPr>
          <w:p w:rsidRPr="00F53C9D" w:rsidR="006205C0" w:rsidP="00686AED" w:rsidRDefault="00B73B3B" w14:paraId="713BE766" w14:textId="09BDAEE6">
            <w:pPr>
              <w:pStyle w:val="Colofonkop"/>
              <w:framePr w:hSpace="0" w:wrap="auto" w:hAnchor="text" w:vAnchor="margin" w:xAlign="left" w:yAlign="inline"/>
            </w:pPr>
            <w:r>
              <w:t>Financieel-Economische Zaken</w:t>
            </w:r>
          </w:p>
          <w:p w:rsidR="006205C0" w:rsidP="00A421A1" w:rsidRDefault="00AF1D90" w14:paraId="22291C6F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AF1D90" w14:paraId="1E34907D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AF1D90" w14:paraId="6197CDCB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AF1D90" w14:paraId="17BEE267" w14:textId="7777777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AF1D90" w14:paraId="11005459" w14:textId="77777777">
            <w:pPr>
              <w:pStyle w:val="Huisstijl-Gegeven"/>
              <w:spacing w:after="90"/>
            </w:pPr>
            <w:r>
              <w:t>www.rijksoverheid.nl</w:t>
            </w:r>
          </w:p>
          <w:p w:rsidRPr="00A32073" w:rsidR="006205C0" w:rsidP="00A421A1" w:rsidRDefault="006205C0" w14:paraId="3BCD7B27" w14:textId="52DF342B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B76534" w:rsidTr="00A421A1" w14:paraId="376A4420" w14:textId="77777777">
        <w:trPr>
          <w:trHeight w:val="200" w:hRule="exact"/>
        </w:trPr>
        <w:tc>
          <w:tcPr>
            <w:tcW w:w="2160" w:type="dxa"/>
          </w:tcPr>
          <w:p w:rsidRPr="00356D2B" w:rsidR="006205C0" w:rsidP="00A421A1" w:rsidRDefault="006205C0" w14:paraId="21AAFAF5" w14:textId="7777777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B76534" w:rsidTr="00A421A1" w14:paraId="584976B0" w14:textId="77777777">
        <w:trPr>
          <w:trHeight w:val="450"/>
        </w:trPr>
        <w:tc>
          <w:tcPr>
            <w:tcW w:w="2160" w:type="dxa"/>
          </w:tcPr>
          <w:p w:rsidR="00F51A76" w:rsidP="00A421A1" w:rsidRDefault="00AF1D90" w14:paraId="02C43F2B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B73B3B" w14:paraId="3DB8094C" w14:textId="72573148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1301846</w:t>
            </w:r>
          </w:p>
        </w:tc>
      </w:tr>
      <w:tr w:rsidR="00B76534" w:rsidTr="00A421A1" w14:paraId="1EF36C73" w14:textId="77777777">
        <w:trPr>
          <w:trHeight w:val="136"/>
        </w:trPr>
        <w:tc>
          <w:tcPr>
            <w:tcW w:w="2160" w:type="dxa"/>
          </w:tcPr>
          <w:p w:rsidRPr="00E06CD4" w:rsidR="00E91674" w:rsidP="00E210E0" w:rsidRDefault="00E91674" w14:paraId="61EB67A1" w14:textId="3E4F5567">
            <w:pPr>
              <w:tabs>
                <w:tab w:val="left" w:pos="1890"/>
              </w:tabs>
              <w:spacing w:after="92" w:line="180" w:lineRule="exact"/>
              <w:rPr>
                <w:sz w:val="13"/>
                <w:szCs w:val="13"/>
              </w:rPr>
            </w:pPr>
          </w:p>
        </w:tc>
      </w:tr>
      <w:tr w:rsidR="00B76534" w:rsidTr="00A421A1" w14:paraId="45A59981" w14:textId="77777777">
        <w:trPr>
          <w:trHeight w:val="227"/>
        </w:trPr>
        <w:tc>
          <w:tcPr>
            <w:tcW w:w="2160" w:type="dxa"/>
          </w:tcPr>
          <w:p w:rsidRPr="00D74F66" w:rsidR="006205C0" w:rsidP="00AF1D90" w:rsidRDefault="006205C0" w14:paraId="7E8B6B70" w14:textId="77777777">
            <w:pPr>
              <w:spacing w:line="180" w:lineRule="exact"/>
              <w:rPr>
                <w:sz w:val="13"/>
              </w:rPr>
            </w:pPr>
          </w:p>
        </w:tc>
      </w:tr>
      <w:tr w:rsidR="00B76534" w:rsidTr="00A421A1" w14:paraId="2389E62A" w14:textId="77777777">
        <w:trPr>
          <w:trHeight w:val="113"/>
        </w:trPr>
        <w:tc>
          <w:tcPr>
            <w:tcW w:w="2160" w:type="dxa"/>
          </w:tcPr>
          <w:p w:rsidRPr="004302E9" w:rsidR="006205C0" w:rsidP="00A421A1" w:rsidRDefault="00AF1D90" w14:paraId="7CFEC067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 w:rsidRPr="004302E9">
              <w:rPr>
                <w:b/>
                <w:sz w:val="13"/>
                <w:szCs w:val="13"/>
              </w:rPr>
              <w:t>Bijlagen</w:t>
            </w:r>
          </w:p>
          <w:p w:rsidRPr="004302E9" w:rsidR="006205C0" w:rsidP="00A421A1" w:rsidRDefault="00AF1D90" w14:paraId="542827C0" w14:textId="77777777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215356" w:rsidRDefault="00215356" w14:paraId="7C4FA4EF" w14:textId="77777777"/>
    <w:p w:rsidR="006205C0" w:rsidP="00A421A1" w:rsidRDefault="006205C0" w14:paraId="16775033" w14:textId="77777777"/>
    <w:p w:rsidR="00910A65" w:rsidP="00CA35E4" w:rsidRDefault="008D73D9" w14:paraId="7A4C733D" w14:textId="1EEFD1E7">
      <w:r>
        <w:t xml:space="preserve">Ter voorbereiding op het WGO over de Cultuurbegroting dat op maandag 14 november plaatsvindt, bied </w:t>
      </w:r>
      <w:r w:rsidR="00AF1D90">
        <w:t>ik</w:t>
      </w:r>
      <w:r w:rsidR="00D45993">
        <w:t xml:space="preserve"> u</w:t>
      </w:r>
      <w:r w:rsidR="00C82662">
        <w:t xml:space="preserve"> </w:t>
      </w:r>
      <w:r>
        <w:t xml:space="preserve">hierbij alvast </w:t>
      </w:r>
      <w:r w:rsidRPr="00AF1D90" w:rsidR="00AF1D90">
        <w:t>d</w:t>
      </w:r>
      <w:r w:rsidRPr="00AF1D90" w:rsidR="00935893">
        <w:t>e</w:t>
      </w:r>
      <w:r w:rsidRPr="00AF1D90" w:rsidR="00AF1D90">
        <w:t xml:space="preserve"> antwoorden</w:t>
      </w:r>
      <w:r w:rsidR="00AF1D90">
        <w:t xml:space="preserve"> aan</w:t>
      </w:r>
      <w:r w:rsidRPr="00AF1D90" w:rsidR="00AF1D90">
        <w:t xml:space="preserve"> op de</w:t>
      </w:r>
      <w:r w:rsidR="00AF1D90">
        <w:t xml:space="preserve"> feitelijke </w:t>
      </w:r>
      <w:r w:rsidRPr="00AF1D90" w:rsidR="00935893">
        <w:t>vragen</w:t>
      </w:r>
      <w:r w:rsidR="00AF1D90">
        <w:t xml:space="preserve"> over</w:t>
      </w:r>
      <w:r>
        <w:t xml:space="preserve"> </w:t>
      </w:r>
      <w:r w:rsidR="00AF1D90">
        <w:t xml:space="preserve">de ontwerpbegroting </w:t>
      </w:r>
      <w:r>
        <w:t>v</w:t>
      </w:r>
      <w:r w:rsidR="00AF1D90">
        <w:t>an het Ministerie van Onderwijs, Cultuur en Wetenschap</w:t>
      </w:r>
      <w:r>
        <w:t xml:space="preserve"> die de portefeuille cultuur en media betreffen. De complete set antwoorden op alle feitelijke vragen bij de begroting volgt zo spoedig mogelijk. </w:t>
      </w:r>
    </w:p>
    <w:p w:rsidR="00930C09" w:rsidP="00CA35E4" w:rsidRDefault="00930C09" w14:paraId="61EDECA2" w14:textId="77777777"/>
    <w:p w:rsidR="005768E4" w:rsidP="00CA35E4" w:rsidRDefault="00AF1D90" w14:paraId="7F9BFE41" w14:textId="77777777">
      <w:r>
        <w:t xml:space="preserve">De staatssecretaris </w:t>
      </w:r>
      <w:r w:rsidR="00535573">
        <w:t xml:space="preserve">van Onderwijs, </w:t>
      </w:r>
      <w:r>
        <w:t>Cultuur en</w:t>
      </w:r>
      <w:r w:rsidR="00535573">
        <w:t xml:space="preserve"> Wetenschap</w:t>
      </w:r>
      <w:r>
        <w:t>,</w:t>
      </w:r>
    </w:p>
    <w:p w:rsidR="00745AE0" w:rsidP="003A7160" w:rsidRDefault="00745AE0" w14:paraId="1E760A09" w14:textId="77777777"/>
    <w:p w:rsidR="00745AE0" w:rsidP="003A7160" w:rsidRDefault="00745AE0" w14:paraId="316BD004" w14:textId="77777777"/>
    <w:p w:rsidR="00745AE0" w:rsidP="003A7160" w:rsidRDefault="00745AE0" w14:paraId="1017EDA4" w14:textId="77777777"/>
    <w:p w:rsidR="00745AE0" w:rsidP="003A7160" w:rsidRDefault="00745AE0" w14:paraId="01046B4C" w14:textId="77777777"/>
    <w:p w:rsidR="00745AE0" w:rsidP="003A7160" w:rsidRDefault="00AF1D90" w14:paraId="2194F75C" w14:textId="77777777">
      <w:r>
        <w:t>Gunay Uslu</w:t>
      </w:r>
    </w:p>
    <w:p w:rsidR="00C7013F" w:rsidP="003A7160" w:rsidRDefault="00C7013F" w14:paraId="6AE25977" w14:textId="77777777"/>
    <w:p w:rsidR="00C7013F" w:rsidP="003A7160" w:rsidRDefault="00C7013F" w14:paraId="088F15CB" w14:textId="77777777"/>
    <w:p w:rsidR="00184B30" w:rsidP="00A60B58" w:rsidRDefault="00184B30" w14:paraId="7443C9A9" w14:textId="77777777"/>
    <w:p w:rsidR="00184B30" w:rsidP="00A60B58" w:rsidRDefault="00184B30" w14:paraId="679C4C15" w14:textId="77777777"/>
    <w:sectPr w:rsidR="00184B30" w:rsidSect="002F4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B64EB" w14:textId="77777777" w:rsidR="00DB4887" w:rsidRDefault="00DB4887">
      <w:pPr>
        <w:spacing w:line="240" w:lineRule="auto"/>
      </w:pPr>
      <w:r>
        <w:separator/>
      </w:r>
    </w:p>
  </w:endnote>
  <w:endnote w:type="continuationSeparator" w:id="0">
    <w:p w14:paraId="06994EBA" w14:textId="77777777" w:rsidR="00DB4887" w:rsidRDefault="00DB48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FE165" w14:textId="77777777" w:rsidR="00DF63F3" w:rsidRDefault="00DF63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E1D6A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B76534" w14:paraId="242CAED9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0A8B60B3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200969CD" w14:textId="77777777" w:rsidR="002F71BB" w:rsidRPr="004C7E1D" w:rsidRDefault="00AF1D90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613C7859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B76534" w14:paraId="597EA9B3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03E6D46A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496F9A48" w14:textId="36E61B2F" w:rsidR="00D17084" w:rsidRPr="004C7E1D" w:rsidRDefault="00AF1D90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791E7D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6B41274B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4D153" w14:textId="77777777" w:rsidR="00DB4887" w:rsidRDefault="00DB4887">
      <w:pPr>
        <w:spacing w:line="240" w:lineRule="auto"/>
      </w:pPr>
      <w:r>
        <w:separator/>
      </w:r>
    </w:p>
  </w:footnote>
  <w:footnote w:type="continuationSeparator" w:id="0">
    <w:p w14:paraId="1AEEB4C5" w14:textId="77777777" w:rsidR="00DB4887" w:rsidRDefault="00DB48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A97D5" w14:textId="77777777" w:rsidR="00DF63F3" w:rsidRDefault="00DF63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B76534" w14:paraId="362F95A5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510B3651" w14:textId="77777777" w:rsidR="00527BD4" w:rsidRPr="00275984" w:rsidRDefault="00527BD4" w:rsidP="00BF4427">
          <w:pPr>
            <w:pStyle w:val="Huisstijl-Rubricering"/>
          </w:pPr>
        </w:p>
      </w:tc>
    </w:tr>
  </w:tbl>
  <w:p w14:paraId="5A8CBB13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B76534" w14:paraId="4818E4B8" w14:textId="77777777" w:rsidTr="003B528D">
      <w:tc>
        <w:tcPr>
          <w:tcW w:w="2160" w:type="dxa"/>
          <w:shd w:val="clear" w:color="auto" w:fill="auto"/>
        </w:tcPr>
        <w:p w14:paraId="63F1A376" w14:textId="77777777" w:rsidR="002F71BB" w:rsidRPr="000407BB" w:rsidRDefault="00AF1D90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B76534" w14:paraId="13B708FA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7E0B5489" w14:textId="77777777" w:rsidR="00E35CF4" w:rsidRPr="005D283A" w:rsidRDefault="00E35CF4" w:rsidP="0049501A">
          <w:pPr>
            <w:spacing w:line="180" w:lineRule="exact"/>
            <w:rPr>
              <w:sz w:val="13"/>
              <w:szCs w:val="13"/>
            </w:rPr>
          </w:pPr>
        </w:p>
      </w:tc>
    </w:tr>
  </w:tbl>
  <w:p w14:paraId="6FE02660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B76534" w14:paraId="31891D9B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5C83E940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4B981650" w14:textId="77777777" w:rsidR="00704845" w:rsidRDefault="00AF1D90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15A39EEE" wp14:editId="4114D29F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8494755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49CE1A4" w14:textId="77777777" w:rsidR="00483ECA" w:rsidRDefault="00483ECA" w:rsidP="00D037A9"/>
      </w:tc>
    </w:tr>
  </w:tbl>
  <w:p w14:paraId="744192A8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B76534" w14:paraId="3D36152B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12A41E96" w14:textId="77777777" w:rsidR="00527BD4" w:rsidRPr="00963440" w:rsidRDefault="00AF1D90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B76534" w14:paraId="7476F0D7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5ED6E0B2" w14:textId="77777777" w:rsidR="00093ABC" w:rsidRPr="00963440" w:rsidRDefault="00093ABC" w:rsidP="00963440"/>
      </w:tc>
    </w:tr>
    <w:tr w:rsidR="00B76534" w14:paraId="0090DA13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120262B1" w14:textId="77777777" w:rsidR="00A604D3" w:rsidRPr="00963440" w:rsidRDefault="00A604D3" w:rsidP="00963440"/>
      </w:tc>
    </w:tr>
    <w:tr w:rsidR="00B76534" w14:paraId="47787DF0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500AC01A" w14:textId="77777777"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14:paraId="748432FB" w14:textId="77777777" w:rsidR="006F273B" w:rsidRDefault="006F273B" w:rsidP="00BC4AE3">
    <w:pPr>
      <w:pStyle w:val="Koptekst"/>
    </w:pPr>
  </w:p>
  <w:p w14:paraId="0EA4BC60" w14:textId="77777777" w:rsidR="00153BD0" w:rsidRDefault="00153BD0" w:rsidP="00BC4AE3">
    <w:pPr>
      <w:pStyle w:val="Koptekst"/>
    </w:pPr>
  </w:p>
  <w:p w14:paraId="60DB65A5" w14:textId="77777777" w:rsidR="0044605E" w:rsidRDefault="0044605E" w:rsidP="00BC4AE3">
    <w:pPr>
      <w:pStyle w:val="Koptekst"/>
    </w:pPr>
  </w:p>
  <w:p w14:paraId="5BD762AD" w14:textId="77777777" w:rsidR="0044605E" w:rsidRDefault="0044605E" w:rsidP="00BC4AE3">
    <w:pPr>
      <w:pStyle w:val="Koptekst"/>
    </w:pPr>
  </w:p>
  <w:p w14:paraId="70F16AB9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D242D736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EA7E9C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5A629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0A61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16D6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F668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CE24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9E40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94815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8C1EFF8E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A86487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C24A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269B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88D7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20663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2008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34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3ED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F9"/>
    <w:rsid w:val="00003185"/>
    <w:rsid w:val="00003544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04B"/>
    <w:rsid w:val="0005447D"/>
    <w:rsid w:val="000546DE"/>
    <w:rsid w:val="0006024D"/>
    <w:rsid w:val="00062055"/>
    <w:rsid w:val="00065462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249E"/>
    <w:rsid w:val="000D6399"/>
    <w:rsid w:val="000E5886"/>
    <w:rsid w:val="000E6621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2C36"/>
    <w:rsid w:val="001C32EC"/>
    <w:rsid w:val="001C38BD"/>
    <w:rsid w:val="001C4D5A"/>
    <w:rsid w:val="001E0256"/>
    <w:rsid w:val="001E34C6"/>
    <w:rsid w:val="001E5581"/>
    <w:rsid w:val="001F3C70"/>
    <w:rsid w:val="001F3F74"/>
    <w:rsid w:val="00200D88"/>
    <w:rsid w:val="00201C09"/>
    <w:rsid w:val="00201F68"/>
    <w:rsid w:val="00210BA3"/>
    <w:rsid w:val="00212F2A"/>
    <w:rsid w:val="00214F2B"/>
    <w:rsid w:val="00215356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56D2B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7160"/>
    <w:rsid w:val="003B0155"/>
    <w:rsid w:val="003B09DB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5133"/>
    <w:rsid w:val="00407991"/>
    <w:rsid w:val="0041019E"/>
    <w:rsid w:val="00413D48"/>
    <w:rsid w:val="00424A60"/>
    <w:rsid w:val="004302E9"/>
    <w:rsid w:val="00434042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1BB7"/>
    <w:rsid w:val="004A3186"/>
    <w:rsid w:val="004A419C"/>
    <w:rsid w:val="004A65A5"/>
    <w:rsid w:val="004A670A"/>
    <w:rsid w:val="004B5465"/>
    <w:rsid w:val="004B6487"/>
    <w:rsid w:val="004B70F0"/>
    <w:rsid w:val="004C0035"/>
    <w:rsid w:val="004C1299"/>
    <w:rsid w:val="004C78A3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35573"/>
    <w:rsid w:val="005403C8"/>
    <w:rsid w:val="00541AD9"/>
    <w:rsid w:val="005429DC"/>
    <w:rsid w:val="005565F9"/>
    <w:rsid w:val="005639D2"/>
    <w:rsid w:val="00565739"/>
    <w:rsid w:val="00573041"/>
    <w:rsid w:val="00575B80"/>
    <w:rsid w:val="005768E4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283A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05C0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86AED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45AE0"/>
    <w:rsid w:val="00751A6A"/>
    <w:rsid w:val="00754AD6"/>
    <w:rsid w:val="00754FBF"/>
    <w:rsid w:val="007615AC"/>
    <w:rsid w:val="00764585"/>
    <w:rsid w:val="00767FEF"/>
    <w:rsid w:val="007709EF"/>
    <w:rsid w:val="00783559"/>
    <w:rsid w:val="007846ED"/>
    <w:rsid w:val="00785C3B"/>
    <w:rsid w:val="00791E7D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0528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D73D9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A65"/>
    <w:rsid w:val="00910DDF"/>
    <w:rsid w:val="00921861"/>
    <w:rsid w:val="00924639"/>
    <w:rsid w:val="0092611E"/>
    <w:rsid w:val="00926F1F"/>
    <w:rsid w:val="00926F4B"/>
    <w:rsid w:val="00930B13"/>
    <w:rsid w:val="00930C09"/>
    <w:rsid w:val="009311C8"/>
    <w:rsid w:val="0093199F"/>
    <w:rsid w:val="00933376"/>
    <w:rsid w:val="00933A2F"/>
    <w:rsid w:val="00935893"/>
    <w:rsid w:val="0094000D"/>
    <w:rsid w:val="00940206"/>
    <w:rsid w:val="00941B16"/>
    <w:rsid w:val="00946703"/>
    <w:rsid w:val="009528B2"/>
    <w:rsid w:val="009607C4"/>
    <w:rsid w:val="00962F2A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21A1"/>
    <w:rsid w:val="00A46FEF"/>
    <w:rsid w:val="00A47948"/>
    <w:rsid w:val="00A50CF6"/>
    <w:rsid w:val="00A51C81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1D90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36EBB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3B3B"/>
    <w:rsid w:val="00B76534"/>
    <w:rsid w:val="00B80DB6"/>
    <w:rsid w:val="00B81AD2"/>
    <w:rsid w:val="00B81AEC"/>
    <w:rsid w:val="00B85A66"/>
    <w:rsid w:val="00B85ED4"/>
    <w:rsid w:val="00B85F07"/>
    <w:rsid w:val="00B91CFC"/>
    <w:rsid w:val="00B93893"/>
    <w:rsid w:val="00BA439D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33A"/>
    <w:rsid w:val="00C53BD7"/>
    <w:rsid w:val="00C55923"/>
    <w:rsid w:val="00C619A7"/>
    <w:rsid w:val="00C64E34"/>
    <w:rsid w:val="00C6545E"/>
    <w:rsid w:val="00C7013F"/>
    <w:rsid w:val="00C7097A"/>
    <w:rsid w:val="00C736E8"/>
    <w:rsid w:val="00C73D5F"/>
    <w:rsid w:val="00C82662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C15DE"/>
    <w:rsid w:val="00CC6290"/>
    <w:rsid w:val="00CD030A"/>
    <w:rsid w:val="00CD233D"/>
    <w:rsid w:val="00CD362D"/>
    <w:rsid w:val="00CE101D"/>
    <w:rsid w:val="00CE1C84"/>
    <w:rsid w:val="00CE4E63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45993"/>
    <w:rsid w:val="00D516BE"/>
    <w:rsid w:val="00D53979"/>
    <w:rsid w:val="00D5423B"/>
    <w:rsid w:val="00D54F4E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4887"/>
    <w:rsid w:val="00DB533A"/>
    <w:rsid w:val="00DB6307"/>
    <w:rsid w:val="00DC18F3"/>
    <w:rsid w:val="00DC2443"/>
    <w:rsid w:val="00DC691C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63F3"/>
    <w:rsid w:val="00DF7283"/>
    <w:rsid w:val="00E01A59"/>
    <w:rsid w:val="00E0622C"/>
    <w:rsid w:val="00E0675E"/>
    <w:rsid w:val="00E06CD4"/>
    <w:rsid w:val="00E10DC6"/>
    <w:rsid w:val="00E11F8E"/>
    <w:rsid w:val="00E13D95"/>
    <w:rsid w:val="00E14AA3"/>
    <w:rsid w:val="00E15881"/>
    <w:rsid w:val="00E16A8F"/>
    <w:rsid w:val="00E17CA2"/>
    <w:rsid w:val="00E20C25"/>
    <w:rsid w:val="00E210E0"/>
    <w:rsid w:val="00E21DE3"/>
    <w:rsid w:val="00E233D5"/>
    <w:rsid w:val="00E307D1"/>
    <w:rsid w:val="00E35710"/>
    <w:rsid w:val="00E35CF4"/>
    <w:rsid w:val="00E3731D"/>
    <w:rsid w:val="00E37811"/>
    <w:rsid w:val="00E468E4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674"/>
    <w:rsid w:val="00E91B40"/>
    <w:rsid w:val="00E91F7C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1A76"/>
    <w:rsid w:val="00F53862"/>
    <w:rsid w:val="00F53C9D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A7882"/>
    <w:rsid w:val="00FB06ED"/>
    <w:rsid w:val="00FC08A4"/>
    <w:rsid w:val="00FC202F"/>
    <w:rsid w:val="00FC3165"/>
    <w:rsid w:val="00FC36AB"/>
    <w:rsid w:val="00FC4300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55D5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C3A6E2"/>
  <w15:docId w15:val="{9E416EEF-AA85-4D44-88E0-3CD489B50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115</ap:Words>
  <ap:Characters>713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827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2022-11-10T15:51:00.0000000Z</lastPrinted>
  <dcterms:created xsi:type="dcterms:W3CDTF">2022-11-10T16:45:00.0000000Z</dcterms:created>
  <dcterms:modified xsi:type="dcterms:W3CDTF">2022-11-10T16:45:00.0000000Z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o203ton</vt:lpwstr>
  </property>
  <property fmtid="{D5CDD505-2E9C-101B-9397-08002B2CF9AE}" pid="3" name="Author">
    <vt:lpwstr>o203ton</vt:lpwstr>
  </property>
  <property fmtid="{D5CDD505-2E9C-101B-9397-08002B2CF9AE}" pid="4" name="cs_objectid">
    <vt:lpwstr>34825422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Antwoorden feitelijke Kamervragen ontwerpbegroting OCW 2022 onderdelen Cultuur en Media</vt:lpwstr>
  </property>
  <property fmtid="{D5CDD505-2E9C-101B-9397-08002B2CF9AE}" pid="9" name="ocw_directie">
    <vt:lpwstr>FEZ/BENC</vt:lpwstr>
  </property>
  <property fmtid="{D5CDD505-2E9C-101B-9397-08002B2CF9AE}" pid="10" name="ocw_naw_adres">
    <vt:lpwstr>Postbus 20018</vt:lpwstr>
  </property>
  <property fmtid="{D5CDD505-2E9C-101B-9397-08002B2CF9AE}" pid="11" name="ocw_naw_org">
    <vt:lpwstr>Tweede Kamer der Staten-Generaal</vt:lpwstr>
  </property>
  <property fmtid="{D5CDD505-2E9C-101B-9397-08002B2CF9AE}" pid="12" name="ocw_naw_postc">
    <vt:lpwstr>2500 EA</vt:lpwstr>
  </property>
  <property fmtid="{D5CDD505-2E9C-101B-9397-08002B2CF9AE}" pid="13" name="ocw_naw_woonplaats">
    <vt:lpwstr>DEN HAAG</vt:lpwstr>
  </property>
  <property fmtid="{D5CDD505-2E9C-101B-9397-08002B2CF9AE}" pid="14" name="sjabloon.edocs.documenttype">
    <vt:lpwstr>BRIEF</vt:lpwstr>
  </property>
  <property fmtid="{D5CDD505-2E9C-101B-9397-08002B2CF9AE}" pid="15" name="sjabloon.edocs.richting">
    <vt:lpwstr>UITGAAND</vt:lpwstr>
  </property>
  <property fmtid="{D5CDD505-2E9C-101B-9397-08002B2CF9AE}" pid="16" name="Template">
    <vt:lpwstr>Antwoord vragen Vaste Commissie</vt:lpwstr>
  </property>
  <property fmtid="{D5CDD505-2E9C-101B-9397-08002B2CF9AE}" pid="17" name="TemplateId">
    <vt:lpwstr>4DBF1095FF6849FB957BE0CBAC2AD1EA</vt:lpwstr>
  </property>
  <property fmtid="{D5CDD505-2E9C-101B-9397-08002B2CF9AE}" pid="18" name="Typist">
    <vt:lpwstr>o203ton</vt:lpwstr>
  </property>
</Properties>
</file>