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EE2A9D" w14:paraId="5F0A3D4F" w14:textId="77777777"/>
        <w:p w:rsidR="00241BB9" w:rsidRDefault="00210545" w14:paraId="26DEDE8F" w14:textId="77777777">
          <w:pPr>
            <w:spacing w:line="240" w:lineRule="auto"/>
          </w:pPr>
        </w:p>
      </w:sdtContent>
    </w:sdt>
    <w:p w:rsidR="00CD5856" w:rsidRDefault="00CD5856" w14:paraId="4F0CEC24" w14:textId="77777777">
      <w:pPr>
        <w:spacing w:line="240" w:lineRule="auto"/>
      </w:pPr>
    </w:p>
    <w:p w:rsidR="00CD5856" w:rsidRDefault="00CD5856" w14:paraId="3DCBF2E6" w14:textId="77777777"/>
    <w:p w:rsidR="00CD5856" w:rsidRDefault="00CD5856" w14:paraId="543248E1" w14:textId="77777777"/>
    <w:p w:rsidR="00CD5856" w:rsidRDefault="00CD5856" w14:paraId="2822CC16" w14:textId="77777777">
      <w:pPr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7969BB" w14:paraId="59FC347E" w14:textId="77777777">
      <w:pPr>
        <w:pStyle w:val="Huisstijl-Aanhef"/>
      </w:pPr>
      <w:r>
        <w:t>Geachte voorzitter,</w:t>
      </w:r>
    </w:p>
    <w:p w:rsidRPr="008D59C5" w:rsidR="00334C45" w:rsidP="00B732FD" w:rsidRDefault="00B732FD" w14:paraId="5373DD93" w14:textId="5C700ED5">
      <w:r>
        <w:t>Hierbij bied ik u</w:t>
      </w:r>
      <w:r w:rsidR="003A2C2E">
        <w:t>, met excuus voor de late inzending,</w:t>
      </w:r>
      <w:r>
        <w:t xml:space="preserve"> een tweede nota van wijziging inzake het bovenvermelde voorstel aan.</w:t>
      </w:r>
      <w:r w:rsidR="00D56658">
        <w:t xml:space="preserve"> Tevens stuur ik een geconsolideerde versie van het wetsvoorstel mee waarin de beide nota’s van wijziging verwerkt zijn. </w:t>
      </w:r>
    </w:p>
    <w:p w:rsidRPr="009A31BF" w:rsidR="00CD5856" w:rsidRDefault="007969BB" w14:paraId="1F0828AC" w14:textId="77777777">
      <w:pPr>
        <w:pStyle w:val="Huisstijl-Slotzin"/>
      </w:pPr>
      <w:r>
        <w:t>Hoogachtend,</w:t>
      </w:r>
    </w:p>
    <w:p w:rsidR="00BC481F" w:rsidP="00463DBC" w:rsidRDefault="00BC481F" w14:paraId="170D00EA" w14:textId="77777777">
      <w:pPr>
        <w:spacing w:line="240" w:lineRule="auto"/>
        <w:rPr>
          <w:noProof/>
        </w:rPr>
      </w:pPr>
    </w:p>
    <w:p w:rsidR="00C62B6C" w:rsidP="00476937" w:rsidRDefault="00355FE5" w14:paraId="462DEA8E" w14:textId="5945D43C">
      <w:pPr>
        <w:spacing w:line="240" w:lineRule="atLeast"/>
        <w:jc w:val="both"/>
        <w:rPr>
          <w:szCs w:val="18"/>
        </w:rPr>
      </w:pPr>
      <w:fldSimple w:instr=" DOCPROPERTY  OndertekeningFunctie  \* MERGEFORMAT "/>
      <w:r w:rsidR="00D82011">
        <w:rPr>
          <w:szCs w:val="18"/>
        </w:rPr>
        <w:t>d</w:t>
      </w:r>
      <w:r w:rsidR="00476937">
        <w:rPr>
          <w:szCs w:val="18"/>
        </w:rPr>
        <w:t xml:space="preserve">e </w:t>
      </w:r>
      <w:r w:rsidR="00D82011">
        <w:rPr>
          <w:szCs w:val="18"/>
        </w:rPr>
        <w:t>m</w:t>
      </w:r>
      <w:r w:rsidR="00476937">
        <w:rPr>
          <w:szCs w:val="18"/>
        </w:rPr>
        <w:t>inister van Volksgezondheid,</w:t>
      </w:r>
    </w:p>
    <w:p w:rsidR="00476937" w:rsidP="00476937" w:rsidRDefault="00476937" w14:paraId="241B87E3" w14:textId="71E202FA">
      <w:pPr>
        <w:spacing w:line="240" w:lineRule="atLeast"/>
        <w:jc w:val="both"/>
        <w:rPr>
          <w:szCs w:val="18"/>
        </w:rPr>
      </w:pPr>
      <w:r>
        <w:rPr>
          <w:szCs w:val="18"/>
        </w:rPr>
        <w:t>Welzijn en Sport,</w:t>
      </w:r>
    </w:p>
    <w:p w:rsidR="00476937" w:rsidP="00476937" w:rsidRDefault="00476937" w14:paraId="069925F0" w14:textId="3C511811">
      <w:pPr>
        <w:spacing w:line="240" w:lineRule="atLeast"/>
        <w:jc w:val="both"/>
        <w:rPr>
          <w:szCs w:val="18"/>
        </w:rPr>
      </w:pPr>
    </w:p>
    <w:p w:rsidR="00476937" w:rsidP="00476937" w:rsidRDefault="00476937" w14:paraId="0E1520A4" w14:textId="66EBE2C1">
      <w:pPr>
        <w:spacing w:line="240" w:lineRule="atLeast"/>
        <w:jc w:val="both"/>
        <w:rPr>
          <w:szCs w:val="18"/>
        </w:rPr>
      </w:pPr>
    </w:p>
    <w:p w:rsidR="00D82011" w:rsidP="00476937" w:rsidRDefault="00D82011" w14:paraId="0266E19B" w14:textId="3FE9A278">
      <w:pPr>
        <w:spacing w:line="240" w:lineRule="atLeast"/>
        <w:jc w:val="both"/>
        <w:rPr>
          <w:szCs w:val="18"/>
        </w:rPr>
      </w:pPr>
    </w:p>
    <w:p w:rsidR="00D82011" w:rsidP="00476937" w:rsidRDefault="00D82011" w14:paraId="010AA10E" w14:textId="0FD136D5">
      <w:pPr>
        <w:spacing w:line="240" w:lineRule="atLeast"/>
        <w:jc w:val="both"/>
        <w:rPr>
          <w:szCs w:val="18"/>
        </w:rPr>
      </w:pPr>
    </w:p>
    <w:p w:rsidR="00D82011" w:rsidP="00476937" w:rsidRDefault="00D82011" w14:paraId="68314B51" w14:textId="77777777">
      <w:pPr>
        <w:spacing w:line="240" w:lineRule="atLeast"/>
        <w:jc w:val="both"/>
        <w:rPr>
          <w:szCs w:val="18"/>
        </w:rPr>
      </w:pPr>
    </w:p>
    <w:p w:rsidR="00476937" w:rsidP="00476937" w:rsidRDefault="00476937" w14:paraId="082E8C31" w14:textId="7CC4E8C6">
      <w:pPr>
        <w:spacing w:line="240" w:lineRule="atLeast"/>
        <w:jc w:val="both"/>
        <w:rPr>
          <w:szCs w:val="18"/>
        </w:rPr>
      </w:pPr>
    </w:p>
    <w:p w:rsidRPr="007B6A41" w:rsidR="00476937" w:rsidP="00476937" w:rsidRDefault="00476937" w14:paraId="2922DDE1" w14:textId="4DBA30A0">
      <w:pPr>
        <w:spacing w:line="240" w:lineRule="atLeast"/>
        <w:jc w:val="both"/>
        <w:rPr>
          <w:szCs w:val="18"/>
        </w:rPr>
      </w:pPr>
      <w:r>
        <w:rPr>
          <w:szCs w:val="18"/>
        </w:rPr>
        <w:t>Ernst Kuipers</w:t>
      </w:r>
    </w:p>
    <w:p w:rsidRPr="007B6A41" w:rsidR="00C62B6C" w:rsidP="00C62B6C" w:rsidRDefault="00355FE5" w14:paraId="6A8C1290" w14:textId="77777777">
      <w:pPr>
        <w:spacing w:line="240" w:lineRule="atLeast"/>
        <w:jc w:val="both"/>
        <w:rPr>
          <w:szCs w:val="18"/>
        </w:rPr>
      </w:pPr>
      <w:fldSimple w:instr=" DOCPROPERTY  OndertekeningNaam  \* MERGEFORMAT "/>
    </w:p>
    <w:p w:rsidR="00235AED" w:rsidP="00463DBC" w:rsidRDefault="00235AED" w14:paraId="1AB11B5F" w14:textId="77777777">
      <w:pPr>
        <w:spacing w:line="240" w:lineRule="auto"/>
        <w:rPr>
          <w:noProof/>
        </w:rPr>
      </w:pPr>
    </w:p>
    <w:sectPr w:rsidR="00235AED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1990" w14:textId="77777777" w:rsidR="00210545" w:rsidRDefault="00210545">
      <w:pPr>
        <w:spacing w:line="240" w:lineRule="auto"/>
      </w:pPr>
      <w:r>
        <w:separator/>
      </w:r>
    </w:p>
  </w:endnote>
  <w:endnote w:type="continuationSeparator" w:id="0">
    <w:p w14:paraId="26D1E6CB" w14:textId="77777777" w:rsidR="00210545" w:rsidRDefault="00210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Gadugi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16E7" w14:textId="77777777" w:rsidR="00B11E32" w:rsidRDefault="00B11E3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39D1" w14:textId="77777777" w:rsidR="00DC7639" w:rsidRDefault="00210545">
    <w:pPr>
      <w:pStyle w:val="Voettekst"/>
    </w:pPr>
    <w:r>
      <w:rPr>
        <w:noProof/>
        <w:lang w:val="en-US" w:eastAsia="en-US" w:bidi="ar-SA"/>
      </w:rPr>
      <w:pict w14:anchorId="384C65FD"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14:paraId="6DC2BBDF" w14:textId="77777777" w:rsidR="00DC7639" w:rsidRDefault="007969BB" w:rsidP="00DC7639">
                <w:pPr>
                  <w:pStyle w:val="Huisstijl-Paginanummer"/>
                </w:pPr>
                <w:r>
                  <w:t xml:space="preserve">Pagina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4509BE">
                  <w:rPr>
                    <w:noProof/>
                  </w:rPr>
                  <w:t>1</w:t>
                </w:r>
                <w:r w:rsidR="00C62B6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4509BE">
                  <w:fldChar w:fldCharType="begin"/>
                </w:r>
                <w:r>
                  <w:instrText xml:space="preserve"> NUMPAGES   \* MERGEFORMAT </w:instrText>
                </w:r>
                <w:r w:rsidR="004509BE">
                  <w:fldChar w:fldCharType="separate"/>
                </w:r>
                <w:r w:rsidR="004509BE">
                  <w:rPr>
                    <w:noProof/>
                  </w:rPr>
                  <w:t>1</w:t>
                </w:r>
                <w:r w:rsidR="004509B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4813" w14:textId="77777777" w:rsidR="00B11E32" w:rsidRDefault="00B11E3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8C32B" w14:textId="77777777" w:rsidR="00210545" w:rsidRDefault="00210545">
      <w:pPr>
        <w:spacing w:line="240" w:lineRule="auto"/>
      </w:pPr>
      <w:r>
        <w:separator/>
      </w:r>
    </w:p>
  </w:footnote>
  <w:footnote w:type="continuationSeparator" w:id="0">
    <w:p w14:paraId="6A580512" w14:textId="77777777" w:rsidR="00210545" w:rsidRDefault="002105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DD83" w14:textId="77777777" w:rsidR="00B11E32" w:rsidRDefault="00B11E3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BF9C4" w14:textId="77777777" w:rsidR="00CD5856" w:rsidRDefault="007969BB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 wp14:anchorId="6A897A46" wp14:editId="3724BB67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054816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 wp14:anchorId="17362E72" wp14:editId="14A07E98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2945377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210545">
      <w:rPr>
        <w:lang w:eastAsia="nl-NL" w:bidi="ar-SA"/>
      </w:rPr>
      <w:pict w14:anchorId="6C254304"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3073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14:paraId="06CF15BD" w14:textId="77777777" w:rsidR="00CD5856" w:rsidRDefault="007969BB">
                <w:pPr>
                  <w:pStyle w:val="Huisstijl-AfzendgegevensW1"/>
                </w:pPr>
                <w:r>
                  <w:t>Bezoekadres</w:t>
                </w:r>
              </w:p>
              <w:p w14:paraId="5181AF61" w14:textId="77777777" w:rsidR="00CD5856" w:rsidRDefault="007969BB">
                <w:pPr>
                  <w:pStyle w:val="Huisstijl-Afzendgegevens"/>
                </w:pPr>
                <w:r>
                  <w:t>Parnassusplein 5</w:t>
                </w:r>
              </w:p>
              <w:p w14:paraId="7731ED28" w14:textId="77777777" w:rsidR="00CD5856" w:rsidRDefault="007969BB">
                <w:pPr>
                  <w:pStyle w:val="Huisstijl-Afzendgegevens"/>
                </w:pPr>
                <w:r>
                  <w:t>2511</w:t>
                </w:r>
                <w:r w:rsidR="008D59C5" w:rsidRPr="008D59C5">
                  <w:t xml:space="preserve"> </w:t>
                </w:r>
                <w:r>
                  <w:t>VX</w:t>
                </w:r>
                <w:r w:rsidR="00E1490C">
                  <w:t xml:space="preserve">  </w:t>
                </w:r>
                <w:r w:rsidR="008D59C5" w:rsidRPr="008D59C5">
                  <w:t>Den Haag</w:t>
                </w:r>
              </w:p>
              <w:p w14:paraId="51641E54" w14:textId="77777777" w:rsidR="00CD5856" w:rsidRDefault="007969BB">
                <w:pPr>
                  <w:pStyle w:val="Huisstijl-Afzendgegevens"/>
                </w:pPr>
                <w:r w:rsidRPr="008D59C5">
                  <w:t>www.rijksoverheid.nl</w:t>
                </w:r>
              </w:p>
              <w:p w14:paraId="08EC4DAB" w14:textId="7C77DDEC" w:rsidR="00CD5856" w:rsidRDefault="007969BB">
                <w:pPr>
                  <w:pStyle w:val="Huisstijl-ReferentiegegevenskopW2"/>
                </w:pPr>
                <w:r w:rsidRPr="008D59C5">
                  <w:t>Kenmerk</w:t>
                </w:r>
                <w:r w:rsidR="00D82011">
                  <w:br/>
                </w:r>
                <w:r w:rsidR="00D82011" w:rsidRPr="00D82011">
                  <w:rPr>
                    <w:b w:val="0"/>
                    <w:bCs/>
                  </w:rPr>
                  <w:t>3433154-1006204-WJZ</w:t>
                </w:r>
              </w:p>
              <w:p w14:paraId="18AEABEF" w14:textId="576CB8BE" w:rsidR="00215CB5" w:rsidRPr="00D82011" w:rsidRDefault="007969BB">
                <w:pPr>
                  <w:pStyle w:val="Huisstijl-ReferentiegegevenskopW1"/>
                </w:pPr>
                <w:r w:rsidRPr="008D59C5">
                  <w:t>Bijlage(n)</w:t>
                </w:r>
                <w:r w:rsidR="00A051AB">
                  <w:t xml:space="preserve"> </w:t>
                </w:r>
                <w:r w:rsidR="00D82011">
                  <w:br/>
                </w:r>
                <w:r w:rsidR="00544730" w:rsidRPr="00D82011">
                  <w:rPr>
                    <w:b w:val="0"/>
                    <w:bCs/>
                  </w:rPr>
                  <w:t>2</w:t>
                </w:r>
              </w:p>
              <w:p w14:paraId="0006B510" w14:textId="77777777" w:rsidR="00CD5856" w:rsidRDefault="007969BB">
                <w:pPr>
                  <w:pStyle w:val="Huisstijl-ReferentiegegevenskopW1"/>
                </w:pPr>
                <w:r>
                  <w:t>Uw brief</w:t>
                </w:r>
              </w:p>
              <w:p w14:paraId="1C5CD3FF" w14:textId="2409B176" w:rsidR="00CD5856" w:rsidRDefault="00BA10BA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CM5AfzenderKenmerk  \* MERGEFORMAT </w:instrText>
                </w:r>
                <w:r>
                  <w:fldChar w:fldCharType="end"/>
                </w:r>
                <w:r w:rsidR="00E1490C">
                  <w:t xml:space="preserve"> </w:t>
                </w:r>
              </w:p>
              <w:p w14:paraId="303DA56C" w14:textId="77777777" w:rsidR="00CD5856" w:rsidRDefault="007969BB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14:paraId="47FFE1CC" w14:textId="77777777" w:rsidR="00CD5856" w:rsidRDefault="00CD5856"/>
            </w:txbxContent>
          </v:textbox>
          <w10:wrap anchorx="page" anchory="page"/>
        </v:shape>
      </w:pict>
    </w:r>
    <w:r w:rsidR="00210545">
      <w:rPr>
        <w:lang w:eastAsia="nl-NL" w:bidi="ar-SA"/>
      </w:rPr>
      <w:pict w14:anchorId="6C88DA53">
        <v:shape id="Text Box 29" o:spid="_x0000_s3074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14:paraId="3B7EE838" w14:textId="234362BC" w:rsidR="00CD5856" w:rsidRDefault="007969B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E1490C">
                  <w:tab/>
                </w:r>
                <w:r w:rsidR="00B11E32">
                  <w:t>13 september 2022</w:t>
                </w:r>
                <w:r w:rsidR="004509BE" w:rsidRPr="002C728A">
                  <w:rPr>
                    <w:szCs w:val="18"/>
                  </w:rPr>
                  <w:fldChar w:fldCharType="begin"/>
                </w:r>
                <w:r w:rsidR="004509BE" w:rsidRPr="002C728A">
                  <w:rPr>
                    <w:szCs w:val="18"/>
                  </w:rPr>
                  <w:instrText xml:space="preserve"> DOCPROPERTY  CM5DatumVerzonden \@ "d MMMM yyyy"   \* MERGEFORMAT </w:instrText>
                </w:r>
                <w:r w:rsidR="004509BE" w:rsidRPr="002C728A">
                  <w:rPr>
                    <w:szCs w:val="18"/>
                  </w:rPr>
                  <w:fldChar w:fldCharType="end"/>
                </w:r>
              </w:p>
              <w:p w14:paraId="0E9F7447" w14:textId="43D082A1" w:rsidR="00CD5856" w:rsidRDefault="007969BB" w:rsidP="00D82011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 w:rsidR="00E1490C">
                  <w:tab/>
                </w:r>
                <w:r w:rsidR="00A051AB">
                  <w:t>Wetsvoorstel elektronische gegevensuitwisseling in de zorg</w:t>
                </w:r>
              </w:p>
              <w:p w14:paraId="163C89A8" w14:textId="77777777"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210545">
      <w:rPr>
        <w:lang w:eastAsia="nl-NL" w:bidi="ar-SA"/>
      </w:rPr>
      <w:pict w14:anchorId="592C9551"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14:paraId="789DB20E" w14:textId="77777777"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210545">
      <w:rPr>
        <w:lang w:eastAsia="nl-NL" w:bidi="ar-SA"/>
      </w:rPr>
      <w:pict w14:anchorId="1E69254F"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14:paraId="190F3BE1" w14:textId="77777777" w:rsidR="00CD5856" w:rsidRDefault="007969BB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 xml:space="preserve">2500 EA </w:t>
                </w:r>
                <w:r w:rsidR="00FC776C">
                  <w:t xml:space="preserve"> </w:t>
                </w:r>
                <w:r>
                  <w:t>DEN HAAG</w:t>
                </w:r>
              </w:p>
            </w:txbxContent>
          </v:textbox>
          <w10:wrap anchorx="page" anchory="page"/>
        </v:shape>
      </w:pict>
    </w:r>
    <w:r w:rsidR="00210545">
      <w:rPr>
        <w:lang w:eastAsia="nl-NL" w:bidi="ar-SA"/>
      </w:rPr>
      <w:pict w14:anchorId="42C91C38"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14:paraId="524C3FA4" w14:textId="77777777" w:rsidR="00CD5856" w:rsidRDefault="007969BB">
                <w:pPr>
                  <w:pStyle w:val="Huisstijl-Retouradres"/>
                </w:pPr>
                <w:r w:rsidRPr="008D59C5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D0294" w14:textId="77777777" w:rsidR="00B11E32" w:rsidRDefault="00B11E32">
    <w:pPr>
      <w:pStyle w:val="Koptek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D80B" w14:textId="77777777" w:rsidR="00CD5856" w:rsidRDefault="00210545">
    <w:pPr>
      <w:pStyle w:val="Koptekst"/>
    </w:pPr>
    <w:r>
      <w:rPr>
        <w:lang w:eastAsia="nl-NL" w:bidi="ar-SA"/>
      </w:rPr>
      <w:pict w14:anchorId="65F165FC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14:paraId="523B6A98" w14:textId="77777777" w:rsidR="00CD5856" w:rsidRPr="003A2C2E" w:rsidRDefault="007969BB">
                <w:pPr>
                  <w:pStyle w:val="Huisstijl-ReferentiegegevenskopW2"/>
                </w:pPr>
                <w:r w:rsidRPr="003A2C2E">
                  <w:t>Kenmerk</w:t>
                </w:r>
              </w:p>
              <w:p w14:paraId="4C75277A" w14:textId="17DF64A3" w:rsidR="00CD5856" w:rsidRPr="003A2C2E" w:rsidRDefault="009F419D">
                <w:pPr>
                  <w:pStyle w:val="Huisstijl-Referentiegegevens"/>
                </w:pPr>
                <w:r>
                  <w:fldChar w:fldCharType="begin"/>
                </w:r>
                <w:r w:rsidR="007969BB" w:rsidRPr="003A2C2E">
                  <w:instrText xml:space="preserve"> DOCPROPERTY  KenmerkVWS  \* MERGEFORMAT </w:instrText>
                </w:r>
                <w:r>
                  <w:fldChar w:fldCharType="separate"/>
                </w:r>
                <w:r w:rsidR="003A2C2E">
                  <w:rPr>
                    <w:b/>
                    <w:bCs/>
                  </w:rPr>
                  <w:t>Fout! Onbekende naam voor documenteigenschap.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 w14:anchorId="78E274E5"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14:paraId="361A8E34" w14:textId="77777777" w:rsidR="00CD5856" w:rsidRDefault="007969BB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9F419D">
                  <w:rPr>
                    <w:noProof/>
                  </w:rPr>
                  <w:t>2</w:t>
                </w:r>
                <w:r w:rsidR="00C62B6C">
                  <w:rPr>
                    <w:noProof/>
                  </w:rPr>
                  <w:fldChar w:fldCharType="end"/>
                </w:r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9F419D">
                  <w:fldChar w:fldCharType="begin"/>
                </w:r>
                <w:r>
                  <w:instrText xml:space="preserve"> SECTIONPAGES  \* Arabic  \* MERGEFORMAT </w:instrText>
                </w:r>
                <w:r w:rsidR="009F419D">
                  <w:fldChar w:fldCharType="separate"/>
                </w:r>
                <w:r w:rsidR="009F419D">
                  <w:rPr>
                    <w:noProof/>
                  </w:rPr>
                  <w:t>2</w:t>
                </w:r>
                <w:r w:rsidR="009F419D">
                  <w:rPr>
                    <w:noProof/>
                  </w:rPr>
                  <w:fldChar w:fldCharType="end"/>
                </w:r>
              </w:p>
              <w:p w14:paraId="33CE1EDB" w14:textId="77777777" w:rsidR="00CD5856" w:rsidRDefault="00CD5856"/>
              <w:p w14:paraId="058299B8" w14:textId="77777777" w:rsidR="00CD5856" w:rsidRDefault="00CD5856">
                <w:pPr>
                  <w:pStyle w:val="Huisstijl-Paginanummer"/>
                </w:pPr>
              </w:p>
              <w:p w14:paraId="7E4FD95E" w14:textId="77777777"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11C04" w14:textId="77777777" w:rsidR="00CD5856" w:rsidRDefault="00210545">
    <w:pPr>
      <w:pStyle w:val="Koptekst"/>
    </w:pPr>
    <w:r>
      <w:rPr>
        <w:lang w:eastAsia="nl-NL" w:bidi="ar-SA"/>
      </w:rPr>
      <w:pict w14:anchorId="22AB7B2A"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14:paraId="007A891B" w14:textId="77777777" w:rsidR="00CD5856" w:rsidRDefault="007969B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A051AB">
                      <w:t>26 juni 2014</w:t>
                    </w:r>
                  </w:sdtContent>
                </w:sdt>
              </w:p>
              <w:p w14:paraId="77EA6EED" w14:textId="77777777" w:rsidR="00CD5856" w:rsidRDefault="007969B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  <w:proofErr w:type="spellStart"/>
                <w:r w:rsidR="008D59C5">
                  <w:t>BETREFT</w:t>
                </w:r>
                <w:proofErr w:type="spellEnd"/>
              </w:p>
              <w:p w14:paraId="77AE7B0C" w14:textId="77777777"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 wp14:anchorId="27A0CB68" wp14:editId="5EA823C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3952189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 wp14:anchorId="73708E2F" wp14:editId="400B909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9350567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 w14:anchorId="16B5EF4F"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14:paraId="2F0E1B45" w14:textId="77777777" w:rsidR="00CD5856" w:rsidRDefault="007969BB">
                <w:pPr>
                  <w:pStyle w:val="Huisstijl-Afzendgegevens"/>
                </w:pPr>
                <w:r w:rsidRPr="008D59C5">
                  <w:t>Rijnstraat 50</w:t>
                </w:r>
              </w:p>
              <w:p w14:paraId="4B38E621" w14:textId="77777777" w:rsidR="00CD5856" w:rsidRDefault="007969BB">
                <w:pPr>
                  <w:pStyle w:val="Huisstijl-Afzendgegevens"/>
                </w:pPr>
                <w:r w:rsidRPr="008D59C5">
                  <w:t>Den Haag</w:t>
                </w:r>
              </w:p>
              <w:p w14:paraId="60E16571" w14:textId="77777777" w:rsidR="00CD5856" w:rsidRDefault="007969BB">
                <w:pPr>
                  <w:pStyle w:val="Huisstijl-Afzendgegevens"/>
                </w:pPr>
                <w:r w:rsidRPr="008D59C5">
                  <w:t>www.rijksoverheid.nl</w:t>
                </w:r>
              </w:p>
              <w:p w14:paraId="41FD77A4" w14:textId="77777777" w:rsidR="00CD5856" w:rsidRDefault="007969BB">
                <w:pPr>
                  <w:pStyle w:val="Huisstijl-AfzendgegevenskopW1"/>
                </w:pPr>
                <w:r>
                  <w:t>Contactpersoon</w:t>
                </w:r>
              </w:p>
              <w:p w14:paraId="33E3B561" w14:textId="77777777" w:rsidR="00CD5856" w:rsidRDefault="007969BB">
                <w:pPr>
                  <w:pStyle w:val="Huisstijl-Afzendgegevens"/>
                </w:pPr>
                <w:r w:rsidRPr="008D59C5">
                  <w:t>ing. J.A. Ramlal</w:t>
                </w:r>
              </w:p>
              <w:p w14:paraId="41B22C2B" w14:textId="77777777" w:rsidR="00CD5856" w:rsidRDefault="007969BB">
                <w:pPr>
                  <w:pStyle w:val="Huisstijl-Afzendgegevens"/>
                </w:pPr>
                <w:r w:rsidRPr="008D59C5">
                  <w:t>ja.ramlal@minvws.nl</w:t>
                </w:r>
              </w:p>
              <w:p w14:paraId="6B5556F8" w14:textId="77777777" w:rsidR="00CD5856" w:rsidRDefault="007969BB">
                <w:pPr>
                  <w:pStyle w:val="Huisstijl-ReferentiegegevenskopW2"/>
                </w:pPr>
                <w:r>
                  <w:t>Ons kenmerk</w:t>
                </w:r>
              </w:p>
              <w:p w14:paraId="43F650C5" w14:textId="77777777" w:rsidR="00CD5856" w:rsidRDefault="007969BB">
                <w:pPr>
                  <w:pStyle w:val="Huisstijl-Referentiegegevens"/>
                </w:pPr>
                <w:r>
                  <w:t>KENMERK</w:t>
                </w:r>
              </w:p>
              <w:p w14:paraId="5B8565F7" w14:textId="77777777" w:rsidR="00CD5856" w:rsidRDefault="007969BB">
                <w:pPr>
                  <w:pStyle w:val="Huisstijl-ReferentiegegevenskopW1"/>
                </w:pPr>
                <w:r>
                  <w:t>Uw kenmerk</w:t>
                </w:r>
              </w:p>
              <w:p w14:paraId="27A58AC0" w14:textId="77777777" w:rsidR="00CD5856" w:rsidRDefault="007969BB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 w14:anchorId="5CAA5B00"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14:paraId="71FA2F15" w14:textId="77777777" w:rsidR="00CD5856" w:rsidRDefault="007969BB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 w14:anchorId="0E71FCC6"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14:paraId="140F8A27" w14:textId="77777777" w:rsidR="00CD5856" w:rsidRDefault="007969BB">
                <w:pPr>
                  <w:pStyle w:val="Huisstijl-Paginanummer"/>
                </w:pPr>
                <w:r>
                  <w:t xml:space="preserve">Pagina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9F419D">
                  <w:rPr>
                    <w:noProof/>
                  </w:rPr>
                  <w:t>1</w:t>
                </w:r>
                <w:r w:rsidR="00C62B6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9F419D">
                  <w:fldChar w:fldCharType="begin"/>
                </w:r>
                <w:r>
                  <w:instrText xml:space="preserve"> SECTIONPAGES  \* Arabic  \* MERGEFORMAT </w:instrText>
                </w:r>
                <w:r w:rsidR="009F419D">
                  <w:fldChar w:fldCharType="separate"/>
                </w:r>
                <w:r w:rsidR="009F419D">
                  <w:rPr>
                    <w:noProof/>
                  </w:rPr>
                  <w:t>2</w:t>
                </w:r>
                <w:r w:rsidR="009F419D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 w14:anchorId="45FAEF60"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14:paraId="61D2B684" w14:textId="77777777"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 w14:anchorId="46BE1F99"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14:paraId="7855ADEC" w14:textId="77777777" w:rsidR="00CD5856" w:rsidRDefault="007969BB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A576F"/>
    <w:multiLevelType w:val="hybridMultilevel"/>
    <w:tmpl w:val="DB8AF5D4"/>
    <w:lvl w:ilvl="0" w:tplc="84CAAF5C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D4C78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C7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AD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45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BCA6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6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7612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CA57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459"/>
    <w:rsid w:val="00034261"/>
    <w:rsid w:val="000344CB"/>
    <w:rsid w:val="00050D5B"/>
    <w:rsid w:val="000B1832"/>
    <w:rsid w:val="000B45B1"/>
    <w:rsid w:val="000C29E1"/>
    <w:rsid w:val="000D0CCB"/>
    <w:rsid w:val="000D6D8A"/>
    <w:rsid w:val="000E2F12"/>
    <w:rsid w:val="000E54B6"/>
    <w:rsid w:val="00113778"/>
    <w:rsid w:val="00125BDF"/>
    <w:rsid w:val="00172CD9"/>
    <w:rsid w:val="001B41E1"/>
    <w:rsid w:val="001B7303"/>
    <w:rsid w:val="00210545"/>
    <w:rsid w:val="00215CB5"/>
    <w:rsid w:val="00235AED"/>
    <w:rsid w:val="00241BB9"/>
    <w:rsid w:val="00297795"/>
    <w:rsid w:val="002B1D9F"/>
    <w:rsid w:val="002B504F"/>
    <w:rsid w:val="002C728A"/>
    <w:rsid w:val="002F4886"/>
    <w:rsid w:val="00315E03"/>
    <w:rsid w:val="00334C45"/>
    <w:rsid w:val="003451E2"/>
    <w:rsid w:val="00347F1B"/>
    <w:rsid w:val="00355FE5"/>
    <w:rsid w:val="003A2C2E"/>
    <w:rsid w:val="003B287C"/>
    <w:rsid w:val="003B48D4"/>
    <w:rsid w:val="003C472B"/>
    <w:rsid w:val="003C6ED5"/>
    <w:rsid w:val="003C700C"/>
    <w:rsid w:val="003C7185"/>
    <w:rsid w:val="003D27F8"/>
    <w:rsid w:val="003F3A47"/>
    <w:rsid w:val="0043480A"/>
    <w:rsid w:val="00437B5F"/>
    <w:rsid w:val="004509BE"/>
    <w:rsid w:val="0045486D"/>
    <w:rsid w:val="00463DBC"/>
    <w:rsid w:val="00476937"/>
    <w:rsid w:val="004934A8"/>
    <w:rsid w:val="004F0B09"/>
    <w:rsid w:val="00516D6A"/>
    <w:rsid w:val="00523C02"/>
    <w:rsid w:val="00544135"/>
    <w:rsid w:val="00544730"/>
    <w:rsid w:val="005600D7"/>
    <w:rsid w:val="005677D6"/>
    <w:rsid w:val="00582E97"/>
    <w:rsid w:val="00587714"/>
    <w:rsid w:val="005C3CD4"/>
    <w:rsid w:val="005D327A"/>
    <w:rsid w:val="0063555A"/>
    <w:rsid w:val="00686885"/>
    <w:rsid w:val="006922AC"/>
    <w:rsid w:val="00697032"/>
    <w:rsid w:val="006B16C1"/>
    <w:rsid w:val="0074764C"/>
    <w:rsid w:val="00763E81"/>
    <w:rsid w:val="00776965"/>
    <w:rsid w:val="007969BB"/>
    <w:rsid w:val="007A4F37"/>
    <w:rsid w:val="007B028B"/>
    <w:rsid w:val="007B6A41"/>
    <w:rsid w:val="007D0F21"/>
    <w:rsid w:val="007D23C6"/>
    <w:rsid w:val="007E36BA"/>
    <w:rsid w:val="007F380D"/>
    <w:rsid w:val="007F4A98"/>
    <w:rsid w:val="0087691C"/>
    <w:rsid w:val="00893C24"/>
    <w:rsid w:val="008A21F4"/>
    <w:rsid w:val="008C672F"/>
    <w:rsid w:val="008D59C5"/>
    <w:rsid w:val="008D618A"/>
    <w:rsid w:val="008E210E"/>
    <w:rsid w:val="008E4B89"/>
    <w:rsid w:val="008F33AD"/>
    <w:rsid w:val="00960E2B"/>
    <w:rsid w:val="00985A65"/>
    <w:rsid w:val="009A31BF"/>
    <w:rsid w:val="009B2459"/>
    <w:rsid w:val="009B7466"/>
    <w:rsid w:val="009C4777"/>
    <w:rsid w:val="009D3C77"/>
    <w:rsid w:val="009D7D63"/>
    <w:rsid w:val="009F419D"/>
    <w:rsid w:val="00A051AB"/>
    <w:rsid w:val="00A52DBE"/>
    <w:rsid w:val="00A83BE3"/>
    <w:rsid w:val="00AA61EA"/>
    <w:rsid w:val="00AF6BEC"/>
    <w:rsid w:val="00B0785E"/>
    <w:rsid w:val="00B11E32"/>
    <w:rsid w:val="00B732FD"/>
    <w:rsid w:val="00B8296E"/>
    <w:rsid w:val="00B82F43"/>
    <w:rsid w:val="00BA10BA"/>
    <w:rsid w:val="00BA7566"/>
    <w:rsid w:val="00BC481F"/>
    <w:rsid w:val="00BD75C1"/>
    <w:rsid w:val="00C3438D"/>
    <w:rsid w:val="00C62B6C"/>
    <w:rsid w:val="00C81260"/>
    <w:rsid w:val="00CA061B"/>
    <w:rsid w:val="00CD4AED"/>
    <w:rsid w:val="00CD5856"/>
    <w:rsid w:val="00CF0F2E"/>
    <w:rsid w:val="00CF3E82"/>
    <w:rsid w:val="00D54679"/>
    <w:rsid w:val="00D56658"/>
    <w:rsid w:val="00D67BAF"/>
    <w:rsid w:val="00D82011"/>
    <w:rsid w:val="00DA15A1"/>
    <w:rsid w:val="00DC7639"/>
    <w:rsid w:val="00E1490C"/>
    <w:rsid w:val="00E37122"/>
    <w:rsid w:val="00E85195"/>
    <w:rsid w:val="00EA275E"/>
    <w:rsid w:val="00EE23CE"/>
    <w:rsid w:val="00EE2A9D"/>
    <w:rsid w:val="00F32EA9"/>
    <w:rsid w:val="00F56EBE"/>
    <w:rsid w:val="00F72360"/>
    <w:rsid w:val="00F847BF"/>
    <w:rsid w:val="00F87E88"/>
    <w:rsid w:val="00FC776C"/>
    <w:rsid w:val="00FD036B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2"/>
    </o:shapelayout>
  </w:shapeDefaults>
  <w:decimalSymbol w:val=","/>
  <w:listSeparator w:val=";"/>
  <w14:docId w14:val="2682B1A8"/>
  <w15:docId w15:val="{287E1A30-8C1A-4486-8C28-EC3ADF03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71</ap:Words>
  <ap:Characters>393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2022-09-13T08:42:00.0000000Z</lastPrinted>
  <dcterms:created xsi:type="dcterms:W3CDTF">2014-06-26T12:56:00.0000000Z</dcterms:created>
  <dcterms:modified xsi:type="dcterms:W3CDTF">2022-09-13T09:16:00.0000000Z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5AfzenderKenmerk">
    <vt:lpwstr/>
  </property>
  <property fmtid="{D5CDD505-2E9C-101B-9397-08002B2CF9AE}" pid="3" name="CM5DatumVerzonden">
    <vt:lpwstr/>
  </property>
  <property fmtid="{D5CDD505-2E9C-101B-9397-08002B2CF9AE}" pid="4" name="CM5DocumentKenmerk">
    <vt:lpwstr>3433154-1006204-WJZ</vt:lpwstr>
  </property>
  <property fmtid="{D5CDD505-2E9C-101B-9397-08002B2CF9AE}" pid="5" name="OndertekeningFunctie">
    <vt:lpwstr/>
  </property>
  <property fmtid="{D5CDD505-2E9C-101B-9397-08002B2CF9AE}" pid="6" name="OndertekeningNaam">
    <vt:lpwstr/>
  </property>
</Properties>
</file>