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="001D25C9" w:rsidTr="00D9561B" w14:paraId="2863732E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="00374412" w:rsidP="00D9561B" w:rsidRDefault="001E1B8F" w14:paraId="067BDA4A" w14:textId="77777777">
            <w:r>
              <w:t>De v</w:t>
            </w:r>
            <w:r w:rsidR="008E3932">
              <w:t>oorzitter van de Tweede Kamer der Staten-Generaal</w:t>
            </w:r>
          </w:p>
          <w:p w:rsidR="00374412" w:rsidP="00D9561B" w:rsidRDefault="001E1B8F" w14:paraId="587208A5" w14:textId="77777777">
            <w:r>
              <w:t>Postbus 20018</w:t>
            </w:r>
          </w:p>
          <w:p w:rsidR="008E3932" w:rsidP="00D9561B" w:rsidRDefault="001E1B8F" w14:paraId="29C291E3" w14:textId="77777777">
            <w:r>
              <w:t>2500 EA  DEN HAAG</w:t>
            </w:r>
          </w:p>
        </w:tc>
      </w:tr>
    </w:tbl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1D25C9" w:rsidTr="00FF66F9" w14:paraId="384102D5" w14:textId="77777777">
        <w:trPr>
          <w:trHeight w:val="289" w:hRule="exact"/>
        </w:trPr>
        <w:tc>
          <w:tcPr>
            <w:tcW w:w="929" w:type="dxa"/>
          </w:tcPr>
          <w:p w:rsidRPr="00434042" w:rsidR="0005404B" w:rsidP="00FF66F9" w:rsidRDefault="001E1B8F" w14:paraId="0A466AA8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Datum</w:t>
            </w:r>
          </w:p>
        </w:tc>
        <w:tc>
          <w:tcPr>
            <w:tcW w:w="6581" w:type="dxa"/>
          </w:tcPr>
          <w:p w:rsidRPr="00434042" w:rsidR="0005404B" w:rsidP="00FF66F9" w:rsidRDefault="00762EE2" w14:paraId="4A765252" w14:textId="5BF29968">
            <w:pPr>
              <w:rPr>
                <w:lang w:eastAsia="en-US"/>
              </w:rPr>
            </w:pPr>
            <w:r>
              <w:rPr>
                <w:lang w:eastAsia="en-US"/>
              </w:rPr>
              <w:t>25 april 2022</w:t>
            </w:r>
          </w:p>
        </w:tc>
      </w:tr>
      <w:tr w:rsidR="001D25C9" w:rsidTr="00FF66F9" w14:paraId="36275121" w14:textId="77777777">
        <w:trPr>
          <w:trHeight w:val="368"/>
        </w:trPr>
        <w:tc>
          <w:tcPr>
            <w:tcW w:w="929" w:type="dxa"/>
          </w:tcPr>
          <w:p w:rsidR="0005404B" w:rsidP="00FF66F9" w:rsidRDefault="001E1B8F" w14:paraId="31168690" w14:textId="77777777">
            <w:pPr>
              <w:rPr>
                <w:lang w:eastAsia="en-US"/>
              </w:rPr>
            </w:pPr>
            <w:r>
              <w:rPr>
                <w:lang w:eastAsia="en-US"/>
              </w:rPr>
              <w:t>Betreft</w:t>
            </w:r>
          </w:p>
        </w:tc>
        <w:tc>
          <w:tcPr>
            <w:tcW w:w="6581" w:type="dxa"/>
          </w:tcPr>
          <w:p w:rsidR="0005404B" w:rsidP="00FF66F9" w:rsidRDefault="00493549" w14:paraId="48350C57" w14:textId="590B7648">
            <w:pPr>
              <w:rPr>
                <w:lang w:eastAsia="en-US"/>
              </w:rPr>
            </w:pPr>
            <w:r>
              <w:rPr>
                <w:lang w:eastAsia="en-US"/>
              </w:rPr>
              <w:t>Antwoord</w:t>
            </w:r>
            <w:r w:rsidR="001E1B8F">
              <w:rPr>
                <w:lang w:eastAsia="en-US"/>
              </w:rPr>
              <w:t xml:space="preserve"> op Schriftelijke vragen en antwoorden bij vierde Incidentele Suppletoire Begroting over ventilatie en zelftesten</w:t>
            </w:r>
          </w:p>
        </w:tc>
      </w:tr>
    </w:tbl>
    <w:p w:rsidR="001D25C9" w:rsidRDefault="001C2C36" w14:paraId="1D602B91" w14:textId="77777777">
      <w:r w:rsidRPr="001C2C36">
        <w:t xml:space="preserve"> </w:t>
      </w: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="001D25C9" w:rsidTr="00A421A1" w14:paraId="01D0E09F" w14:textId="77777777">
        <w:tc>
          <w:tcPr>
            <w:tcW w:w="2160" w:type="dxa"/>
          </w:tcPr>
          <w:p w:rsidRPr="00F53C9D" w:rsidR="006205C0" w:rsidP="00686AED" w:rsidRDefault="001E1B8F" w14:paraId="0D742595" w14:textId="77777777">
            <w:pPr>
              <w:pStyle w:val="Colofonkop"/>
              <w:framePr w:hSpace="0" w:wrap="auto" w:hAnchor="text" w:vAnchor="margin" w:xAlign="left" w:yAlign="inline"/>
            </w:pPr>
            <w:r>
              <w:t>Primair Onderwijs</w:t>
            </w:r>
          </w:p>
          <w:p w:rsidR="006205C0" w:rsidP="00A421A1" w:rsidRDefault="001E1B8F" w14:paraId="3BD278AE" w14:textId="77777777">
            <w:pPr>
              <w:pStyle w:val="Huisstijl-Gegeven"/>
              <w:spacing w:after="0"/>
            </w:pPr>
            <w:r>
              <w:t xml:space="preserve">Rijnstraat 50 </w:t>
            </w:r>
          </w:p>
          <w:p w:rsidR="004425A7" w:rsidP="00E972A2" w:rsidRDefault="001E1B8F" w14:paraId="146C83DB" w14:textId="77777777">
            <w:pPr>
              <w:pStyle w:val="Huisstijl-Gegeven"/>
              <w:spacing w:after="0"/>
            </w:pPr>
            <w:r>
              <w:t>Den Haag</w:t>
            </w:r>
          </w:p>
          <w:p w:rsidR="004425A7" w:rsidP="00E972A2" w:rsidRDefault="001E1B8F" w14:paraId="220B1777" w14:textId="77777777">
            <w:pPr>
              <w:pStyle w:val="Huisstijl-Gegeven"/>
              <w:spacing w:after="0"/>
            </w:pPr>
            <w:r>
              <w:t>Postbus 16375</w:t>
            </w:r>
          </w:p>
          <w:p w:rsidR="004425A7" w:rsidP="00E972A2" w:rsidRDefault="001E1B8F" w14:paraId="1E8FFED5" w14:textId="77777777">
            <w:pPr>
              <w:pStyle w:val="Huisstijl-Gegeven"/>
              <w:spacing w:after="0"/>
            </w:pPr>
            <w:r>
              <w:t>2500 BJ Den Haag</w:t>
            </w:r>
          </w:p>
          <w:p w:rsidR="004425A7" w:rsidP="00E972A2" w:rsidRDefault="001E1B8F" w14:paraId="152FF99D" w14:textId="77777777">
            <w:pPr>
              <w:pStyle w:val="Huisstijl-Gegeven"/>
              <w:spacing w:after="90"/>
            </w:pPr>
            <w:r>
              <w:t>www.rijksoverheid.nl</w:t>
            </w:r>
          </w:p>
          <w:p w:rsidRPr="00A32073" w:rsidR="006205C0" w:rsidP="00A421A1" w:rsidRDefault="006205C0" w14:paraId="6E710B71" w14:textId="4F2B9315">
            <w:pPr>
              <w:spacing w:line="180" w:lineRule="exact"/>
              <w:rPr>
                <w:sz w:val="13"/>
                <w:szCs w:val="13"/>
              </w:rPr>
            </w:pPr>
          </w:p>
        </w:tc>
      </w:tr>
      <w:tr w:rsidR="001D25C9" w:rsidTr="00A421A1" w14:paraId="243832AF" w14:textId="77777777">
        <w:trPr>
          <w:trHeight w:val="200" w:hRule="exact"/>
        </w:trPr>
        <w:tc>
          <w:tcPr>
            <w:tcW w:w="2160" w:type="dxa"/>
          </w:tcPr>
          <w:p w:rsidRPr="00356D2B" w:rsidR="006205C0" w:rsidP="00A421A1" w:rsidRDefault="006205C0" w14:paraId="4545DCE6" w14:textId="77777777">
            <w:pPr>
              <w:spacing w:after="90" w:line="180" w:lineRule="exact"/>
              <w:rPr>
                <w:sz w:val="13"/>
                <w:szCs w:val="13"/>
              </w:rPr>
            </w:pPr>
          </w:p>
        </w:tc>
      </w:tr>
      <w:tr w:rsidR="001D25C9" w:rsidTr="00A421A1" w14:paraId="384C8603" w14:textId="77777777">
        <w:trPr>
          <w:trHeight w:val="450"/>
        </w:trPr>
        <w:tc>
          <w:tcPr>
            <w:tcW w:w="2160" w:type="dxa"/>
          </w:tcPr>
          <w:p w:rsidR="00F51A76" w:rsidP="00A421A1" w:rsidRDefault="001E1B8F" w14:paraId="1AFD26DD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Onze referentie</w:t>
            </w:r>
          </w:p>
          <w:p w:rsidRPr="00FA7882" w:rsidR="006205C0" w:rsidP="00215356" w:rsidRDefault="00133E41" w14:paraId="7CC8A41A" w14:textId="3AC73310">
            <w:pPr>
              <w:spacing w:line="180" w:lineRule="exact"/>
              <w:rPr>
                <w:sz w:val="13"/>
                <w:szCs w:val="13"/>
              </w:rPr>
            </w:pPr>
            <w:r w:rsidRPr="00133E41">
              <w:rPr>
                <w:sz w:val="13"/>
                <w:szCs w:val="13"/>
              </w:rPr>
              <w:t>32057011</w:t>
            </w:r>
          </w:p>
        </w:tc>
      </w:tr>
      <w:tr w:rsidR="001D25C9" w:rsidTr="00A421A1" w14:paraId="5AB6FD4C" w14:textId="77777777">
        <w:trPr>
          <w:trHeight w:val="136"/>
        </w:trPr>
        <w:tc>
          <w:tcPr>
            <w:tcW w:w="2160" w:type="dxa"/>
          </w:tcPr>
          <w:p w:rsidRPr="00C5333A" w:rsidR="006205C0" w:rsidP="00A421A1" w:rsidRDefault="001E1B8F" w14:paraId="6ABDF1A3" w14:textId="77777777">
            <w:pPr>
              <w:tabs>
                <w:tab w:val="left" w:pos="1890"/>
              </w:tabs>
              <w:spacing w:line="180" w:lineRule="exact"/>
              <w:rPr>
                <w:b/>
                <w:sz w:val="13"/>
                <w:szCs w:val="13"/>
              </w:rPr>
            </w:pPr>
            <w:r w:rsidRPr="00003544">
              <w:rPr>
                <w:b/>
                <w:sz w:val="13"/>
                <w:szCs w:val="13"/>
              </w:rPr>
              <w:t>Uw brief</w:t>
            </w:r>
          </w:p>
          <w:p w:rsidRPr="00E06CD4" w:rsidR="00E91674" w:rsidP="00E210E0" w:rsidRDefault="001E1B8F" w14:paraId="13EBDE2C" w14:textId="77777777">
            <w:pPr>
              <w:tabs>
                <w:tab w:val="left" w:pos="1890"/>
              </w:tabs>
              <w:spacing w:after="92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18 februari 2022</w:t>
            </w:r>
          </w:p>
        </w:tc>
      </w:tr>
      <w:tr w:rsidR="001D25C9" w:rsidTr="00A421A1" w14:paraId="1DBFA2F2" w14:textId="77777777">
        <w:trPr>
          <w:trHeight w:val="227"/>
        </w:trPr>
        <w:tc>
          <w:tcPr>
            <w:tcW w:w="2160" w:type="dxa"/>
          </w:tcPr>
          <w:p w:rsidRPr="004A65A5" w:rsidR="006205C0" w:rsidP="00A421A1" w:rsidRDefault="001E1B8F" w14:paraId="3920391B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>
              <w:rPr>
                <w:b/>
                <w:sz w:val="13"/>
                <w:szCs w:val="13"/>
              </w:rPr>
              <w:t>Uw referentie</w:t>
            </w:r>
          </w:p>
          <w:p w:rsidRPr="00D74F66" w:rsidR="006205C0" w:rsidP="00A421A1" w:rsidRDefault="001E1B8F" w14:paraId="243B9B40" w14:textId="77777777">
            <w:pPr>
              <w:spacing w:after="90" w:line="180" w:lineRule="exact"/>
              <w:rPr>
                <w:sz w:val="13"/>
              </w:rPr>
            </w:pPr>
            <w:r>
              <w:rPr>
                <w:sz w:val="13"/>
              </w:rPr>
              <w:t>2022A01300</w:t>
            </w:r>
          </w:p>
        </w:tc>
      </w:tr>
      <w:tr w:rsidR="001D25C9" w:rsidTr="00A421A1" w14:paraId="1CFD152D" w14:textId="77777777">
        <w:trPr>
          <w:trHeight w:val="113"/>
        </w:trPr>
        <w:tc>
          <w:tcPr>
            <w:tcW w:w="2160" w:type="dxa"/>
          </w:tcPr>
          <w:p w:rsidRPr="004302E9" w:rsidR="006205C0" w:rsidP="00A421A1" w:rsidRDefault="001E1B8F" w14:paraId="5BDAD655" w14:textId="77777777">
            <w:pPr>
              <w:spacing w:line="180" w:lineRule="exact"/>
              <w:rPr>
                <w:b/>
                <w:sz w:val="13"/>
                <w:szCs w:val="13"/>
              </w:rPr>
            </w:pPr>
            <w:r w:rsidRPr="004302E9">
              <w:rPr>
                <w:b/>
                <w:sz w:val="13"/>
                <w:szCs w:val="13"/>
              </w:rPr>
              <w:t>Bijlagen</w:t>
            </w:r>
          </w:p>
          <w:p w:rsidRPr="004302E9" w:rsidR="006205C0" w:rsidP="00A421A1" w:rsidRDefault="001E1B8F" w14:paraId="755D7276" w14:textId="77777777">
            <w:pPr>
              <w:spacing w:after="90" w:line="180" w:lineRule="exact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1</w:t>
            </w:r>
          </w:p>
        </w:tc>
      </w:tr>
    </w:tbl>
    <w:p w:rsidR="00215356" w:rsidRDefault="00215356" w14:paraId="34222003" w14:textId="77777777"/>
    <w:p w:rsidR="006205C0" w:rsidP="00A421A1" w:rsidRDefault="006205C0" w14:paraId="1C32E391" w14:textId="77777777"/>
    <w:p w:rsidR="00910A65" w:rsidP="00CA35E4" w:rsidRDefault="00405133" w14:paraId="6750E84C" w14:textId="6C60527D">
      <w:r>
        <w:t xml:space="preserve">Hierbij stuur </w:t>
      </w:r>
      <w:r w:rsidR="00D45993">
        <w:t>ik u</w:t>
      </w:r>
      <w:r w:rsidR="00C82662">
        <w:t xml:space="preserve"> </w:t>
      </w:r>
      <w:r w:rsidRPr="00493549" w:rsidR="001E1B8F">
        <w:t>d</w:t>
      </w:r>
      <w:r w:rsidRPr="00493549" w:rsidR="00935893">
        <w:t>e</w:t>
      </w:r>
      <w:r w:rsidRPr="00493549" w:rsidR="001E1B8F">
        <w:t xml:space="preserve"> antwoorden op de</w:t>
      </w:r>
      <w:r w:rsidRPr="00493549" w:rsidR="00935893">
        <w:t xml:space="preserve"> vragen</w:t>
      </w:r>
      <w:r w:rsidR="001E1B8F">
        <w:t xml:space="preserve"> van de commissie</w:t>
      </w:r>
      <w:r w:rsidR="00B36EBB">
        <w:t xml:space="preserve"> </w:t>
      </w:r>
      <w:r w:rsidR="001E1B8F">
        <w:t>over mijn brief van 3 februari 2022</w:t>
      </w:r>
      <w:r w:rsidR="001F3F74">
        <w:t xml:space="preserve"> inzake</w:t>
      </w:r>
      <w:r w:rsidR="005768E4">
        <w:t xml:space="preserve"> </w:t>
      </w:r>
      <w:r w:rsidR="001E1B8F">
        <w:t>de</w:t>
      </w:r>
      <w:r w:rsidRPr="001E1B8F" w:rsidR="001E1B8F">
        <w:t xml:space="preserve"> vierde Incidentele Suppletoire Begroting over ventilatie en zelftesten</w:t>
      </w:r>
      <w:r w:rsidR="004A1BB7">
        <w:t>.</w:t>
      </w:r>
    </w:p>
    <w:p w:rsidR="00493549" w:rsidP="00CA35E4" w:rsidRDefault="00493549" w14:paraId="1A499881" w14:textId="39A513F4"/>
    <w:p w:rsidR="00493549" w:rsidP="00CA35E4" w:rsidRDefault="00493549" w14:paraId="0CFB3A8E" w14:textId="6B98FD83">
      <w:r w:rsidRPr="00E017A1">
        <w:t>De vragen werden</w:t>
      </w:r>
      <w:r>
        <w:t xml:space="preserve"> ingezonden op 18 februari 2022 met kenmerk </w:t>
      </w:r>
      <w:r w:rsidRPr="00493549">
        <w:t>2022A01300</w:t>
      </w:r>
      <w:r>
        <w:t>.</w:t>
      </w:r>
    </w:p>
    <w:p w:rsidR="00493549" w:rsidP="00CA35E4" w:rsidRDefault="00493549" w14:paraId="674276C9" w14:textId="07A28955"/>
    <w:p w:rsidR="00493549" w:rsidP="00CA35E4" w:rsidRDefault="00493549" w14:paraId="017B2FE4" w14:textId="77777777"/>
    <w:p w:rsidR="00930C09" w:rsidP="00CA35E4" w:rsidRDefault="00930C09" w14:paraId="25EC9569" w14:textId="77777777"/>
    <w:p w:rsidR="005768E4" w:rsidP="00CA35E4" w:rsidRDefault="001E1B8F" w14:paraId="002CA2E8" w14:textId="77777777">
      <w:r>
        <w:t>De minister voor Primair en Voortgezet Onderwijs,</w:t>
      </w:r>
    </w:p>
    <w:p w:rsidR="00983DB3" w:rsidP="003A7160" w:rsidRDefault="00983DB3" w14:paraId="4B7255E1" w14:textId="77777777"/>
    <w:p w:rsidR="00983DB3" w:rsidP="003A7160" w:rsidRDefault="00983DB3" w14:paraId="7C556A09" w14:textId="77777777"/>
    <w:p w:rsidR="00983DB3" w:rsidP="003A7160" w:rsidRDefault="00983DB3" w14:paraId="73D1C690" w14:textId="7F15D320"/>
    <w:p w:rsidR="00881965" w:rsidP="003A7160" w:rsidRDefault="00881965" w14:paraId="035170CF" w14:textId="77777777"/>
    <w:p w:rsidR="00983DB3" w:rsidP="003A7160" w:rsidRDefault="00983DB3" w14:paraId="51BB86B6" w14:textId="77777777"/>
    <w:p w:rsidR="00983DB3" w:rsidP="003A7160" w:rsidRDefault="001E1B8F" w14:paraId="222BCC76" w14:textId="77777777">
      <w:r>
        <w:t>Dennis Wiersma</w:t>
      </w:r>
    </w:p>
    <w:p w:rsidR="002F1B8A" w:rsidP="003A7160" w:rsidRDefault="002F1B8A" w14:paraId="054F8444" w14:textId="77777777"/>
    <w:p w:rsidR="002F1B8A" w:rsidP="003A7160" w:rsidRDefault="002F1B8A" w14:paraId="5691DD6C" w14:textId="77777777"/>
    <w:p w:rsidR="00184B30" w:rsidP="00A60B58" w:rsidRDefault="00184B30" w14:paraId="34E86555" w14:textId="77777777"/>
    <w:p w:rsidR="00184B30" w:rsidP="00A60B58" w:rsidRDefault="00184B30" w14:paraId="52843356" w14:textId="77777777"/>
    <w:sectPr w:rsidR="00184B30" w:rsidSect="002F493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663CB" w14:textId="77777777" w:rsidR="005C0174" w:rsidRDefault="001E1B8F">
      <w:pPr>
        <w:spacing w:line="240" w:lineRule="auto"/>
      </w:pPr>
      <w:r>
        <w:separator/>
      </w:r>
    </w:p>
  </w:endnote>
  <w:endnote w:type="continuationSeparator" w:id="0">
    <w:p w14:paraId="04441C7F" w14:textId="77777777" w:rsidR="005C0174" w:rsidRDefault="001E1B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F2C06" w14:textId="77777777" w:rsidR="00DF63F3" w:rsidRDefault="00DF63F3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46657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1D25C9" w14:paraId="4B7268D4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1836E83B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0D77E3FF" w14:textId="14A9EC8C" w:rsidR="002F71BB" w:rsidRPr="004C7E1D" w:rsidRDefault="001E1B8F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881965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7F2C79E2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1D25C9" w14:paraId="128B3DAE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0BEF8C73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7FEBC255" w14:textId="557D7A9D" w:rsidR="00D17084" w:rsidRPr="004C7E1D" w:rsidRDefault="001E1B8F" w:rsidP="000E6621">
          <w:pPr>
            <w:pStyle w:val="Huisstijl-Gegeven"/>
            <w:rPr>
              <w:szCs w:val="13"/>
            </w:rPr>
          </w:pPr>
          <w:r>
            <w:rPr>
              <w:szCs w:val="13"/>
            </w:rPr>
            <w:t xml:space="preserve">Pagina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DF63F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rPr>
              <w:szCs w:val="13"/>
            </w:rP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762EE2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02C9E700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252B1" w14:textId="77777777" w:rsidR="005C0174" w:rsidRDefault="001E1B8F">
      <w:pPr>
        <w:spacing w:line="240" w:lineRule="auto"/>
      </w:pPr>
      <w:r>
        <w:separator/>
      </w:r>
    </w:p>
  </w:footnote>
  <w:footnote w:type="continuationSeparator" w:id="0">
    <w:p w14:paraId="065D2B0C" w14:textId="77777777" w:rsidR="005C0174" w:rsidRDefault="001E1B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FC21A" w14:textId="77777777" w:rsidR="00DF63F3" w:rsidRDefault="00DF63F3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1D25C9" w14:paraId="6DD0DD28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0296CA05" w14:textId="77777777" w:rsidR="00527BD4" w:rsidRPr="00275984" w:rsidRDefault="00527BD4" w:rsidP="00BF4427">
          <w:pPr>
            <w:pStyle w:val="Huisstijl-Rubricering"/>
          </w:pPr>
        </w:p>
      </w:tc>
    </w:tr>
  </w:tbl>
  <w:p w14:paraId="00C14258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1D25C9" w14:paraId="50745BA7" w14:textId="77777777" w:rsidTr="003B528D">
      <w:tc>
        <w:tcPr>
          <w:tcW w:w="2160" w:type="dxa"/>
          <w:shd w:val="clear" w:color="auto" w:fill="auto"/>
        </w:tcPr>
        <w:p w14:paraId="111AE949" w14:textId="77777777" w:rsidR="002F71BB" w:rsidRPr="000407BB" w:rsidRDefault="001E1B8F" w:rsidP="005D283A">
          <w:pPr>
            <w:pStyle w:val="Colofonkop"/>
            <w:framePr w:hSpace="0" w:wrap="auto" w:vAnchor="margin" w:hAnchor="text" w:xAlign="left" w:yAlign="inline"/>
          </w:pPr>
          <w:r>
            <w:t>Onze referentie</w:t>
          </w:r>
        </w:p>
      </w:tc>
    </w:tr>
    <w:tr w:rsidR="001D25C9" w14:paraId="107D5B0E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1AECFB9C" w14:textId="77777777" w:rsidR="00E35CF4" w:rsidRPr="005D283A" w:rsidRDefault="00E35CF4" w:rsidP="0049501A">
          <w:pPr>
            <w:spacing w:line="180" w:lineRule="exact"/>
            <w:rPr>
              <w:sz w:val="13"/>
              <w:szCs w:val="13"/>
            </w:rPr>
          </w:pPr>
        </w:p>
      </w:tc>
    </w:tr>
  </w:tbl>
  <w:p w14:paraId="341AD139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1D25C9" w14:paraId="0E5063FD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65E30E0D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529EE961" w14:textId="77777777" w:rsidR="00704845" w:rsidRDefault="001E1B8F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76DC2984" wp14:editId="7731AEE0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113480419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356C1437" w14:textId="77777777" w:rsidR="00483ECA" w:rsidRDefault="00483ECA" w:rsidP="00D037A9"/>
      </w:tc>
    </w:tr>
  </w:tbl>
  <w:p w14:paraId="3D18AADD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1D25C9" w14:paraId="530F3CCD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765FC4D6" w14:textId="77777777" w:rsidR="00527BD4" w:rsidRPr="00963440" w:rsidRDefault="001E1B8F" w:rsidP="00210BA3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1D25C9" w14:paraId="2F788B18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0A9C7671" w14:textId="77777777" w:rsidR="00093ABC" w:rsidRPr="00963440" w:rsidRDefault="00093ABC" w:rsidP="00963440"/>
      </w:tc>
    </w:tr>
    <w:tr w:rsidR="001D25C9" w14:paraId="56D67474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3E7CDA7B" w14:textId="77777777" w:rsidR="00A604D3" w:rsidRPr="00963440" w:rsidRDefault="00A604D3" w:rsidP="00963440"/>
      </w:tc>
    </w:tr>
    <w:tr w:rsidR="001D25C9" w14:paraId="00622CF2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7C3E62D3" w14:textId="77777777" w:rsidR="00892BA5" w:rsidRPr="00035E67" w:rsidRDefault="00892BA5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</w:tc>
    </w:tr>
  </w:tbl>
  <w:p w14:paraId="5162EFCB" w14:textId="77777777" w:rsidR="006F273B" w:rsidRDefault="006F273B" w:rsidP="00BC4AE3">
    <w:pPr>
      <w:pStyle w:val="Koptekst"/>
    </w:pPr>
  </w:p>
  <w:p w14:paraId="5B961B35" w14:textId="77777777" w:rsidR="00153BD0" w:rsidRDefault="00153BD0" w:rsidP="00BC4AE3">
    <w:pPr>
      <w:pStyle w:val="Koptekst"/>
    </w:pPr>
  </w:p>
  <w:p w14:paraId="289EAE07" w14:textId="77777777" w:rsidR="0044605E" w:rsidRDefault="0044605E" w:rsidP="00BC4AE3">
    <w:pPr>
      <w:pStyle w:val="Koptekst"/>
    </w:pPr>
  </w:p>
  <w:p w14:paraId="6A86F9FD" w14:textId="77777777" w:rsidR="0044605E" w:rsidRDefault="0044605E" w:rsidP="00BC4AE3">
    <w:pPr>
      <w:pStyle w:val="Koptekst"/>
    </w:pPr>
  </w:p>
  <w:p w14:paraId="573148A2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AE268A6A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AB649C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1DA248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D72E5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C8C2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098CE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4A24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3228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A384F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F1BEA57A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D1AA6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C9809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70F7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44B1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13C77E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242D0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4C16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1891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CF9"/>
    <w:rsid w:val="00003185"/>
    <w:rsid w:val="00003544"/>
    <w:rsid w:val="00006C55"/>
    <w:rsid w:val="00013862"/>
    <w:rsid w:val="00014599"/>
    <w:rsid w:val="00016012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04B"/>
    <w:rsid w:val="0005447D"/>
    <w:rsid w:val="000546DE"/>
    <w:rsid w:val="0006024D"/>
    <w:rsid w:val="00062055"/>
    <w:rsid w:val="00065462"/>
    <w:rsid w:val="00071F28"/>
    <w:rsid w:val="00074079"/>
    <w:rsid w:val="000765B6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249E"/>
    <w:rsid w:val="000D6399"/>
    <w:rsid w:val="000E5886"/>
    <w:rsid w:val="000E6621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3E41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4B30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2C36"/>
    <w:rsid w:val="001C32EC"/>
    <w:rsid w:val="001C38BD"/>
    <w:rsid w:val="001C4D5A"/>
    <w:rsid w:val="001D25C9"/>
    <w:rsid w:val="001E0256"/>
    <w:rsid w:val="001E1B8F"/>
    <w:rsid w:val="001E34C6"/>
    <w:rsid w:val="001E5581"/>
    <w:rsid w:val="001F3C70"/>
    <w:rsid w:val="001F3F74"/>
    <w:rsid w:val="00200D88"/>
    <w:rsid w:val="00201C09"/>
    <w:rsid w:val="00201F68"/>
    <w:rsid w:val="00210BA3"/>
    <w:rsid w:val="00212F2A"/>
    <w:rsid w:val="00214F2B"/>
    <w:rsid w:val="00215356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1B8A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56D2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09DB"/>
    <w:rsid w:val="003B4551"/>
    <w:rsid w:val="003B528D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5133"/>
    <w:rsid w:val="00407991"/>
    <w:rsid w:val="0041019E"/>
    <w:rsid w:val="00413D48"/>
    <w:rsid w:val="00424A60"/>
    <w:rsid w:val="004302E9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3549"/>
    <w:rsid w:val="0049501A"/>
    <w:rsid w:val="00496319"/>
    <w:rsid w:val="0049657E"/>
    <w:rsid w:val="00497279"/>
    <w:rsid w:val="004A010B"/>
    <w:rsid w:val="004A1BB7"/>
    <w:rsid w:val="004A3186"/>
    <w:rsid w:val="004A419C"/>
    <w:rsid w:val="004A65A5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68E4"/>
    <w:rsid w:val="00577559"/>
    <w:rsid w:val="005819CE"/>
    <w:rsid w:val="0058298D"/>
    <w:rsid w:val="00590595"/>
    <w:rsid w:val="00593C2B"/>
    <w:rsid w:val="00595231"/>
    <w:rsid w:val="00595CBB"/>
    <w:rsid w:val="00596166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0174"/>
    <w:rsid w:val="005C34E1"/>
    <w:rsid w:val="005C3FE0"/>
    <w:rsid w:val="005C4C82"/>
    <w:rsid w:val="005C740C"/>
    <w:rsid w:val="005D283A"/>
    <w:rsid w:val="005D625B"/>
    <w:rsid w:val="005E3322"/>
    <w:rsid w:val="005E436C"/>
    <w:rsid w:val="005E64E2"/>
    <w:rsid w:val="005F62D3"/>
    <w:rsid w:val="005F6D11"/>
    <w:rsid w:val="00600CF0"/>
    <w:rsid w:val="006048F4"/>
    <w:rsid w:val="0060660A"/>
    <w:rsid w:val="00610A24"/>
    <w:rsid w:val="00613B1D"/>
    <w:rsid w:val="00617311"/>
    <w:rsid w:val="00617A44"/>
    <w:rsid w:val="006202B6"/>
    <w:rsid w:val="006205C0"/>
    <w:rsid w:val="00623CB2"/>
    <w:rsid w:val="00625CD0"/>
    <w:rsid w:val="0062627D"/>
    <w:rsid w:val="00627432"/>
    <w:rsid w:val="00635031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82E02"/>
    <w:rsid w:val="00685545"/>
    <w:rsid w:val="006864B3"/>
    <w:rsid w:val="00686AED"/>
    <w:rsid w:val="00692BA9"/>
    <w:rsid w:val="00692C30"/>
    <w:rsid w:val="00692D64"/>
    <w:rsid w:val="006A10F8"/>
    <w:rsid w:val="006A2100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AD6"/>
    <w:rsid w:val="00754FBF"/>
    <w:rsid w:val="007615AC"/>
    <w:rsid w:val="00762EE2"/>
    <w:rsid w:val="00764585"/>
    <w:rsid w:val="00767FEF"/>
    <w:rsid w:val="007709EF"/>
    <w:rsid w:val="00783559"/>
    <w:rsid w:val="007846ED"/>
    <w:rsid w:val="00785C3B"/>
    <w:rsid w:val="00797AA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4120"/>
    <w:rsid w:val="00814D03"/>
    <w:rsid w:val="00815C7E"/>
    <w:rsid w:val="00821114"/>
    <w:rsid w:val="008211EF"/>
    <w:rsid w:val="00821FC1"/>
    <w:rsid w:val="008267CC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1965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90271B"/>
    <w:rsid w:val="00910642"/>
    <w:rsid w:val="00910A65"/>
    <w:rsid w:val="00910DDF"/>
    <w:rsid w:val="00921861"/>
    <w:rsid w:val="00924639"/>
    <w:rsid w:val="0092611E"/>
    <w:rsid w:val="00926F1F"/>
    <w:rsid w:val="00926F4B"/>
    <w:rsid w:val="00930B13"/>
    <w:rsid w:val="00930C09"/>
    <w:rsid w:val="009311C8"/>
    <w:rsid w:val="0093199F"/>
    <w:rsid w:val="00933376"/>
    <w:rsid w:val="00933A2F"/>
    <w:rsid w:val="00935893"/>
    <w:rsid w:val="0094000D"/>
    <w:rsid w:val="00940206"/>
    <w:rsid w:val="00941B16"/>
    <w:rsid w:val="00946703"/>
    <w:rsid w:val="009528B2"/>
    <w:rsid w:val="009607C4"/>
    <w:rsid w:val="00962F2A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DB3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2073"/>
    <w:rsid w:val="00A34AA0"/>
    <w:rsid w:val="00A41FE2"/>
    <w:rsid w:val="00A421A1"/>
    <w:rsid w:val="00A46FEF"/>
    <w:rsid w:val="00A47948"/>
    <w:rsid w:val="00A50CF6"/>
    <w:rsid w:val="00A51C81"/>
    <w:rsid w:val="00A56850"/>
    <w:rsid w:val="00A56946"/>
    <w:rsid w:val="00A604D3"/>
    <w:rsid w:val="00A60B58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36EBB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80DB6"/>
    <w:rsid w:val="00B81AD2"/>
    <w:rsid w:val="00B81AEC"/>
    <w:rsid w:val="00B85A66"/>
    <w:rsid w:val="00B85ED4"/>
    <w:rsid w:val="00B85F07"/>
    <w:rsid w:val="00B91CFC"/>
    <w:rsid w:val="00B93893"/>
    <w:rsid w:val="00BA439D"/>
    <w:rsid w:val="00BA7E0A"/>
    <w:rsid w:val="00BB61B0"/>
    <w:rsid w:val="00BC0D9E"/>
    <w:rsid w:val="00BC3B53"/>
    <w:rsid w:val="00BC3B96"/>
    <w:rsid w:val="00BC4AE3"/>
    <w:rsid w:val="00BC5B28"/>
    <w:rsid w:val="00BC7264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33A"/>
    <w:rsid w:val="00C53BD7"/>
    <w:rsid w:val="00C55923"/>
    <w:rsid w:val="00C619A7"/>
    <w:rsid w:val="00C64E34"/>
    <w:rsid w:val="00C6545E"/>
    <w:rsid w:val="00C7097A"/>
    <w:rsid w:val="00C736E8"/>
    <w:rsid w:val="00C73D5F"/>
    <w:rsid w:val="00C82662"/>
    <w:rsid w:val="00C965EF"/>
    <w:rsid w:val="00C97C80"/>
    <w:rsid w:val="00CA1D00"/>
    <w:rsid w:val="00CA35E4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4E63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64D6"/>
    <w:rsid w:val="00D33144"/>
    <w:rsid w:val="00D33BF0"/>
    <w:rsid w:val="00D33F30"/>
    <w:rsid w:val="00D34892"/>
    <w:rsid w:val="00D36447"/>
    <w:rsid w:val="00D41CE8"/>
    <w:rsid w:val="00D44B73"/>
    <w:rsid w:val="00D4599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4F66"/>
    <w:rsid w:val="00D75B3F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C691C"/>
    <w:rsid w:val="00DD1DCD"/>
    <w:rsid w:val="00DD338F"/>
    <w:rsid w:val="00DD3404"/>
    <w:rsid w:val="00DD66F2"/>
    <w:rsid w:val="00DE1EB5"/>
    <w:rsid w:val="00DE3FE0"/>
    <w:rsid w:val="00DE578A"/>
    <w:rsid w:val="00DF2583"/>
    <w:rsid w:val="00DF3E62"/>
    <w:rsid w:val="00DF4D7F"/>
    <w:rsid w:val="00DF4E80"/>
    <w:rsid w:val="00DF54D9"/>
    <w:rsid w:val="00DF63F3"/>
    <w:rsid w:val="00DF7283"/>
    <w:rsid w:val="00E01A59"/>
    <w:rsid w:val="00E0622C"/>
    <w:rsid w:val="00E0675E"/>
    <w:rsid w:val="00E06CD4"/>
    <w:rsid w:val="00E10DC6"/>
    <w:rsid w:val="00E11F8E"/>
    <w:rsid w:val="00E13D95"/>
    <w:rsid w:val="00E14AA3"/>
    <w:rsid w:val="00E15881"/>
    <w:rsid w:val="00E16A8F"/>
    <w:rsid w:val="00E17CA2"/>
    <w:rsid w:val="00E20C25"/>
    <w:rsid w:val="00E210E0"/>
    <w:rsid w:val="00E21DE3"/>
    <w:rsid w:val="00E233D5"/>
    <w:rsid w:val="00E307D1"/>
    <w:rsid w:val="00E35710"/>
    <w:rsid w:val="00E35CF4"/>
    <w:rsid w:val="00E3731D"/>
    <w:rsid w:val="00E37811"/>
    <w:rsid w:val="00E468E4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674"/>
    <w:rsid w:val="00E91B40"/>
    <w:rsid w:val="00E91F7C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1A76"/>
    <w:rsid w:val="00F53862"/>
    <w:rsid w:val="00F53C9D"/>
    <w:rsid w:val="00F53F91"/>
    <w:rsid w:val="00F54B9F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A7882"/>
    <w:rsid w:val="00FB06ED"/>
    <w:rsid w:val="00FC08A4"/>
    <w:rsid w:val="00FC202F"/>
    <w:rsid w:val="00FC3165"/>
    <w:rsid w:val="00FC36AB"/>
    <w:rsid w:val="00FC4300"/>
    <w:rsid w:val="00FC7F66"/>
    <w:rsid w:val="00FD5776"/>
    <w:rsid w:val="00FD6A55"/>
    <w:rsid w:val="00FD6CF9"/>
    <w:rsid w:val="00FE1CB6"/>
    <w:rsid w:val="00FE486B"/>
    <w:rsid w:val="00FE4F08"/>
    <w:rsid w:val="00FF192E"/>
    <w:rsid w:val="00FF3C8D"/>
    <w:rsid w:val="00FF66F9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9DD4C94"/>
  <w15:docId w15:val="{BA71F8EE-2ED5-4413-BF45-345E86ABD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paragraph" w:styleId="Voetnoottekst">
    <w:name w:val="footnote text"/>
    <w:basedOn w:val="Standaard"/>
    <w:semiHidden/>
    <w:rsid w:val="004F5D15"/>
    <w:rPr>
      <w:sz w:val="13"/>
      <w:szCs w:val="20"/>
    </w:rPr>
  </w:style>
  <w:style w:type="paragraph" w:customStyle="1" w:styleId="standaard-tekst">
    <w:name w:val="standaard-tekst"/>
    <w:basedOn w:val="Standaard"/>
    <w:rsid w:val="00CA35E4"/>
    <w:pPr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szCs w:val="18"/>
    </w:rPr>
  </w:style>
  <w:style w:type="paragraph" w:customStyle="1" w:styleId="pagebreak">
    <w:name w:val="pagebreak"/>
    <w:basedOn w:val="standaard-tekst"/>
    <w:next w:val="standaard-tekst"/>
    <w:rsid w:val="00D51F76"/>
    <w:pPr>
      <w:pageBreakBefore/>
    </w:pPr>
  </w:style>
  <w:style w:type="character" w:customStyle="1" w:styleId="BallontekstChar">
    <w:name w:val="Ballontekst Char"/>
    <w:basedOn w:val="Standaardalinea-lettertype"/>
    <w:link w:val="Ballontekst"/>
    <w:rsid w:val="00BC1830"/>
    <w:rPr>
      <w:rFonts w:ascii="Tahoma" w:hAnsi="Tahoma" w:cs="Tahoma"/>
      <w:sz w:val="16"/>
      <w:szCs w:val="16"/>
      <w:lang w:val="nl-NL" w:eastAsia="nl-NL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215356"/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117</ap:Words>
  <ap:Characters>646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762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keywords/>
  <lastModifiedBy/>
  <revision/>
  <lastPrinted>2022-04-06T09:29:00.0000000Z</lastPrinted>
  <dcterms:created xsi:type="dcterms:W3CDTF">2022-04-25T12:16:00.0000000Z</dcterms:created>
  <dcterms:modified xsi:type="dcterms:W3CDTF">2022-04-25T12:16:00.0000000Z</dcterms:modified>
  <dc:description>------------------------</dc:description>
  <dc:subject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O208KEI</vt:lpwstr>
  </property>
  <property fmtid="{D5CDD505-2E9C-101B-9397-08002B2CF9AE}" pid="3" name="Author">
    <vt:lpwstr>O208KEI</vt:lpwstr>
  </property>
  <property fmtid="{D5CDD505-2E9C-101B-9397-08002B2CF9AE}" pid="4" name="cs_objectid">
    <vt:lpwstr> </vt:lpwstr>
  </property>
  <property fmtid="{D5CDD505-2E9C-101B-9397-08002B2CF9AE}" pid="5" name="E-doc documentnummer">
    <vt:lpwstr> </vt:lpwstr>
  </property>
  <property fmtid="{D5CDD505-2E9C-101B-9397-08002B2CF9AE}" pid="6" name="Header">
    <vt:lpwstr>Brief (Nederlands)</vt:lpwstr>
  </property>
  <property fmtid="{D5CDD505-2E9C-101B-9397-08002B2CF9AE}" pid="7" name="HeaderId">
    <vt:lpwstr>7211C1274F7C45348662797CA070226C</vt:lpwstr>
  </property>
  <property fmtid="{D5CDD505-2E9C-101B-9397-08002B2CF9AE}" pid="8" name="ocw_betreft">
    <vt:lpwstr>Reactie op Schriftelijke vragen en antwoorden bij vierde Incidentele Suppletoire Begroting over ventilatie en zelftesten</vt:lpwstr>
  </property>
  <property fmtid="{D5CDD505-2E9C-101B-9397-08002B2CF9AE}" pid="9" name="ocw_directie">
    <vt:lpwstr>PO/F&amp;V</vt:lpwstr>
  </property>
  <property fmtid="{D5CDD505-2E9C-101B-9397-08002B2CF9AE}" pid="10" name="ocw_naw_adres">
    <vt:lpwstr>Postbus 20018</vt:lpwstr>
  </property>
  <property fmtid="{D5CDD505-2E9C-101B-9397-08002B2CF9AE}" pid="11" name="ocw_naw_org">
    <vt:lpwstr>Tweede Kamer der Staten-Generaal</vt:lpwstr>
  </property>
  <property fmtid="{D5CDD505-2E9C-101B-9397-08002B2CF9AE}" pid="12" name="ocw_naw_postc">
    <vt:lpwstr>2500 EA</vt:lpwstr>
  </property>
  <property fmtid="{D5CDD505-2E9C-101B-9397-08002B2CF9AE}" pid="13" name="ocw_naw_woonplaats">
    <vt:lpwstr>DEN HAAG</vt:lpwstr>
  </property>
  <property fmtid="{D5CDD505-2E9C-101B-9397-08002B2CF9AE}" pid="14" name="sjabloon.edocs.documenttype">
    <vt:lpwstr>BRIEF</vt:lpwstr>
  </property>
  <property fmtid="{D5CDD505-2E9C-101B-9397-08002B2CF9AE}" pid="15" name="sjabloon.edocs.richting">
    <vt:lpwstr>UITGAAND</vt:lpwstr>
  </property>
  <property fmtid="{D5CDD505-2E9C-101B-9397-08002B2CF9AE}" pid="16" name="Template">
    <vt:lpwstr>Antwoord vragen Vaste Commissie</vt:lpwstr>
  </property>
  <property fmtid="{D5CDD505-2E9C-101B-9397-08002B2CF9AE}" pid="17" name="TemplateId">
    <vt:lpwstr>4DBF1095FF6849FB957BE0CBAC2AD1EA</vt:lpwstr>
  </property>
  <property fmtid="{D5CDD505-2E9C-101B-9397-08002B2CF9AE}" pid="18" name="Typist">
    <vt:lpwstr>O208KEI</vt:lpwstr>
  </property>
</Properties>
</file>