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D51C2C" w:rsidTr="00E604AA" w14:paraId="76DDB3BF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B54641" w:rsidP="00B54641" w:rsidRDefault="00B54641" w14:paraId="293A4455" w14:textId="77777777">
            <w:r>
              <w:t>Aan de Voorzitter van de Tweede Kamer der Staten-Generaal</w:t>
            </w:r>
          </w:p>
          <w:p w:rsidR="00B54641" w:rsidP="00B54641" w:rsidRDefault="00B54641" w14:paraId="3B5C3823" w14:textId="77777777">
            <w:r>
              <w:t>Postbus 20018</w:t>
            </w:r>
            <w:r w:rsidRPr="007F7207">
              <w:t xml:space="preserve"> </w:t>
            </w:r>
          </w:p>
          <w:p w:rsidR="00650C9D" w:rsidP="00B54641" w:rsidRDefault="00B54641" w14:paraId="435842C5" w14:textId="5BE26696">
            <w:r>
              <w:t>2500 EA DEN HAAG</w:t>
            </w:r>
          </w:p>
          <w:p w:rsidRPr="00650C9D" w:rsidR="001475E9" w:rsidP="00650C9D" w:rsidRDefault="007F7207" w14:paraId="2C065942" w14:textId="77777777">
            <w:r w:rsidRPr="007F7207">
              <w:t xml:space="preserve"> </w:t>
            </w:r>
          </w:p>
          <w:p w:rsidRPr="007F7207" w:rsidR="007F7207" w:rsidP="007F7207" w:rsidRDefault="003F573F" w14:paraId="0A9AFCB7" w14:textId="77777777">
            <w:r>
              <w:t xml:space="preserve"> </w:t>
            </w:r>
            <w:r w:rsidR="00D46462">
              <w:t xml:space="preserve"> </w:t>
            </w:r>
            <w:r w:rsidR="00BE15AC">
              <w:t xml:space="preserve"> </w:t>
            </w:r>
          </w:p>
        </w:tc>
      </w:tr>
    </w:tbl>
    <w:p w:rsidR="00D51C2C" w:rsidRDefault="00B54641" w14:paraId="32459A3A" w14:textId="5D32318D">
      <w:r>
        <w:t>Hierbij bieden wij u het antwoord aan op de Kamervragen over de wijziging van de begrotingsstaten van het Ministerie van Onderwijs, Cultuur en Wetenschap (VIII) voor het jaar 2021 (wijziging samenhangende met de Najaa</w:t>
      </w:r>
      <w:r w:rsidR="00D46462">
        <w:t>r</w:t>
      </w:r>
      <w:r>
        <w:t>snota).</w:t>
      </w:r>
    </w:p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D51C2C" w:rsidTr="00556757" w14:paraId="5A8196DF" w14:textId="77777777">
        <w:trPr>
          <w:trHeight w:val="284" w:hRule="exact"/>
        </w:trPr>
        <w:tc>
          <w:tcPr>
            <w:tcW w:w="929" w:type="dxa"/>
            <w:hideMark/>
          </w:tcPr>
          <w:p w:rsidR="00556757" w:rsidRDefault="00D46462" w14:paraId="333A7604" w14:textId="77777777">
            <w:r>
              <w:t>Datum</w:t>
            </w:r>
          </w:p>
        </w:tc>
        <w:tc>
          <w:tcPr>
            <w:tcW w:w="6581" w:type="dxa"/>
            <w:hideMark/>
          </w:tcPr>
          <w:p w:rsidR="00556757" w:rsidRDefault="009008C5" w14:paraId="64CE5436" w14:textId="155F86F5">
            <w:pPr>
              <w:tabs>
                <w:tab w:val="center" w:pos="3290"/>
              </w:tabs>
            </w:pPr>
            <w:r>
              <w:t>10 december 2021</w:t>
            </w:r>
            <w:r w:rsidR="00D46462">
              <w:tab/>
            </w:r>
          </w:p>
        </w:tc>
      </w:tr>
      <w:tr w:rsidR="00D51C2C" w:rsidTr="00556757" w14:paraId="48DAA952" w14:textId="77777777">
        <w:trPr>
          <w:trHeight w:val="369"/>
        </w:trPr>
        <w:tc>
          <w:tcPr>
            <w:tcW w:w="929" w:type="dxa"/>
            <w:hideMark/>
          </w:tcPr>
          <w:p w:rsidR="00556757" w:rsidRDefault="00D46462" w14:paraId="3885E17F" w14:textId="77777777">
            <w:r>
              <w:t>Betreft</w:t>
            </w:r>
          </w:p>
        </w:tc>
        <w:tc>
          <w:tcPr>
            <w:tcW w:w="6581" w:type="dxa"/>
            <w:hideMark/>
          </w:tcPr>
          <w:p w:rsidR="00556757" w:rsidP="007661C9" w:rsidRDefault="00D46462" w14:paraId="0328A1FA" w14:textId="77777777">
            <w:r>
              <w:t xml:space="preserve">Antwoord Kamervragen over wijziging van de begrotingsstaten van het Ministerie van Onderwijs, Cultuur en Wetenschap (VIII) voor het jaar 2021 (wijziging samenhangende met de Najaarsnota) 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D51C2C" w:rsidTr="00151402" w14:paraId="0478463A" w14:textId="77777777">
        <w:tc>
          <w:tcPr>
            <w:tcW w:w="2160" w:type="dxa"/>
          </w:tcPr>
          <w:p w:rsidR="00D57D9F" w:rsidP="0022432C" w:rsidRDefault="00D46462" w14:paraId="079E7CCC" w14:textId="77777777">
            <w:pPr>
              <w:spacing w:line="180" w:lineRule="atLeas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Financieel-Economische Zaken</w:t>
            </w:r>
          </w:p>
          <w:p w:rsidRPr="00151402" w:rsidR="00151402" w:rsidP="0022432C" w:rsidRDefault="00D46462" w14:paraId="66264598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D46462" w14:paraId="6548CDDB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D46462" w14:paraId="350E2B24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D46462" w14:paraId="7B99E315" w14:textId="77777777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D46462" w14:paraId="59A9A91E" w14:textId="77777777">
            <w:pPr>
              <w:pStyle w:val="Huisstijl-Gegeven"/>
              <w:spacing w:after="90"/>
            </w:pPr>
            <w:r>
              <w:t>www.rijksoverheid.nl</w:t>
            </w:r>
          </w:p>
          <w:p w:rsidRPr="00D86CC6" w:rsidR="00D57D9F" w:rsidP="00CC0BAE" w:rsidRDefault="00D46462" w14:paraId="5CC9D3EA" w14:textId="77777777">
            <w:pPr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Contactpersoon</w:t>
            </w:r>
          </w:p>
          <w:p w:rsidRPr="00A32073" w:rsidR="00D57D9F" w:rsidP="00D33E17" w:rsidRDefault="00D57D9F" w14:paraId="515D544F" w14:textId="2C4B9233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D51C2C" w:rsidTr="00151402" w14:paraId="25AA0226" w14:textId="77777777">
        <w:trPr>
          <w:trHeight w:val="450"/>
        </w:trPr>
        <w:tc>
          <w:tcPr>
            <w:tcW w:w="2160" w:type="dxa"/>
          </w:tcPr>
          <w:p w:rsidR="00D57D9F" w:rsidP="00CC0BAE" w:rsidRDefault="00D46462" w14:paraId="152AC549" w14:textId="77777777">
            <w:pPr>
              <w:rPr>
                <w:b/>
                <w:sz w:val="13"/>
                <w:szCs w:val="13"/>
              </w:rPr>
            </w:pPr>
            <w:r w:rsidRPr="00C54BBA">
              <w:rPr>
                <w:b/>
                <w:sz w:val="13"/>
                <w:szCs w:val="13"/>
              </w:rPr>
              <w:t>Onze referentie</w:t>
            </w:r>
          </w:p>
          <w:p w:rsidRPr="00D74F66" w:rsidR="00D57D9F" w:rsidP="00567339" w:rsidRDefault="00EF5D2B" w14:paraId="24DF4D6D" w14:textId="35E7E2F7">
            <w:pPr>
              <w:tabs>
                <w:tab w:val="center" w:pos="1080"/>
              </w:tabs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30739545</w:t>
            </w:r>
          </w:p>
        </w:tc>
      </w:tr>
      <w:tr w:rsidR="00D51C2C" w:rsidTr="00151402" w14:paraId="01136E2E" w14:textId="77777777">
        <w:trPr>
          <w:trHeight w:val="113"/>
        </w:trPr>
        <w:tc>
          <w:tcPr>
            <w:tcW w:w="2160" w:type="dxa"/>
          </w:tcPr>
          <w:p w:rsidRPr="00D86CC6" w:rsidR="00D57D9F" w:rsidP="00CC0BAE" w:rsidRDefault="00D46462" w14:paraId="06214473" w14:textId="77777777">
            <w:pPr>
              <w:rPr>
                <w:b/>
                <w:sz w:val="13"/>
                <w:szCs w:val="13"/>
              </w:rPr>
            </w:pPr>
            <w:r w:rsidRPr="00CA6288">
              <w:rPr>
                <w:b/>
                <w:sz w:val="13"/>
                <w:szCs w:val="13"/>
              </w:rPr>
              <w:t>Bijlagen</w:t>
            </w:r>
          </w:p>
          <w:p w:rsidRPr="00D86CC6" w:rsidR="00D57D9F" w:rsidP="00D33E17" w:rsidRDefault="00EE3641" w14:paraId="454B9EAF" w14:textId="4A254470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  <w:tr w:rsidR="00D51C2C" w:rsidTr="00151402" w14:paraId="19961781" w14:textId="77777777">
        <w:trPr>
          <w:trHeight w:val="222"/>
        </w:trPr>
        <w:tc>
          <w:tcPr>
            <w:tcW w:w="2160" w:type="dxa"/>
          </w:tcPr>
          <w:p w:rsidRPr="0068461A" w:rsidR="00D57D9F" w:rsidP="00CC0BAE" w:rsidRDefault="00D57D9F" w14:paraId="61767C94" w14:textId="77777777">
            <w:pPr>
              <w:spacing w:before="90" w:line="180" w:lineRule="exact"/>
              <w:rPr>
                <w:i/>
                <w:sz w:val="13"/>
                <w:szCs w:val="13"/>
              </w:rPr>
            </w:pPr>
          </w:p>
        </w:tc>
      </w:tr>
    </w:tbl>
    <w:p w:rsidR="00B23742" w:rsidP="003A7160" w:rsidRDefault="00B23742" w14:paraId="2E1077B9" w14:textId="77777777"/>
    <w:p w:rsidR="00D342F4" w:rsidP="003A7160" w:rsidRDefault="00D342F4" w14:paraId="48CDAF1A" w14:textId="77777777"/>
    <w:p w:rsidR="00D342F4" w:rsidP="003A7160" w:rsidRDefault="00D342F4" w14:paraId="15C34972" w14:textId="77777777"/>
    <w:p w:rsidR="00184B30" w:rsidP="00A60B58" w:rsidRDefault="00184B30" w14:paraId="7FE55B73" w14:textId="77777777"/>
    <w:p w:rsidR="00184B30" w:rsidP="00A60B58" w:rsidRDefault="00D46462" w14:paraId="1CF23E18" w14:textId="77777777">
      <w:pPr>
        <w:rPr>
          <w:szCs w:val="20"/>
        </w:rPr>
      </w:pPr>
      <w:r w:rsidRPr="004B4901">
        <w:rPr>
          <w:szCs w:val="20"/>
        </w:rPr>
        <w:t>de minister van On</w:t>
      </w:r>
      <w:r>
        <w:rPr>
          <w:szCs w:val="20"/>
        </w:rPr>
        <w:t>derwijs, Cultuur en Wetenschap,</w:t>
      </w:r>
    </w:p>
    <w:p w:rsidR="00530470" w:rsidP="003A64ED" w:rsidRDefault="00530470" w14:paraId="1444E72D" w14:textId="77777777">
      <w:pPr>
        <w:rPr>
          <w:szCs w:val="20"/>
        </w:rPr>
      </w:pPr>
    </w:p>
    <w:p w:rsidR="00530470" w:rsidP="003A64ED" w:rsidRDefault="00530470" w14:paraId="326575A0" w14:textId="77777777">
      <w:pPr>
        <w:rPr>
          <w:szCs w:val="20"/>
        </w:rPr>
      </w:pPr>
    </w:p>
    <w:p w:rsidR="00530470" w:rsidP="003A64ED" w:rsidRDefault="00530470" w14:paraId="795E5184" w14:textId="77777777">
      <w:pPr>
        <w:rPr>
          <w:szCs w:val="20"/>
        </w:rPr>
      </w:pPr>
    </w:p>
    <w:p w:rsidRPr="00EE3641" w:rsidR="00530470" w:rsidP="003A64ED" w:rsidRDefault="00D46462" w14:paraId="326A1F5A" w14:textId="4B75FFBE">
      <w:pPr>
        <w:pStyle w:val="standaard-tekst"/>
        <w:rPr>
          <w:sz w:val="18"/>
          <w:szCs w:val="18"/>
          <w:lang w:val="nl-NL"/>
        </w:rPr>
      </w:pPr>
      <w:r w:rsidRPr="00EE3641">
        <w:rPr>
          <w:sz w:val="18"/>
          <w:szCs w:val="18"/>
          <w:lang w:val="nl-NL"/>
        </w:rPr>
        <w:t>Ingrid van Engelshoven</w:t>
      </w:r>
    </w:p>
    <w:p w:rsidRPr="00EE3641" w:rsidR="00B54641" w:rsidP="003A64ED" w:rsidRDefault="00B54641" w14:paraId="08E0F2CB" w14:textId="518D29F7">
      <w:pPr>
        <w:pStyle w:val="standaard-tekst"/>
        <w:rPr>
          <w:sz w:val="18"/>
          <w:szCs w:val="18"/>
          <w:lang w:val="nl-NL"/>
        </w:rPr>
      </w:pPr>
    </w:p>
    <w:p w:rsidRPr="00EE3641" w:rsidR="00B54641" w:rsidP="003A64ED" w:rsidRDefault="00B54641" w14:paraId="2F8FC5F1" w14:textId="407A3470">
      <w:pPr>
        <w:pStyle w:val="standaard-tekst"/>
        <w:rPr>
          <w:sz w:val="18"/>
          <w:szCs w:val="18"/>
          <w:lang w:val="nl-NL"/>
        </w:rPr>
      </w:pPr>
    </w:p>
    <w:p w:rsidRPr="00EE3641" w:rsidR="00B54641" w:rsidP="003A64ED" w:rsidRDefault="00B54641" w14:paraId="2B3A92AB" w14:textId="77777777">
      <w:pPr>
        <w:pStyle w:val="standaard-tekst"/>
        <w:rPr>
          <w:sz w:val="18"/>
          <w:szCs w:val="18"/>
          <w:lang w:val="nl-NL"/>
        </w:rPr>
      </w:pPr>
    </w:p>
    <w:p w:rsidRPr="00EE3641" w:rsidR="00B54641" w:rsidP="003A64ED" w:rsidRDefault="00B54641" w14:paraId="5DBFB28B" w14:textId="781D7A39">
      <w:pPr>
        <w:pStyle w:val="standaard-tekst"/>
        <w:rPr>
          <w:sz w:val="18"/>
          <w:szCs w:val="18"/>
          <w:lang w:val="nl-NL"/>
        </w:rPr>
      </w:pPr>
    </w:p>
    <w:p w:rsidRPr="00EE3641" w:rsidR="00B54641" w:rsidP="00B54641" w:rsidRDefault="00B54641" w14:paraId="57CF7C48" w14:textId="77777777">
      <w:pPr>
        <w:pStyle w:val="standaard-tekst"/>
        <w:rPr>
          <w:sz w:val="18"/>
          <w:szCs w:val="18"/>
          <w:lang w:val="nl-NL"/>
        </w:rPr>
      </w:pPr>
      <w:r w:rsidRPr="00EE3641">
        <w:rPr>
          <w:sz w:val="18"/>
          <w:szCs w:val="18"/>
          <w:lang w:val="nl-NL"/>
        </w:rPr>
        <w:t>de minister voor Basis- en Voortgezet Onderwijs en Media,</w:t>
      </w:r>
    </w:p>
    <w:p w:rsidRPr="00EE3641" w:rsidR="00B54641" w:rsidP="00B54641" w:rsidRDefault="00B54641" w14:paraId="4DDFBCCF" w14:textId="77777777">
      <w:pPr>
        <w:pStyle w:val="standaard-tekst"/>
        <w:rPr>
          <w:sz w:val="18"/>
          <w:szCs w:val="18"/>
          <w:lang w:val="nl-NL"/>
        </w:rPr>
      </w:pPr>
    </w:p>
    <w:p w:rsidRPr="00EE3641" w:rsidR="00B54641" w:rsidP="00B54641" w:rsidRDefault="00B54641" w14:paraId="1B5B2532" w14:textId="77777777">
      <w:pPr>
        <w:pStyle w:val="standaard-tekst"/>
        <w:rPr>
          <w:sz w:val="18"/>
          <w:szCs w:val="18"/>
          <w:lang w:val="nl-NL"/>
        </w:rPr>
      </w:pPr>
    </w:p>
    <w:p w:rsidRPr="00EE3641" w:rsidR="00B54641" w:rsidP="00B54641" w:rsidRDefault="00B54641" w14:paraId="12AEBA65" w14:textId="77777777">
      <w:pPr>
        <w:pStyle w:val="standaard-tekst"/>
        <w:rPr>
          <w:sz w:val="18"/>
          <w:szCs w:val="18"/>
          <w:lang w:val="nl-NL"/>
        </w:rPr>
      </w:pPr>
    </w:p>
    <w:p w:rsidRPr="00EE3641" w:rsidR="00B54641" w:rsidP="00B54641" w:rsidRDefault="00B54641" w14:paraId="54317641" w14:textId="77777777">
      <w:pPr>
        <w:pStyle w:val="standaard-tekst"/>
        <w:rPr>
          <w:sz w:val="18"/>
          <w:szCs w:val="18"/>
          <w:lang w:val="nl-NL"/>
        </w:rPr>
      </w:pPr>
    </w:p>
    <w:p w:rsidRPr="00EE3641" w:rsidR="00B54641" w:rsidP="00B54641" w:rsidRDefault="00B54641" w14:paraId="089272FC" w14:textId="77777777">
      <w:pPr>
        <w:pStyle w:val="standaard-tekst"/>
        <w:rPr>
          <w:sz w:val="18"/>
          <w:szCs w:val="18"/>
          <w:lang w:val="nl-NL"/>
        </w:rPr>
      </w:pPr>
    </w:p>
    <w:p w:rsidRPr="00D20C0E" w:rsidR="00B54641" w:rsidP="00B54641" w:rsidRDefault="00B54641" w14:paraId="7551D914" w14:textId="77777777">
      <w:pPr>
        <w:pStyle w:val="standaard-tekst"/>
        <w:rPr>
          <w:sz w:val="18"/>
          <w:szCs w:val="18"/>
        </w:rPr>
      </w:pPr>
      <w:r w:rsidRPr="00B54641">
        <w:rPr>
          <w:sz w:val="18"/>
          <w:szCs w:val="18"/>
        </w:rPr>
        <w:t>Arie Slob</w:t>
      </w:r>
    </w:p>
    <w:p w:rsidRPr="004B4901" w:rsidR="00B54641" w:rsidP="003A64ED" w:rsidRDefault="00B54641" w14:paraId="1DE6CAC7" w14:textId="77777777">
      <w:pPr>
        <w:pStyle w:val="standaard-tekst"/>
        <w:rPr>
          <w:sz w:val="18"/>
          <w:szCs w:val="18"/>
        </w:rPr>
      </w:pPr>
    </w:p>
    <w:sectPr w:rsidRPr="004B4901" w:rsidR="00B54641" w:rsidSect="002F493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D5D23" w14:textId="77777777" w:rsidR="00E95EE8" w:rsidRDefault="00D46462">
      <w:pPr>
        <w:spacing w:line="240" w:lineRule="auto"/>
      </w:pPr>
      <w:r>
        <w:separator/>
      </w:r>
    </w:p>
  </w:endnote>
  <w:endnote w:type="continuationSeparator" w:id="0">
    <w:p w14:paraId="6F88A144" w14:textId="77777777" w:rsidR="00E95EE8" w:rsidRDefault="00D464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C36F6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D51C2C" w14:paraId="2125F19C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1F354C38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5AB9B372" w14:textId="77777777" w:rsidR="002F71BB" w:rsidRPr="004C7E1D" w:rsidRDefault="00D46462" w:rsidP="002F258D">
          <w:pPr>
            <w:pStyle w:val="Huisstijl-Gegeven"/>
            <w:rPr>
              <w:szCs w:val="13"/>
            </w:rPr>
          </w:pPr>
          <w: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941B8C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941B8C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47B2B54E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51C2C" w14:paraId="7E8C23F4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020612E7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3E0FC883" w14:textId="1D454A04" w:rsidR="00D17084" w:rsidRPr="004C7E1D" w:rsidRDefault="00D46462" w:rsidP="0026686B">
          <w:pPr>
            <w:pStyle w:val="Huisstijl-Gegeven"/>
            <w:rPr>
              <w:szCs w:val="13"/>
            </w:rPr>
          </w:pPr>
          <w: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941B8C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9008C5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614C3ABB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4196D7" w14:textId="77777777" w:rsidR="00E95EE8" w:rsidRDefault="00D46462">
      <w:pPr>
        <w:spacing w:line="240" w:lineRule="auto"/>
      </w:pPr>
      <w:r>
        <w:separator/>
      </w:r>
    </w:p>
  </w:footnote>
  <w:footnote w:type="continuationSeparator" w:id="0">
    <w:p w14:paraId="3C005A60" w14:textId="77777777" w:rsidR="00E95EE8" w:rsidRDefault="00D464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D51C2C" w14:paraId="6E21837A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6FCEDDD7" w14:textId="77777777" w:rsidR="00527BD4" w:rsidRPr="00275984" w:rsidRDefault="00527BD4" w:rsidP="00BF4427">
          <w:pPr>
            <w:pStyle w:val="Huisstijl-Rubricering"/>
          </w:pPr>
        </w:p>
      </w:tc>
    </w:tr>
  </w:tbl>
  <w:p w14:paraId="16BDE1A0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D51C2C" w14:paraId="6C9478C8" w14:textId="77777777" w:rsidTr="003B528D">
      <w:tc>
        <w:tcPr>
          <w:tcW w:w="2160" w:type="dxa"/>
          <w:shd w:val="clear" w:color="auto" w:fill="auto"/>
        </w:tcPr>
        <w:p w14:paraId="0D8565CF" w14:textId="77777777" w:rsidR="00FF7D29" w:rsidRPr="002F71BB" w:rsidRDefault="00D46462" w:rsidP="006C2093">
          <w:pPr>
            <w:rPr>
              <w:b/>
              <w:sz w:val="13"/>
              <w:szCs w:val="13"/>
            </w:rPr>
          </w:pPr>
          <w:r w:rsidRPr="0052042A">
            <w:rPr>
              <w:b/>
              <w:sz w:val="13"/>
              <w:szCs w:val="13"/>
            </w:rPr>
            <w:t>Onze referentie</w:t>
          </w:r>
        </w:p>
        <w:p w14:paraId="519F6FE5" w14:textId="77777777" w:rsidR="002F71BB" w:rsidRPr="000407BB" w:rsidRDefault="008F6AD7" w:rsidP="008F6AD7">
          <w:pPr>
            <w:spacing w:after="90" w:line="180" w:lineRule="exact"/>
            <w:rPr>
              <w:sz w:val="13"/>
              <w:szCs w:val="13"/>
            </w:rPr>
          </w:pPr>
          <w:r w:rsidRPr="000407BB">
            <w:rPr>
              <w:sz w:val="13"/>
              <w:szCs w:val="13"/>
            </w:rPr>
            <w:t xml:space="preserve"> </w:t>
          </w:r>
        </w:p>
      </w:tc>
    </w:tr>
    <w:tr w:rsidR="00D51C2C" w14:paraId="402E74CF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16EA93A2" w14:textId="77777777"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14:paraId="51440390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D51C2C" w14:paraId="24BF8E82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5B65664C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5C1257E3" w14:textId="77777777" w:rsidR="00704845" w:rsidRDefault="00D46462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 wp14:anchorId="6AA88F55" wp14:editId="5F8FA48A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5667209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C276FB" w14:textId="77777777" w:rsidR="00483ECA" w:rsidRDefault="00483ECA" w:rsidP="00D037A9"/>
        <w:p w14:paraId="2D5B5B05" w14:textId="77777777" w:rsidR="005F2FA9" w:rsidRDefault="005F2FA9" w:rsidP="00082403"/>
      </w:tc>
    </w:tr>
  </w:tbl>
  <w:p w14:paraId="63CAD3D6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D51C2C" w14:paraId="2D1D701E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772DA4F0" w14:textId="77777777" w:rsidR="00527BD4" w:rsidRPr="00963440" w:rsidRDefault="00D46462" w:rsidP="003B6D32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D51C2C" w14:paraId="3970220F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5D62FC26" w14:textId="77777777" w:rsidR="00093ABC" w:rsidRPr="00963440" w:rsidRDefault="00093ABC" w:rsidP="00963440"/>
      </w:tc>
    </w:tr>
    <w:tr w:rsidR="00D51C2C" w14:paraId="6DA26D39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1DD774A4" w14:textId="77777777" w:rsidR="00A604D3" w:rsidRPr="00963440" w:rsidRDefault="00A604D3" w:rsidP="003B6D32"/>
      </w:tc>
    </w:tr>
    <w:tr w:rsidR="00D51C2C" w14:paraId="623F26DE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0B452603" w14:textId="77777777" w:rsidR="00596D5A" w:rsidRDefault="00596D5A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14:paraId="76CFEFC4" w14:textId="77777777" w:rsidR="00596D5A" w:rsidRDefault="00596D5A" w:rsidP="00596D5A">
          <w:pPr>
            <w:rPr>
              <w:rFonts w:cs="Verdana"/>
              <w:szCs w:val="18"/>
            </w:rPr>
          </w:pPr>
        </w:p>
        <w:p w14:paraId="222E38A0" w14:textId="77777777" w:rsidR="00892BA5" w:rsidRPr="00596D5A" w:rsidRDefault="00D46462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14:paraId="2BC2FD33" w14:textId="77777777" w:rsidR="006F273B" w:rsidRDefault="006F273B" w:rsidP="00BC4AE3">
    <w:pPr>
      <w:pStyle w:val="Koptekst"/>
    </w:pPr>
  </w:p>
  <w:p w14:paraId="72784C3D" w14:textId="77777777" w:rsidR="00153BD0" w:rsidRDefault="00153BD0" w:rsidP="00BC4AE3">
    <w:pPr>
      <w:pStyle w:val="Koptekst"/>
    </w:pPr>
  </w:p>
  <w:p w14:paraId="0C11C1A4" w14:textId="77777777" w:rsidR="0044605E" w:rsidRDefault="0044605E" w:rsidP="00BC4AE3">
    <w:pPr>
      <w:pStyle w:val="Koptekst"/>
    </w:pPr>
  </w:p>
  <w:p w14:paraId="203E5F43" w14:textId="77777777" w:rsidR="0044605E" w:rsidRDefault="0044605E" w:rsidP="00BC4AE3">
    <w:pPr>
      <w:pStyle w:val="Koptekst"/>
    </w:pPr>
  </w:p>
  <w:p w14:paraId="13D9470A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94CE0792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D5DAB4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E0C4C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5C49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60B3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FE4EF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7020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E6B5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912F3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718C97FE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6338CB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7EAE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6FC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668D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8863E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FC41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F65A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AE2D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7C7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058A"/>
    <w:rsid w:val="00082403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2F33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5E9"/>
    <w:rsid w:val="0014786A"/>
    <w:rsid w:val="00151402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17880"/>
    <w:rsid w:val="00222D66"/>
    <w:rsid w:val="0022432C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12D5"/>
    <w:rsid w:val="0037396C"/>
    <w:rsid w:val="0037421D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A64ED"/>
    <w:rsid w:val="003A7160"/>
    <w:rsid w:val="003B0155"/>
    <w:rsid w:val="003B4551"/>
    <w:rsid w:val="003B528D"/>
    <w:rsid w:val="003B6D32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3F573F"/>
    <w:rsid w:val="004008E9"/>
    <w:rsid w:val="00407991"/>
    <w:rsid w:val="0041019E"/>
    <w:rsid w:val="00413D48"/>
    <w:rsid w:val="00424A60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4901"/>
    <w:rsid w:val="004B5465"/>
    <w:rsid w:val="004B6487"/>
    <w:rsid w:val="004B70F0"/>
    <w:rsid w:val="004C0035"/>
    <w:rsid w:val="004C1299"/>
    <w:rsid w:val="004C7E1D"/>
    <w:rsid w:val="004D065C"/>
    <w:rsid w:val="004D33FE"/>
    <w:rsid w:val="004D373A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042A"/>
    <w:rsid w:val="00521CEE"/>
    <w:rsid w:val="00527BD4"/>
    <w:rsid w:val="00530470"/>
    <w:rsid w:val="00530C1C"/>
    <w:rsid w:val="00533061"/>
    <w:rsid w:val="00533FA1"/>
    <w:rsid w:val="00534C77"/>
    <w:rsid w:val="005403C8"/>
    <w:rsid w:val="00541AD9"/>
    <w:rsid w:val="005429DC"/>
    <w:rsid w:val="005565F9"/>
    <w:rsid w:val="00556757"/>
    <w:rsid w:val="005639D2"/>
    <w:rsid w:val="00565739"/>
    <w:rsid w:val="005673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6D5A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0738"/>
    <w:rsid w:val="005F2FA9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36218"/>
    <w:rsid w:val="0064192A"/>
    <w:rsid w:val="00642768"/>
    <w:rsid w:val="006448E4"/>
    <w:rsid w:val="00645414"/>
    <w:rsid w:val="00650C9D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0C08"/>
    <w:rsid w:val="00682E02"/>
    <w:rsid w:val="0068461A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61C9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7F7207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508C"/>
    <w:rsid w:val="008F6AD7"/>
    <w:rsid w:val="009008C5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1B8C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2A03"/>
    <w:rsid w:val="009D716F"/>
    <w:rsid w:val="009E20AC"/>
    <w:rsid w:val="009E3B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2073"/>
    <w:rsid w:val="00A34AA0"/>
    <w:rsid w:val="00A41FE2"/>
    <w:rsid w:val="00A46FEF"/>
    <w:rsid w:val="00A47948"/>
    <w:rsid w:val="00A50CF6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3742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4641"/>
    <w:rsid w:val="00B55014"/>
    <w:rsid w:val="00B62232"/>
    <w:rsid w:val="00B626DD"/>
    <w:rsid w:val="00B70BF3"/>
    <w:rsid w:val="00B70D24"/>
    <w:rsid w:val="00B70E51"/>
    <w:rsid w:val="00B71DC2"/>
    <w:rsid w:val="00B777C7"/>
    <w:rsid w:val="00B80DB6"/>
    <w:rsid w:val="00B81AD2"/>
    <w:rsid w:val="00B81AEC"/>
    <w:rsid w:val="00B85A66"/>
    <w:rsid w:val="00B85ED4"/>
    <w:rsid w:val="00B91CFC"/>
    <w:rsid w:val="00B93893"/>
    <w:rsid w:val="00B96D53"/>
    <w:rsid w:val="00BA7E0A"/>
    <w:rsid w:val="00BB61B0"/>
    <w:rsid w:val="00BC0D9E"/>
    <w:rsid w:val="00BC3B53"/>
    <w:rsid w:val="00BC3B96"/>
    <w:rsid w:val="00BC4AE3"/>
    <w:rsid w:val="00BC5B28"/>
    <w:rsid w:val="00BC7264"/>
    <w:rsid w:val="00BD33B8"/>
    <w:rsid w:val="00BE15AC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4BBA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1D00"/>
    <w:rsid w:val="00CA47D3"/>
    <w:rsid w:val="00CA6288"/>
    <w:rsid w:val="00CA6533"/>
    <w:rsid w:val="00CA6A25"/>
    <w:rsid w:val="00CA6A3F"/>
    <w:rsid w:val="00CA7C99"/>
    <w:rsid w:val="00CC0BAE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7084"/>
    <w:rsid w:val="00D1791D"/>
    <w:rsid w:val="00D20C0E"/>
    <w:rsid w:val="00D21E4B"/>
    <w:rsid w:val="00D22588"/>
    <w:rsid w:val="00D22689"/>
    <w:rsid w:val="00D23522"/>
    <w:rsid w:val="00D24990"/>
    <w:rsid w:val="00D264D6"/>
    <w:rsid w:val="00D33144"/>
    <w:rsid w:val="00D33BF0"/>
    <w:rsid w:val="00D33E17"/>
    <w:rsid w:val="00D33F30"/>
    <w:rsid w:val="00D342F4"/>
    <w:rsid w:val="00D34892"/>
    <w:rsid w:val="00D36447"/>
    <w:rsid w:val="00D41CE8"/>
    <w:rsid w:val="00D44B73"/>
    <w:rsid w:val="00D46462"/>
    <w:rsid w:val="00D516BE"/>
    <w:rsid w:val="00D51C2C"/>
    <w:rsid w:val="00D5423B"/>
    <w:rsid w:val="00D54F4E"/>
    <w:rsid w:val="00D57D9F"/>
    <w:rsid w:val="00D604B3"/>
    <w:rsid w:val="00D60BA4"/>
    <w:rsid w:val="00D62419"/>
    <w:rsid w:val="00D62AD8"/>
    <w:rsid w:val="00D65336"/>
    <w:rsid w:val="00D66074"/>
    <w:rsid w:val="00D74F66"/>
    <w:rsid w:val="00D75B3F"/>
    <w:rsid w:val="00D76C17"/>
    <w:rsid w:val="00D77870"/>
    <w:rsid w:val="00D80977"/>
    <w:rsid w:val="00D80CCE"/>
    <w:rsid w:val="00D849AF"/>
    <w:rsid w:val="00D86CC6"/>
    <w:rsid w:val="00D86EEA"/>
    <w:rsid w:val="00D87D03"/>
    <w:rsid w:val="00D93170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547F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551C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95EE8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3641"/>
    <w:rsid w:val="00EE4A1F"/>
    <w:rsid w:val="00EE4C2D"/>
    <w:rsid w:val="00EF0CCB"/>
    <w:rsid w:val="00EF1B5A"/>
    <w:rsid w:val="00EF24FB"/>
    <w:rsid w:val="00EF2CCA"/>
    <w:rsid w:val="00EF4D48"/>
    <w:rsid w:val="00EF5D2B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B3008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F49B33"/>
  <w15:docId w15:val="{1DF894FF-6EFF-475E-BB47-7BA37B0B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link w:val="Heading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link w:val="Heading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link w:val="Heading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link w:val="HeaderChar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link w:val="FooterChar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link w:val="BalloonTextChar"/>
    <w:semiHidden/>
    <w:rsid w:val="00BF46B6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69193D"/>
    <w:rPr>
      <w:color w:val="808080"/>
    </w:rPr>
  </w:style>
  <w:style w:type="paragraph" w:customStyle="1" w:styleId="Heading40">
    <w:name w:val="Heading 4_0"/>
    <w:basedOn w:val="Normal0"/>
    <w:next w:val="Normal0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erChar">
    <w:name w:val="Header Char"/>
    <w:basedOn w:val="DefaultParagraphFont0"/>
    <w:link w:val="Header0"/>
    <w:rsid w:val="00841CD9"/>
    <w:rPr>
      <w:rFonts w:eastAsia="Times New Roman" w:cs="Times New Roman"/>
      <w:lang w:val="nl-NL" w:eastAsia="nl-NL"/>
    </w:rPr>
  </w:style>
  <w:style w:type="character" w:customStyle="1" w:styleId="Heading1Char">
    <w:name w:val="Heading 1 Char"/>
    <w:basedOn w:val="DefaultParagraphFont0"/>
    <w:link w:val="Heading10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Heading2Char">
    <w:name w:val="Heading 2 Char"/>
    <w:basedOn w:val="DefaultParagraphFont0"/>
    <w:link w:val="Heading20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Heading3Char">
    <w:name w:val="Heading 3 Char"/>
    <w:basedOn w:val="DefaultParagraphFont0"/>
    <w:link w:val="Heading30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Heading4Char">
    <w:name w:val="Heading 4 Char"/>
    <w:basedOn w:val="DefaultParagraphFont0"/>
    <w:link w:val="Heading40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Indent0">
    <w:name w:val="Normal Indent_0"/>
    <w:basedOn w:val="Normal0"/>
    <w:uiPriority w:val="99"/>
    <w:unhideWhenUsed/>
    <w:rsid w:val="00841CD9"/>
    <w:pPr>
      <w:ind w:left="720"/>
    </w:pPr>
  </w:style>
  <w:style w:type="paragraph" w:customStyle="1" w:styleId="Subtitle0">
    <w:name w:val="Subtitle_0"/>
    <w:basedOn w:val="Normal0"/>
    <w:next w:val="Normal0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0"/>
    <w:link w:val="Subtitle0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Title0">
    <w:name w:val="Title_0"/>
    <w:basedOn w:val="Normal0"/>
    <w:next w:val="Normal0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0"/>
    <w:link w:val="Title0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Emphasis0">
    <w:name w:val="Emphasis_0"/>
    <w:basedOn w:val="DefaultParagraphFont0"/>
    <w:uiPriority w:val="20"/>
    <w:qFormat/>
    <w:rsid w:val="00D1197D"/>
    <w:rPr>
      <w:i/>
      <w:iCs/>
    </w:rPr>
  </w:style>
  <w:style w:type="character" w:customStyle="1" w:styleId="BalloonTextChar">
    <w:name w:val="Balloon Text Char"/>
    <w:basedOn w:val="DefaultParagraphFont0"/>
    <w:link w:val="BalloonText0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FooterChar">
    <w:name w:val="Footer Char"/>
    <w:basedOn w:val="DefaultParagraphFont0"/>
    <w:link w:val="Footer0"/>
    <w:rsid w:val="003A7160"/>
    <w:rPr>
      <w:rFonts w:eastAsia="Times New Roman" w:cs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119</ap:Words>
  <ap:Characters>746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864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2009-07-01T14:30:00.0000000Z</lastPrinted>
  <dcterms:created xsi:type="dcterms:W3CDTF">2021-12-10T13:58:00.0000000Z</dcterms:created>
  <dcterms:modified xsi:type="dcterms:W3CDTF">2021-12-10T13:58:00.0000000Z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O210HIL</vt:lpwstr>
  </property>
  <property fmtid="{D5CDD505-2E9C-101B-9397-08002B2CF9AE}" pid="3" name="Author">
    <vt:lpwstr>O210HIL</vt:lpwstr>
  </property>
  <property fmtid="{D5CDD505-2E9C-101B-9397-08002B2CF9AE}" pid="4" name="cs_objectid">
    <vt:lpwstr>30739545</vt:lpwstr>
  </property>
  <property fmtid="{D5CDD505-2E9C-101B-9397-08002B2CF9AE}" pid="5" name="Header">
    <vt:lpwstr>Brief (meertalig)-met keuzemogelijkheid weergave beeldmerk</vt:lpwstr>
  </property>
  <property fmtid="{D5CDD505-2E9C-101B-9397-08002B2CF9AE}" pid="6" name="HeaderId">
    <vt:lpwstr>0B93317D302047288C29FAC72B35C0B3</vt:lpwstr>
  </property>
  <property fmtid="{D5CDD505-2E9C-101B-9397-08002B2CF9AE}" pid="7" name="ocw_betreft">
    <vt:lpwstr>Antwoord Kamervragen over wijziging van de begrotingsstaten van het Ministerie van Onderwijs, Cultuur en Wetenschap (VIII) voor het jaar 2021 (wijziging samenhangende met de Najaarsnota)</vt:lpwstr>
  </property>
  <property fmtid="{D5CDD505-2E9C-101B-9397-08002B2CF9AE}" pid="8" name="ocw_directie">
    <vt:lpwstr>FEZ/KIENU</vt:lpwstr>
  </property>
  <property fmtid="{D5CDD505-2E9C-101B-9397-08002B2CF9AE}" pid="9" name="ocw_naw_adres">
    <vt:lpwstr/>
  </property>
  <property fmtid="{D5CDD505-2E9C-101B-9397-08002B2CF9AE}" pid="10" name="ocw_naw_huisnr">
    <vt:lpwstr/>
  </property>
  <property fmtid="{D5CDD505-2E9C-101B-9397-08002B2CF9AE}" pid="11" name="ocw_naw_naam">
    <vt:lpwstr/>
  </property>
  <property fmtid="{D5CDD505-2E9C-101B-9397-08002B2CF9AE}" pid="12" name="ocw_naw_org">
    <vt:lpwstr/>
  </property>
  <property fmtid="{D5CDD505-2E9C-101B-9397-08002B2CF9AE}" pid="13" name="ocw_naw_postc">
    <vt:lpwstr/>
  </property>
  <property fmtid="{D5CDD505-2E9C-101B-9397-08002B2CF9AE}" pid="14" name="ocw_naw_titela">
    <vt:lpwstr/>
  </property>
  <property fmtid="{D5CDD505-2E9C-101B-9397-08002B2CF9AE}" pid="15" name="ocw_naw_titelv">
    <vt:lpwstr/>
  </property>
  <property fmtid="{D5CDD505-2E9C-101B-9397-08002B2CF9AE}" pid="16" name="ocw_naw_tussen">
    <vt:lpwstr/>
  </property>
  <property fmtid="{D5CDD505-2E9C-101B-9397-08002B2CF9AE}" pid="17" name="ocw_naw_vrltrs">
    <vt:lpwstr/>
  </property>
  <property fmtid="{D5CDD505-2E9C-101B-9397-08002B2CF9AE}" pid="18" name="ocw_naw_woonplaats">
    <vt:lpwstr/>
  </property>
  <property fmtid="{D5CDD505-2E9C-101B-9397-08002B2CF9AE}" pid="19" name="sjabloon.edocs.documenttype">
    <vt:lpwstr>BRIEF</vt:lpwstr>
  </property>
  <property fmtid="{D5CDD505-2E9C-101B-9397-08002B2CF9AE}" pid="20" name="sjabloon.edocs.richting">
    <vt:lpwstr>UITGAAND</vt:lpwstr>
  </property>
  <property fmtid="{D5CDD505-2E9C-101B-9397-08002B2CF9AE}" pid="21" name="Template">
    <vt:lpwstr>Brief</vt:lpwstr>
  </property>
  <property fmtid="{D5CDD505-2E9C-101B-9397-08002B2CF9AE}" pid="22" name="TemplateId">
    <vt:lpwstr>E7E03CB142144F09802848874845B390</vt:lpwstr>
  </property>
  <property fmtid="{D5CDD505-2E9C-101B-9397-08002B2CF9AE}" pid="23" name="Typist">
    <vt:lpwstr>O210HIL</vt:lpwstr>
  </property>
</Properties>
</file>