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470496" w:rsidTr="00E604AA" w14:paraId="7F56DE13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DF551C" w:rsidP="00BE15AC" w:rsidRDefault="008362E6" w14:paraId="646E26C4" w14:textId="69875592">
            <w:r>
              <w:t>De voorzitter van de Tweede Kamer der Staten-Generaal</w:t>
            </w:r>
          </w:p>
          <w:p w:rsidR="00650C9D" w:rsidP="00650C9D" w:rsidRDefault="008362E6" w14:paraId="70D22755" w14:textId="19DC2B0C">
            <w:r>
              <w:t>Postbus 20018</w:t>
            </w:r>
          </w:p>
          <w:p w:rsidRPr="00650C9D" w:rsidR="001475E9" w:rsidP="00650C9D" w:rsidRDefault="008362E6" w14:paraId="493BEAEE" w14:textId="0E43B376">
            <w:r>
              <w:t>2500 EA  DEN HAAG</w:t>
            </w:r>
            <w:r w:rsidRPr="007F7207" w:rsidR="007F7207">
              <w:t xml:space="preserve"> </w:t>
            </w:r>
          </w:p>
          <w:p w:rsidRPr="007F7207" w:rsidR="007F7207" w:rsidP="007F7207" w:rsidRDefault="003F573F" w14:paraId="1AB07A77" w14:textId="77777777">
            <w:r>
              <w:t xml:space="preserve"> </w:t>
            </w:r>
            <w:r w:rsidR="008362E6">
              <w:t xml:space="preserve"> </w:t>
            </w:r>
            <w:r w:rsidR="00BE15AC">
              <w:t xml:space="preserve"> </w:t>
            </w:r>
          </w:p>
        </w:tc>
      </w:tr>
    </w:tbl>
    <w:p w:rsidR="00470496" w:rsidRDefault="00470496" w14:paraId="42927D9B" w14:textId="77777777"/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470496" w:rsidTr="00556757" w14:paraId="49E7F4F6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8362E6" w14:paraId="08E98325" w14:textId="77777777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AD7D17" w14:paraId="0158E222" w14:textId="26BC2BEF">
            <w:pPr>
              <w:tabs>
                <w:tab w:val="center" w:pos="3290"/>
              </w:tabs>
            </w:pPr>
            <w:r>
              <w:t>30 november 2021</w:t>
            </w:r>
            <w:r w:rsidR="008362E6">
              <w:tab/>
            </w:r>
          </w:p>
        </w:tc>
      </w:tr>
      <w:tr w:rsidR="00470496" w:rsidTr="00556757" w14:paraId="6CED6DE9" w14:textId="77777777">
        <w:trPr>
          <w:trHeight w:val="369"/>
        </w:trPr>
        <w:tc>
          <w:tcPr>
            <w:tcW w:w="929" w:type="dxa"/>
            <w:hideMark/>
          </w:tcPr>
          <w:p w:rsidR="00556757" w:rsidRDefault="008362E6" w14:paraId="62AD6D90" w14:textId="7777777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8362E6" w14:paraId="32511DB5" w14:textId="61B5F5DB">
            <w:r>
              <w:t xml:space="preserve">Wetsvoorstel tot wijziging van de </w:t>
            </w:r>
            <w:r w:rsidRPr="008362E6">
              <w:t>Wet subsidiëring landelijke onderwijsondersteunende activiteiten 2013 in verband met de toebedeling van wettelijke taken op het gebied van internationalisering binnen het onderwijs (Wet wettelijke taken internationalisering onderwijs)</w:t>
            </w:r>
            <w:r>
              <w:t xml:space="preserve">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8362E6" w:rsidR="00470496" w:rsidTr="00151402" w14:paraId="253A4E81" w14:textId="77777777">
        <w:tc>
          <w:tcPr>
            <w:tcW w:w="2160" w:type="dxa"/>
          </w:tcPr>
          <w:p w:rsidR="00D57D9F" w:rsidP="0022432C" w:rsidRDefault="008362E6" w14:paraId="6B9E7695" w14:textId="77777777">
            <w:pPr>
              <w:spacing w:line="180" w:lineRule="atLeas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Pr="00151402" w:rsidR="00151402" w:rsidP="0022432C" w:rsidRDefault="008362E6" w14:paraId="3938248C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8362E6" w14:paraId="39DED06C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8362E6" w14:paraId="33EE969A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8362E6" w14:paraId="631463D7" w14:textId="77777777">
            <w:pPr>
              <w:pStyle w:val="Huisstijl-Gegeven"/>
              <w:spacing w:after="0"/>
            </w:pPr>
            <w:r>
              <w:t>2500 BJ Den Haag</w:t>
            </w:r>
          </w:p>
          <w:p w:rsidRPr="008362E6" w:rsidR="00D57D9F" w:rsidP="008362E6" w:rsidRDefault="008362E6" w14:paraId="67B1A600" w14:textId="2ACE5D01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470496" w:rsidTr="00151402" w14:paraId="0F76A36E" w14:textId="77777777">
        <w:trPr>
          <w:trHeight w:val="450"/>
        </w:trPr>
        <w:tc>
          <w:tcPr>
            <w:tcW w:w="2160" w:type="dxa"/>
          </w:tcPr>
          <w:p w:rsidR="00D57D9F" w:rsidP="00CC0BAE" w:rsidRDefault="008362E6" w14:paraId="48E2720C" w14:textId="77777777">
            <w:pPr>
              <w:rPr>
                <w:b/>
                <w:sz w:val="13"/>
                <w:szCs w:val="13"/>
              </w:rPr>
            </w:pPr>
            <w:r w:rsidRPr="00C54BBA">
              <w:rPr>
                <w:b/>
                <w:sz w:val="13"/>
                <w:szCs w:val="13"/>
              </w:rPr>
              <w:t>Onze referentie</w:t>
            </w:r>
          </w:p>
          <w:p w:rsidRPr="00D74F66" w:rsidR="00D57D9F" w:rsidP="00567339" w:rsidRDefault="00E57574" w14:paraId="323DFF44" w14:textId="270D0C04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WJZ/</w:t>
            </w:r>
            <w:r w:rsidR="008362E6">
              <w:rPr>
                <w:sz w:val="13"/>
                <w:szCs w:val="13"/>
              </w:rPr>
              <w:t>30459890</w:t>
            </w:r>
          </w:p>
        </w:tc>
      </w:tr>
      <w:tr w:rsidR="00470496" w:rsidTr="00151402" w14:paraId="2B65EBF1" w14:textId="77777777">
        <w:trPr>
          <w:trHeight w:val="113"/>
        </w:trPr>
        <w:tc>
          <w:tcPr>
            <w:tcW w:w="2160" w:type="dxa"/>
          </w:tcPr>
          <w:p w:rsidRPr="00D86CC6" w:rsidR="00D57D9F" w:rsidP="00D33E17" w:rsidRDefault="00D57D9F" w14:paraId="22B596C6" w14:textId="7BDF6A0C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470496" w:rsidTr="00151402" w14:paraId="67396A51" w14:textId="77777777">
        <w:trPr>
          <w:trHeight w:val="222"/>
        </w:trPr>
        <w:tc>
          <w:tcPr>
            <w:tcW w:w="2160" w:type="dxa"/>
          </w:tcPr>
          <w:p w:rsidRPr="0068461A" w:rsidR="00D57D9F" w:rsidP="00CC0BAE" w:rsidRDefault="00D57D9F" w14:paraId="0019575E" w14:textId="77777777">
            <w:pPr>
              <w:spacing w:before="90" w:line="180" w:lineRule="exact"/>
              <w:rPr>
                <w:i/>
                <w:sz w:val="13"/>
                <w:szCs w:val="13"/>
              </w:rPr>
            </w:pPr>
          </w:p>
        </w:tc>
      </w:tr>
    </w:tbl>
    <w:p w:rsidR="00B23742" w:rsidP="003A7160" w:rsidRDefault="00B23742" w14:paraId="20B095F9" w14:textId="77777777"/>
    <w:p w:rsidR="00D342F4" w:rsidP="003A7160" w:rsidRDefault="008362E6" w14:paraId="31762BD4" w14:textId="6C94B989">
      <w:r>
        <w:t>Hierbij bied ik u de nota van wijziging inzake het bovengenoemde wetsvoorstel</w:t>
      </w:r>
      <w:r w:rsidR="00EA18DA">
        <w:t xml:space="preserve"> aan</w:t>
      </w:r>
      <w:r>
        <w:t>.</w:t>
      </w:r>
    </w:p>
    <w:p w:rsidR="00D342F4" w:rsidP="003A7160" w:rsidRDefault="00D342F4" w14:paraId="1D7C2A9A" w14:textId="77777777"/>
    <w:p w:rsidR="00184B30" w:rsidP="00A60B58" w:rsidRDefault="00184B30" w14:paraId="3F7B0D78" w14:textId="77777777"/>
    <w:p w:rsidR="00184B30" w:rsidP="00A60B58" w:rsidRDefault="008362E6" w14:paraId="6EC07EEC" w14:textId="3042F4CE">
      <w:pPr>
        <w:rPr>
          <w:szCs w:val="20"/>
        </w:rPr>
      </w:pPr>
      <w:r>
        <w:rPr>
          <w:szCs w:val="20"/>
        </w:rPr>
        <w:t>D</w:t>
      </w:r>
      <w:r w:rsidRPr="004B4901">
        <w:rPr>
          <w:szCs w:val="20"/>
        </w:rPr>
        <w:t xml:space="preserve">e </w:t>
      </w:r>
      <w:r w:rsidR="00101919">
        <w:rPr>
          <w:szCs w:val="20"/>
        </w:rPr>
        <w:t>M</w:t>
      </w:r>
      <w:r w:rsidRPr="004B4901">
        <w:rPr>
          <w:szCs w:val="20"/>
        </w:rPr>
        <w:t>inister van On</w:t>
      </w:r>
      <w:r>
        <w:rPr>
          <w:szCs w:val="20"/>
        </w:rPr>
        <w:t>derwijs, Cultuur en Wetenschap,</w:t>
      </w:r>
    </w:p>
    <w:p w:rsidR="00530470" w:rsidP="003A64ED" w:rsidRDefault="00530470" w14:paraId="69D204C4" w14:textId="0E32AE9F">
      <w:pPr>
        <w:rPr>
          <w:szCs w:val="20"/>
        </w:rPr>
      </w:pPr>
    </w:p>
    <w:p w:rsidR="00101919" w:rsidP="003A64ED" w:rsidRDefault="00101919" w14:paraId="4961B8BE" w14:textId="542DFF06">
      <w:pPr>
        <w:rPr>
          <w:szCs w:val="20"/>
        </w:rPr>
      </w:pPr>
    </w:p>
    <w:p w:rsidR="00101919" w:rsidP="003A64ED" w:rsidRDefault="00101919" w14:paraId="039D63EC" w14:textId="0BA3F2E6">
      <w:pPr>
        <w:rPr>
          <w:szCs w:val="20"/>
        </w:rPr>
      </w:pPr>
    </w:p>
    <w:p w:rsidR="00101919" w:rsidP="003A64ED" w:rsidRDefault="00101919" w14:paraId="2BAA0825" w14:textId="77777777">
      <w:pPr>
        <w:rPr>
          <w:szCs w:val="20"/>
        </w:rPr>
      </w:pPr>
    </w:p>
    <w:p w:rsidR="00530470" w:rsidP="003A64ED" w:rsidRDefault="00530470" w14:paraId="390DB5BC" w14:textId="77777777">
      <w:pPr>
        <w:rPr>
          <w:szCs w:val="20"/>
        </w:rPr>
      </w:pPr>
    </w:p>
    <w:p w:rsidR="00530470" w:rsidP="003A64ED" w:rsidRDefault="00530470" w14:paraId="5E01C1AA" w14:textId="77777777">
      <w:pPr>
        <w:rPr>
          <w:szCs w:val="20"/>
        </w:rPr>
      </w:pPr>
    </w:p>
    <w:p w:rsidRPr="004B4901" w:rsidR="00530470" w:rsidP="003A64ED" w:rsidRDefault="008362E6" w14:paraId="046F84D5" w14:textId="77777777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 xml:space="preserve">Ingrid van </w:t>
      </w:r>
      <w:proofErr w:type="spellStart"/>
      <w:r w:rsidRPr="00D20C0E">
        <w:rPr>
          <w:sz w:val="18"/>
          <w:szCs w:val="18"/>
        </w:rPr>
        <w:t>Engelshoven</w:t>
      </w:r>
      <w:proofErr w:type="spellEnd"/>
    </w:p>
    <w:sectPr w:rsidRPr="004B4901" w:rsidR="00530470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01F77" w14:textId="77777777" w:rsidR="00E014D7" w:rsidRDefault="008362E6">
      <w:pPr>
        <w:spacing w:line="240" w:lineRule="auto"/>
      </w:pPr>
      <w:r>
        <w:separator/>
      </w:r>
    </w:p>
  </w:endnote>
  <w:endnote w:type="continuationSeparator" w:id="0">
    <w:p w14:paraId="01226C17" w14:textId="77777777" w:rsidR="00E014D7" w:rsidRDefault="00836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7C92A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470496" w14:paraId="2FF09225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380D540F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725E8A67" w14:textId="77777777" w:rsidR="002F71BB" w:rsidRPr="004C7E1D" w:rsidRDefault="008362E6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3B2371AE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470496" w14:paraId="7290C3AF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44C8E740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6A5C50B3" w14:textId="75193498" w:rsidR="00D17084" w:rsidRPr="004C7E1D" w:rsidRDefault="008362E6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8041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36AFF68D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78C56" w14:textId="77777777" w:rsidR="00E014D7" w:rsidRDefault="008362E6">
      <w:pPr>
        <w:spacing w:line="240" w:lineRule="auto"/>
      </w:pPr>
      <w:r>
        <w:separator/>
      </w:r>
    </w:p>
  </w:footnote>
  <w:footnote w:type="continuationSeparator" w:id="0">
    <w:p w14:paraId="70E98D55" w14:textId="77777777" w:rsidR="00E014D7" w:rsidRDefault="008362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470496" w14:paraId="509FE2A8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3628A71D" w14:textId="77777777" w:rsidR="00527BD4" w:rsidRPr="00275984" w:rsidRDefault="00527BD4" w:rsidP="00BF4427">
          <w:pPr>
            <w:pStyle w:val="Huisstijl-Rubricering"/>
          </w:pPr>
        </w:p>
      </w:tc>
    </w:tr>
  </w:tbl>
  <w:p w14:paraId="20C72465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470496" w14:paraId="328ED17D" w14:textId="77777777" w:rsidTr="003B528D">
      <w:tc>
        <w:tcPr>
          <w:tcW w:w="2160" w:type="dxa"/>
          <w:shd w:val="clear" w:color="auto" w:fill="auto"/>
        </w:tcPr>
        <w:p w14:paraId="12CBF69C" w14:textId="77777777" w:rsidR="00FF7D29" w:rsidRPr="002F71BB" w:rsidRDefault="008362E6" w:rsidP="006C2093">
          <w:pPr>
            <w:rPr>
              <w:b/>
              <w:sz w:val="13"/>
              <w:szCs w:val="13"/>
            </w:rPr>
          </w:pPr>
          <w:r w:rsidRPr="0052042A">
            <w:rPr>
              <w:b/>
              <w:sz w:val="13"/>
              <w:szCs w:val="13"/>
            </w:rPr>
            <w:t>Onze referentie</w:t>
          </w:r>
        </w:p>
        <w:p w14:paraId="35C06FD3" w14:textId="77777777" w:rsidR="002F71BB" w:rsidRPr="000407BB" w:rsidRDefault="008362E6" w:rsidP="008F6AD7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30459890</w:t>
          </w:r>
          <w:r w:rsidR="008F6AD7" w:rsidRPr="000407BB">
            <w:rPr>
              <w:sz w:val="13"/>
              <w:szCs w:val="13"/>
            </w:rPr>
            <w:t xml:space="preserve"> </w:t>
          </w:r>
        </w:p>
      </w:tc>
    </w:tr>
    <w:tr w:rsidR="00470496" w14:paraId="3331700F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2C07681A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0AA4B549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470496" w14:paraId="4FB36B38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255450E9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2EB0AE7F" w14:textId="77777777" w:rsidR="00704845" w:rsidRDefault="008362E6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08AECA6A" wp14:editId="3497EF38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901163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230C49" w14:textId="77777777" w:rsidR="00483ECA" w:rsidRDefault="00483ECA" w:rsidP="00D037A9"/>
        <w:p w14:paraId="1A9B37AB" w14:textId="77777777" w:rsidR="005F2FA9" w:rsidRDefault="005F2FA9" w:rsidP="00082403"/>
      </w:tc>
    </w:tr>
  </w:tbl>
  <w:p w14:paraId="312523DA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470496" w14:paraId="5A0FFA0B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8DD3A3C" w14:textId="77777777" w:rsidR="00527BD4" w:rsidRPr="00963440" w:rsidRDefault="008362E6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470496" w14:paraId="21AFAAA7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31F867B7" w14:textId="77777777" w:rsidR="00093ABC" w:rsidRPr="00963440" w:rsidRDefault="00093ABC" w:rsidP="00963440"/>
      </w:tc>
    </w:tr>
    <w:tr w:rsidR="00470496" w14:paraId="0E637FFE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6B3293F8" w14:textId="77777777" w:rsidR="00A604D3" w:rsidRPr="00963440" w:rsidRDefault="00A604D3" w:rsidP="003B6D32"/>
      </w:tc>
    </w:tr>
    <w:tr w:rsidR="00470496" w14:paraId="63712B81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A31E028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067130CE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3F6A133F" w14:textId="77777777" w:rsidR="00892BA5" w:rsidRPr="00596D5A" w:rsidRDefault="008362E6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079EE8FB" w14:textId="77777777" w:rsidR="006F273B" w:rsidRDefault="006F273B" w:rsidP="00BC4AE3">
    <w:pPr>
      <w:pStyle w:val="Koptekst"/>
    </w:pPr>
  </w:p>
  <w:p w14:paraId="765C94FC" w14:textId="77777777" w:rsidR="00153BD0" w:rsidRDefault="00153BD0" w:rsidP="00BC4AE3">
    <w:pPr>
      <w:pStyle w:val="Koptekst"/>
    </w:pPr>
  </w:p>
  <w:p w14:paraId="58CC8367" w14:textId="77777777" w:rsidR="0044605E" w:rsidRDefault="0044605E" w:rsidP="00BC4AE3">
    <w:pPr>
      <w:pStyle w:val="Koptekst"/>
    </w:pPr>
  </w:p>
  <w:p w14:paraId="38D9EA00" w14:textId="77777777" w:rsidR="0044605E" w:rsidRDefault="0044605E" w:rsidP="00BC4AE3">
    <w:pPr>
      <w:pStyle w:val="Koptekst"/>
    </w:pPr>
  </w:p>
  <w:p w14:paraId="1AF2C4D7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FB00DA5C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8FE242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7415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3293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6A0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3EF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86D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A0D3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A21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5746983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892F6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F040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A06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8E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EEB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D691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4487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96D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C7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1919"/>
    <w:rsid w:val="00104B4D"/>
    <w:rsid w:val="001177B4"/>
    <w:rsid w:val="00122CF9"/>
    <w:rsid w:val="00123704"/>
    <w:rsid w:val="001270C7"/>
    <w:rsid w:val="00132540"/>
    <w:rsid w:val="001377D4"/>
    <w:rsid w:val="00142E41"/>
    <w:rsid w:val="001475E9"/>
    <w:rsid w:val="0014786A"/>
    <w:rsid w:val="00151402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32C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64ED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3F573F"/>
    <w:rsid w:val="004008E9"/>
    <w:rsid w:val="00407991"/>
    <w:rsid w:val="0041019E"/>
    <w:rsid w:val="00413D48"/>
    <w:rsid w:val="00424A60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0496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4901"/>
    <w:rsid w:val="004B5465"/>
    <w:rsid w:val="004B6487"/>
    <w:rsid w:val="004B70F0"/>
    <w:rsid w:val="004C0035"/>
    <w:rsid w:val="004C1299"/>
    <w:rsid w:val="004C7E1D"/>
    <w:rsid w:val="004D065C"/>
    <w:rsid w:val="004D33FE"/>
    <w:rsid w:val="004D373A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042A"/>
    <w:rsid w:val="00521CEE"/>
    <w:rsid w:val="00527BD4"/>
    <w:rsid w:val="00530470"/>
    <w:rsid w:val="00530C1C"/>
    <w:rsid w:val="00533061"/>
    <w:rsid w:val="00533FA1"/>
    <w:rsid w:val="00534C77"/>
    <w:rsid w:val="005403C8"/>
    <w:rsid w:val="00541AD9"/>
    <w:rsid w:val="005429DC"/>
    <w:rsid w:val="005565F9"/>
    <w:rsid w:val="00556757"/>
    <w:rsid w:val="005639D2"/>
    <w:rsid w:val="00565739"/>
    <w:rsid w:val="005673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0C9D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461A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61C9"/>
    <w:rsid w:val="00767FEF"/>
    <w:rsid w:val="007709EF"/>
    <w:rsid w:val="0078041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7F7207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362E6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1B8C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20AC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D7D17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3742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5AC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4BBA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288"/>
    <w:rsid w:val="00CA6533"/>
    <w:rsid w:val="00CA6A25"/>
    <w:rsid w:val="00CA6A3F"/>
    <w:rsid w:val="00CA7C99"/>
    <w:rsid w:val="00CC0BAE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0C0E"/>
    <w:rsid w:val="00D21E4B"/>
    <w:rsid w:val="00D22588"/>
    <w:rsid w:val="00D22689"/>
    <w:rsid w:val="00D23522"/>
    <w:rsid w:val="00D24990"/>
    <w:rsid w:val="00D264D6"/>
    <w:rsid w:val="00D33144"/>
    <w:rsid w:val="00D33BF0"/>
    <w:rsid w:val="00D33E17"/>
    <w:rsid w:val="00D33F30"/>
    <w:rsid w:val="00D342F4"/>
    <w:rsid w:val="00D34892"/>
    <w:rsid w:val="00D36447"/>
    <w:rsid w:val="00D41CE8"/>
    <w:rsid w:val="00D44B73"/>
    <w:rsid w:val="00D516BE"/>
    <w:rsid w:val="00D5423B"/>
    <w:rsid w:val="00D54F4E"/>
    <w:rsid w:val="00D57D9F"/>
    <w:rsid w:val="00D604B3"/>
    <w:rsid w:val="00D60BA4"/>
    <w:rsid w:val="00D62419"/>
    <w:rsid w:val="00D62AD8"/>
    <w:rsid w:val="00D65336"/>
    <w:rsid w:val="00D66074"/>
    <w:rsid w:val="00D74F66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551C"/>
    <w:rsid w:val="00DF7283"/>
    <w:rsid w:val="00E014D7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5757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18DA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0E886"/>
  <w15:docId w15:val="{62855D90-E7C5-41DE-9C4F-341CF5AD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69193D"/>
    <w:rPr>
      <w:color w:val="808080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108</ap:Words>
  <ap:Characters>595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2021-11-30T10:29:00.0000000Z</dcterms:created>
  <dcterms:modified xsi:type="dcterms:W3CDTF">2021-11-30T10:29:00.0000000Z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O206HOV</vt:lpwstr>
  </property>
  <property fmtid="{D5CDD505-2E9C-101B-9397-08002B2CF9AE}" pid="3" name="Author">
    <vt:lpwstr>O206HOV</vt:lpwstr>
  </property>
  <property fmtid="{D5CDD505-2E9C-101B-9397-08002B2CF9AE}" pid="4" name="cs_objectid">
    <vt:lpwstr>30459890</vt:lpwstr>
  </property>
  <property fmtid="{D5CDD505-2E9C-101B-9397-08002B2CF9AE}" pid="5" name="Header">
    <vt:lpwstr>Brief (meertalig)-met keuzemogelijkheid weergave beeldmerk</vt:lpwstr>
  </property>
  <property fmtid="{D5CDD505-2E9C-101B-9397-08002B2CF9AE}" pid="6" name="HeaderId">
    <vt:lpwstr>0B93317D302047288C29FAC72B35C0B3</vt:lpwstr>
  </property>
  <property fmtid="{D5CDD505-2E9C-101B-9397-08002B2CF9AE}" pid="7" name="ocw_betreft">
    <vt:lpwstr>Nota van wijziging Wetsvoorstel tot wijziging etc</vt:lpwstr>
  </property>
  <property fmtid="{D5CDD505-2E9C-101B-9397-08002B2CF9AE}" pid="8" name="ocw_directie">
    <vt:lpwstr>WJZ/HBS</vt:lpwstr>
  </property>
  <property fmtid="{D5CDD505-2E9C-101B-9397-08002B2CF9AE}" pid="9" name="ocw_naw_adres">
    <vt:lpwstr/>
  </property>
  <property fmtid="{D5CDD505-2E9C-101B-9397-08002B2CF9AE}" pid="10" name="ocw_naw_huisnr">
    <vt:lpwstr/>
  </property>
  <property fmtid="{D5CDD505-2E9C-101B-9397-08002B2CF9AE}" pid="11" name="ocw_naw_naam">
    <vt:lpwstr/>
  </property>
  <property fmtid="{D5CDD505-2E9C-101B-9397-08002B2CF9AE}" pid="12" name="ocw_naw_org">
    <vt:lpwstr>Tweede Kamer der Staten-Generaal</vt:lpwstr>
  </property>
  <property fmtid="{D5CDD505-2E9C-101B-9397-08002B2CF9AE}" pid="13" name="ocw_naw_postc">
    <vt:lpwstr/>
  </property>
  <property fmtid="{D5CDD505-2E9C-101B-9397-08002B2CF9AE}" pid="14" name="ocw_naw_titela">
    <vt:lpwstr/>
  </property>
  <property fmtid="{D5CDD505-2E9C-101B-9397-08002B2CF9AE}" pid="15" name="ocw_naw_titelv">
    <vt:lpwstr/>
  </property>
  <property fmtid="{D5CDD505-2E9C-101B-9397-08002B2CF9AE}" pid="16" name="ocw_naw_tussen">
    <vt:lpwstr/>
  </property>
  <property fmtid="{D5CDD505-2E9C-101B-9397-08002B2CF9AE}" pid="17" name="ocw_naw_vrltrs">
    <vt:lpwstr/>
  </property>
  <property fmtid="{D5CDD505-2E9C-101B-9397-08002B2CF9AE}" pid="18" name="ocw_naw_woonplaats">
    <vt:lpwstr/>
  </property>
  <property fmtid="{D5CDD505-2E9C-101B-9397-08002B2CF9AE}" pid="19" name="sjabloon.edocs.documenttype">
    <vt:lpwstr>BRIEF</vt:lpwstr>
  </property>
  <property fmtid="{D5CDD505-2E9C-101B-9397-08002B2CF9AE}" pid="20" name="sjabloon.edocs.richting">
    <vt:lpwstr>UITGAAND</vt:lpwstr>
  </property>
  <property fmtid="{D5CDD505-2E9C-101B-9397-08002B2CF9AE}" pid="21" name="Template">
    <vt:lpwstr>Brief</vt:lpwstr>
  </property>
  <property fmtid="{D5CDD505-2E9C-101B-9397-08002B2CF9AE}" pid="22" name="TemplateId">
    <vt:lpwstr>E7E03CB142144F09802848874845B390</vt:lpwstr>
  </property>
  <property fmtid="{D5CDD505-2E9C-101B-9397-08002B2CF9AE}" pid="23" name="Typist">
    <vt:lpwstr>O206HOV</vt:lpwstr>
  </property>
</Properties>
</file>