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5798297"/>
        <w:docPartObj>
          <w:docPartGallery w:val="Cover Pages"/>
          <w:docPartUnique/>
        </w:docPartObj>
      </w:sdtPr>
      <w:sdtEndPr/>
      <w:sdtContent>
        <w:p w:rsidR="00EE2A9D" w:rsidP="00EE2A9D" w:rsidRDefault="00EE2A9D"/>
        <w:p w:rsidR="00241BB9" w:rsidRDefault="00DF2F32">
          <w:pPr>
            <w:spacing w:line="240" w:lineRule="auto"/>
          </w:pPr>
        </w:p>
      </w:sdtContent>
    </w:sdt>
    <w:p w:rsidR="00CD5856" w:rsidRDefault="00CD5856">
      <w:pPr>
        <w:spacing w:line="240" w:lineRule="auto"/>
      </w:pPr>
    </w:p>
    <w:p w:rsidR="00CD5856" w:rsidRDefault="00CD5856"/>
    <w:p w:rsidR="00CD5856" w:rsidRDefault="00CD5856"/>
    <w:p w:rsidR="00CD5856" w:rsidRDefault="00CD5856">
      <w:pPr>
        <w:sectPr w:rsidR="00CD5856" w:rsidSect="003C472B">
          <w:headerReference w:type="default" r:id="rId9"/>
          <w:footerReference w:type="default" r:id="rId10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0F7CD4" w:rsidP="000F7CD4" w:rsidRDefault="000F7CD4">
      <w:pPr>
        <w:pStyle w:val="Huisstijl-Aanhef"/>
      </w:pPr>
      <w:r>
        <w:t>Geachte voorzitter,</w:t>
      </w:r>
    </w:p>
    <w:p w:rsidR="000F7CD4" w:rsidP="000F7CD4" w:rsidRDefault="000F7CD4">
      <w:pPr>
        <w:pStyle w:val="Huisstijl-Aanhef"/>
      </w:pPr>
      <w:r>
        <w:t>Hierbij bied ik u</w:t>
      </w:r>
      <w:r w:rsidR="00C72F7D">
        <w:t>,</w:t>
      </w:r>
      <w:r>
        <w:t xml:space="preserve"> mede name</w:t>
      </w:r>
      <w:r w:rsidR="00702D01">
        <w:t>ns de m</w:t>
      </w:r>
      <w:r>
        <w:t>inister voor Rechtsbescherming</w:t>
      </w:r>
      <w:r w:rsidR="00C72F7D">
        <w:t>,</w:t>
      </w:r>
      <w:r>
        <w:t xml:space="preserve"> de nota naar aanleiding van het verslag inzake het bove</w:t>
      </w:r>
      <w:bookmarkStart w:name="_GoBack" w:id="0"/>
      <w:bookmarkEnd w:id="0"/>
      <w:r>
        <w:t>nvermelde voorstel aan.</w:t>
      </w:r>
    </w:p>
    <w:p w:rsidR="000F7CD4" w:rsidP="0040428D" w:rsidRDefault="000F7CD4">
      <w:pPr>
        <w:pStyle w:val="Huisstijl-Slotzin"/>
      </w:pPr>
      <w:r>
        <w:t>Hoogachtend,</w:t>
      </w:r>
    </w:p>
    <w:p w:rsidRPr="0040428D" w:rsidR="0040428D" w:rsidP="0040428D" w:rsidRDefault="0040428D">
      <w:pPr>
        <w:pStyle w:val="Huisstijl-Ondertekening"/>
      </w:pPr>
    </w:p>
    <w:p w:rsidR="000544F6" w:rsidP="000544F6" w:rsidRDefault="000544F6">
      <w:pPr>
        <w:pStyle w:val="Geenafstand"/>
      </w:pPr>
      <w:r>
        <w:t>d</w:t>
      </w:r>
      <w:r w:rsidR="00702D01">
        <w:t>e m</w:t>
      </w:r>
      <w:r w:rsidR="000F7CD4">
        <w:t xml:space="preserve">inister van Volksgezondheid, </w:t>
      </w:r>
    </w:p>
    <w:p w:rsidR="00C62B6C" w:rsidP="000544F6" w:rsidRDefault="00573A6E">
      <w:pPr>
        <w:pStyle w:val="Geenafstand"/>
      </w:pPr>
      <w:r>
        <w:t>W</w:t>
      </w:r>
      <w:r w:rsidR="000F7CD4">
        <w:t xml:space="preserve">elzijn en </w:t>
      </w:r>
      <w:r>
        <w:t>S</w:t>
      </w:r>
      <w:r w:rsidR="000F7CD4">
        <w:t>port</w:t>
      </w:r>
      <w:r w:rsidR="000544F6">
        <w:t>,</w:t>
      </w:r>
    </w:p>
    <w:p w:rsidR="000544F6" w:rsidP="000544F6" w:rsidRDefault="000544F6">
      <w:pPr>
        <w:pStyle w:val="Geenafstand"/>
      </w:pPr>
    </w:p>
    <w:p w:rsidR="0040428D" w:rsidP="000544F6" w:rsidRDefault="0040428D">
      <w:pPr>
        <w:pStyle w:val="Geenafstand"/>
      </w:pPr>
    </w:p>
    <w:p w:rsidR="0040428D" w:rsidP="000544F6" w:rsidRDefault="0040428D">
      <w:pPr>
        <w:pStyle w:val="Geenafstand"/>
      </w:pPr>
    </w:p>
    <w:p w:rsidR="0040428D" w:rsidP="000544F6" w:rsidRDefault="0040428D">
      <w:pPr>
        <w:pStyle w:val="Geenafstand"/>
      </w:pPr>
    </w:p>
    <w:p w:rsidR="0040428D" w:rsidP="000544F6" w:rsidRDefault="0040428D">
      <w:pPr>
        <w:pStyle w:val="Geenafstand"/>
      </w:pPr>
    </w:p>
    <w:p w:rsidR="0040428D" w:rsidP="000544F6" w:rsidRDefault="0040428D">
      <w:pPr>
        <w:pStyle w:val="Geenafstand"/>
      </w:pPr>
    </w:p>
    <w:p w:rsidRPr="000544F6" w:rsidR="000544F6" w:rsidP="000544F6" w:rsidRDefault="00C72F7D">
      <w:pPr>
        <w:pStyle w:val="Geenafstand"/>
      </w:pPr>
      <w:r>
        <w:t>Hugo</w:t>
      </w:r>
      <w:r w:rsidR="000544F6">
        <w:t xml:space="preserve"> de Jonge</w:t>
      </w:r>
    </w:p>
    <w:p w:rsidRPr="007B6A41" w:rsidR="00C62B6C" w:rsidP="00C62B6C" w:rsidRDefault="002270B0">
      <w:pPr>
        <w:spacing w:line="240" w:lineRule="atLeast"/>
        <w:jc w:val="both"/>
        <w:rPr>
          <w:szCs w:val="18"/>
        </w:rPr>
      </w:pPr>
      <w:r>
        <w:fldChar w:fldCharType="begin"/>
      </w:r>
      <w:r>
        <w:instrText xml:space="preserve"> DOCPROPERTY  OndertekeningNaam  \* MERGEFORMAT </w:instrText>
      </w:r>
      <w:r>
        <w:fldChar w:fldCharType="end"/>
      </w:r>
    </w:p>
    <w:p w:rsidR="00235AED" w:rsidP="00463DBC" w:rsidRDefault="00235AED">
      <w:pPr>
        <w:spacing w:line="240" w:lineRule="auto"/>
        <w:rPr>
          <w:noProof/>
        </w:rPr>
      </w:pPr>
    </w:p>
    <w:sectPr w:rsidR="00235AED" w:rsidSect="008D59C5">
      <w:headerReference w:type="default" r:id="rId11"/>
      <w:headerReference w:type="first" r:id="rId12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F32" w:rsidRDefault="00DF2F32">
      <w:pPr>
        <w:spacing w:line="240" w:lineRule="auto"/>
      </w:pPr>
      <w:r>
        <w:separator/>
      </w:r>
    </w:p>
  </w:endnote>
  <w:endnote w:type="continuationSeparator" w:id="0">
    <w:p w:rsidR="00DF2F32" w:rsidRDefault="00DF2F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20000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639" w:rsidRDefault="00DF2F32">
    <w:pPr>
      <w:pStyle w:val="Voettekst"/>
    </w:pPr>
    <w:r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3078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DC7639" w:rsidRDefault="002270B0" w:rsidP="00DC7639">
                <w:pPr>
                  <w:pStyle w:val="Huisstijl-Paginanummer"/>
                </w:pPr>
                <w:r>
                  <w:t xml:space="preserve">Pagina </w:t>
                </w:r>
                <w:r w:rsidR="00C62B6C">
                  <w:fldChar w:fldCharType="begin"/>
                </w:r>
                <w:r w:rsidR="00C62B6C">
                  <w:instrText xml:space="preserve"> PAGE    \* MERGEFORMAT </w:instrText>
                </w:r>
                <w:r w:rsidR="00C62B6C">
                  <w:fldChar w:fldCharType="separate"/>
                </w:r>
                <w:r w:rsidR="009C4329">
                  <w:rPr>
                    <w:noProof/>
                  </w:rPr>
                  <w:t>1</w:t>
                </w:r>
                <w:r w:rsidR="00C62B6C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4509BE">
                  <w:fldChar w:fldCharType="begin"/>
                </w:r>
                <w:r>
                  <w:instrText xml:space="preserve"> NUMPAGES   \* MERGEFORMAT </w:instrText>
                </w:r>
                <w:r w:rsidR="004509BE">
                  <w:fldChar w:fldCharType="separate"/>
                </w:r>
                <w:r w:rsidR="009C4329">
                  <w:rPr>
                    <w:noProof/>
                  </w:rPr>
                  <w:t>1</w:t>
                </w:r>
                <w:r w:rsidR="004509BE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F32" w:rsidRDefault="00DF2F32">
      <w:pPr>
        <w:spacing w:line="240" w:lineRule="auto"/>
      </w:pPr>
      <w:r>
        <w:separator/>
      </w:r>
    </w:p>
  </w:footnote>
  <w:footnote w:type="continuationSeparator" w:id="0">
    <w:p w:rsidR="00DF2F32" w:rsidRDefault="00DF2F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2270B0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1048243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8370703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DF2F32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3073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270B0">
                <w:pPr>
                  <w:pStyle w:val="Huisstijl-AfzendgegevensW1"/>
                </w:pPr>
                <w:r>
                  <w:t>Bezoekadres</w:t>
                </w:r>
              </w:p>
              <w:p w:rsidR="00CD5856" w:rsidRDefault="002270B0">
                <w:pPr>
                  <w:pStyle w:val="Huisstijl-Afzendgegevens"/>
                </w:pPr>
                <w:r>
                  <w:t>Parnassusplein 5</w:t>
                </w:r>
              </w:p>
              <w:p w:rsidR="00CD5856" w:rsidRDefault="002270B0">
                <w:pPr>
                  <w:pStyle w:val="Huisstijl-Afzendgegevens"/>
                </w:pPr>
                <w:r>
                  <w:t>2511</w:t>
                </w:r>
                <w:r w:rsidR="008D59C5" w:rsidRPr="008D59C5">
                  <w:t xml:space="preserve"> </w:t>
                </w:r>
                <w:r>
                  <w:t>VX</w:t>
                </w:r>
                <w:r w:rsidR="00E1490C">
                  <w:t xml:space="preserve">  </w:t>
                </w:r>
                <w:r w:rsidR="008D59C5" w:rsidRPr="008D59C5">
                  <w:t>Den Haag</w:t>
                </w:r>
              </w:p>
              <w:p w:rsidR="00CD5856" w:rsidRDefault="002270B0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40428D">
                <w:pPr>
                  <w:pStyle w:val="Huisstijl-ReferentiegegevenskopW2"/>
                </w:pPr>
                <w:r>
                  <w:t>Kenme</w:t>
                </w:r>
                <w:r w:rsidR="002270B0" w:rsidRPr="008D59C5">
                  <w:t>rk</w:t>
                </w:r>
              </w:p>
              <w:p w:rsidR="0040428D" w:rsidRPr="0040428D" w:rsidRDefault="0040428D" w:rsidP="0040428D">
                <w:pPr>
                  <w:pStyle w:val="Huisstijl-AfzendgegevensC"/>
                  <w:rPr>
                    <w:i w:val="0"/>
                  </w:rPr>
                </w:pPr>
                <w:r w:rsidRPr="0040428D">
                  <w:rPr>
                    <w:i w:val="0"/>
                  </w:rPr>
                  <w:t>2377379-1006163</w:t>
                </w:r>
                <w:r>
                  <w:rPr>
                    <w:i w:val="0"/>
                  </w:rPr>
                  <w:t>-WJZ</w:t>
                </w:r>
              </w:p>
              <w:p w:rsidR="00CD5856" w:rsidRDefault="002270B0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215CB5" w:rsidRDefault="00FA770F" w:rsidP="0040428D">
                <w:pPr>
                  <w:pStyle w:val="Huisstijl-Referentiegegevens"/>
                </w:pPr>
                <w:r>
                  <w:t>1</w:t>
                </w:r>
              </w:p>
              <w:p w:rsidR="00CD5856" w:rsidRDefault="002270B0">
                <w:pPr>
                  <w:pStyle w:val="Huisstijl-ReferentiegegevenskopW1"/>
                </w:pPr>
                <w:r>
                  <w:t>Uw brief</w:t>
                </w:r>
              </w:p>
              <w:p w:rsidR="00CD5856" w:rsidRDefault="00FA770F">
                <w:pPr>
                  <w:pStyle w:val="Huisstijl-Referentiegegevens"/>
                </w:pPr>
                <w:r>
                  <w:t>35771</w:t>
                </w:r>
                <w:r w:rsidR="002270B0">
                  <w:fldChar w:fldCharType="begin"/>
                </w:r>
                <w:r w:rsidR="002270B0">
                  <w:instrText xml:space="preserve"> DOCPROPERTY  CM5AfzenderKenmerk  \* MERGEFORMAT </w:instrText>
                </w:r>
                <w:r w:rsidR="002270B0">
                  <w:fldChar w:fldCharType="end"/>
                </w:r>
              </w:p>
              <w:p w:rsidR="00CD5856" w:rsidRDefault="002270B0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CD5856"/>
            </w:txbxContent>
          </v:textbox>
          <w10:wrap anchorx="page" anchory="page"/>
        </v:shape>
      </w:pict>
    </w:r>
    <w:r w:rsidR="00DF2F32">
      <w:rPr>
        <w:lang w:eastAsia="nl-NL" w:bidi="ar-SA"/>
      </w:rPr>
      <w:pict>
        <v:shape id="Text Box 29" o:spid="_x0000_s3074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2270B0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 w:rsidR="00E1490C">
                  <w:tab/>
                </w:r>
                <w:r w:rsidR="009C4329">
                  <w:t>17 september 2021</w:t>
                </w:r>
                <w:r w:rsidR="004509BE" w:rsidRPr="002C728A">
                  <w:rPr>
                    <w:szCs w:val="18"/>
                  </w:rPr>
                  <w:fldChar w:fldCharType="begin"/>
                </w:r>
                <w:r w:rsidR="004509BE" w:rsidRPr="002C728A">
                  <w:rPr>
                    <w:szCs w:val="18"/>
                  </w:rPr>
                  <w:instrText xml:space="preserve"> DOCPROPERTY  CM5DatumVerzonden \@ "d MMMM yyyy"   \* MERGEFORMAT </w:instrText>
                </w:r>
                <w:r w:rsidR="004509BE" w:rsidRPr="002C728A">
                  <w:rPr>
                    <w:szCs w:val="18"/>
                  </w:rPr>
                  <w:fldChar w:fldCharType="end"/>
                </w:r>
              </w:p>
              <w:p w:rsidR="00CD5856" w:rsidRDefault="002270B0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</w:t>
                </w:r>
                <w:r w:rsidR="00E1490C">
                  <w:tab/>
                </w:r>
                <w:r w:rsidR="001916D5">
                  <w:t>Voorstel van wet houdende w</w:t>
                </w:r>
                <w:r w:rsidR="001916D5" w:rsidRPr="001916D5">
                  <w:t xml:space="preserve">ijziging van diverse wetten </w:t>
                </w:r>
                <w:r w:rsidR="001916D5">
                  <w:tab/>
                </w:r>
                <w:r w:rsidR="001916D5" w:rsidRPr="001916D5">
                  <w:t xml:space="preserve">in verband met zwijgbedingen in jeugdzorg, zorg en </w:t>
                </w:r>
                <w:r w:rsidR="001916D5">
                  <w:tab/>
                </w:r>
                <w:r w:rsidR="001916D5" w:rsidRPr="001916D5">
                  <w:t>ondersteuning</w:t>
                </w:r>
                <w:r w:rsidR="001916D5">
                  <w:t xml:space="preserve"> (</w:t>
                </w:r>
                <w:r w:rsidR="001916D5" w:rsidRPr="001916D5">
                  <w:t>35771</w:t>
                </w:r>
                <w:r w:rsidR="001916D5">
                  <w:t>)</w:t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DF2F32">
      <w:rPr>
        <w:lang w:eastAsia="nl-NL" w:bidi="ar-SA"/>
      </w:rPr>
      <w:pict>
        <v:shape id="Text Box 28" o:spid="_x0000_s3075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DF2F32">
      <w:rPr>
        <w:lang w:eastAsia="nl-NL" w:bidi="ar-SA"/>
      </w:rPr>
      <w:pict>
        <v:shape id="Text Box 27" o:spid="_x0000_s3076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270B0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 xml:space="preserve">2500 EA </w:t>
                </w:r>
                <w:r w:rsidR="00FC776C">
                  <w:t xml:space="preserve"> </w:t>
                </w:r>
                <w:r>
                  <w:t>DEN HAAG</w:t>
                </w:r>
              </w:p>
            </w:txbxContent>
          </v:textbox>
          <w10:wrap anchorx="page" anchory="page"/>
        </v:shape>
      </w:pict>
    </w:r>
    <w:r w:rsidR="00DF2F32">
      <w:rPr>
        <w:lang w:eastAsia="nl-NL" w:bidi="ar-SA"/>
      </w:rPr>
      <w:pict>
        <v:shape id="Text Box 26" o:spid="_x0000_s3077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2270B0">
                <w:pPr>
                  <w:pStyle w:val="Huisstijl-Retouradres"/>
                </w:pPr>
                <w:r w:rsidRPr="008D59C5">
                  <w:t>&gt; Retouradres</w:t>
                </w:r>
                <w:r w:rsidR="00E1490C">
                  <w:t xml:space="preserve"> Postbus 20350 2500 E</w:t>
                </w:r>
                <w:r w:rsidR="005D327A">
                  <w:t>J</w:t>
                </w:r>
                <w:r w:rsidR="00E1490C">
                  <w:t xml:space="preserve">  Den Haag</w:t>
                </w:r>
              </w:p>
            </w:txbxContent>
          </v:textbox>
          <w10:wrap anchorx="page" anchory="page"/>
          <w10:anchorlock/>
        </v:shape>
      </w:pict>
    </w:r>
    <w:r w:rsidR="001916D5">
      <w:tab/>
    </w:r>
    <w:r w:rsidR="001916D5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DF2F32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3079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Pr="00C72F7D" w:rsidRDefault="002270B0">
                <w:pPr>
                  <w:pStyle w:val="Huisstijl-ReferentiegegevenskopW2"/>
                </w:pPr>
                <w:r w:rsidRPr="00C72F7D">
                  <w:t>Kenmerk</w:t>
                </w:r>
              </w:p>
              <w:p w:rsidR="00CD5856" w:rsidRPr="00C72F7D" w:rsidRDefault="009F419D">
                <w:pPr>
                  <w:pStyle w:val="Huisstijl-Referentiegegevens"/>
                </w:pPr>
                <w:r>
                  <w:fldChar w:fldCharType="begin"/>
                </w:r>
                <w:r w:rsidR="002270B0" w:rsidRPr="00C72F7D">
                  <w:instrText xml:space="preserve"> DOCPROPERTY  KenmerkVWS  \* MERGEFORMAT </w:instrText>
                </w:r>
                <w:r>
                  <w:fldChar w:fldCharType="separate"/>
                </w:r>
                <w:r w:rsidR="00C72F7D">
                  <w:rPr>
                    <w:b/>
                    <w:bCs/>
                  </w:rPr>
                  <w:t>Fout! Onbekende naam voor documenteigenschap.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3080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270B0">
                <w:pPr>
                  <w:pStyle w:val="Huisstijl-Paginanummer"/>
                </w:pPr>
                <w:r>
                  <w:t>Pagina</w:t>
                </w:r>
                <w:r w:rsidR="00E1490C">
                  <w:t xml:space="preserve"> </w:t>
                </w:r>
                <w:r w:rsidR="00C62B6C">
                  <w:fldChar w:fldCharType="begin"/>
                </w:r>
                <w:r w:rsidR="00C62B6C">
                  <w:instrText xml:space="preserve"> PAGE    \* MERGEFORMAT </w:instrText>
                </w:r>
                <w:r w:rsidR="00C62B6C">
                  <w:fldChar w:fldCharType="separate"/>
                </w:r>
                <w:r w:rsidR="000F7CD4">
                  <w:rPr>
                    <w:noProof/>
                  </w:rPr>
                  <w:t>2</w:t>
                </w:r>
                <w:r w:rsidR="00C62B6C">
                  <w:rPr>
                    <w:noProof/>
                  </w:rPr>
                  <w:fldChar w:fldCharType="end"/>
                </w:r>
                <w:r w:rsidR="00E1490C">
                  <w:t xml:space="preserve"> </w:t>
                </w:r>
                <w:r>
                  <w:t>van</w:t>
                </w:r>
                <w:r w:rsidR="00E1490C">
                  <w:t xml:space="preserve"> </w:t>
                </w:r>
                <w:r w:rsidR="009F419D">
                  <w:fldChar w:fldCharType="begin"/>
                </w:r>
                <w:r>
                  <w:instrText xml:space="preserve"> SECTIONPAGES  \* Arabic  \* MERGEFORMAT </w:instrText>
                </w:r>
                <w:r w:rsidR="009F419D">
                  <w:fldChar w:fldCharType="separate"/>
                </w:r>
                <w:r w:rsidR="000F7CD4">
                  <w:rPr>
                    <w:noProof/>
                  </w:rPr>
                  <w:t>2</w:t>
                </w:r>
                <w:r w:rsidR="009F419D">
                  <w:rPr>
                    <w:noProof/>
                  </w:rPr>
                  <w:fldChar w:fldCharType="end"/>
                </w:r>
              </w:p>
              <w:p w:rsidR="00CD5856" w:rsidRDefault="00CD5856"/>
              <w:p w:rsidR="00CD5856" w:rsidRDefault="00CD5856">
                <w:pPr>
                  <w:pStyle w:val="Huisstijl-Paginanummer"/>
                </w:pPr>
              </w:p>
              <w:p w:rsidR="00CD5856" w:rsidRDefault="00CD5856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DF2F32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3081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2270B0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0F7CD4">
                      <w:t>26 juni 2014</w:t>
                    </w:r>
                  </w:sdtContent>
                </w:sdt>
              </w:p>
              <w:p w:rsidR="00CD5856" w:rsidRDefault="002270B0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  <w:r w:rsidR="008D59C5">
                  <w:t>BETREFT</w:t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E1490C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743873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E1490C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891010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3082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270B0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2270B0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2270B0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2270B0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2270B0">
                <w:pPr>
                  <w:pStyle w:val="Huisstijl-Afzendgegevens"/>
                </w:pPr>
                <w:r w:rsidRPr="008D59C5">
                  <w:t>ing. J.A. Ramlal</w:t>
                </w:r>
              </w:p>
              <w:p w:rsidR="00CD5856" w:rsidRDefault="002270B0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CD5856" w:rsidRDefault="002270B0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2270B0">
                <w:pPr>
                  <w:pStyle w:val="Huisstijl-Referentiegegevens"/>
                </w:pPr>
                <w:r>
                  <w:t>KENMERK</w:t>
                </w:r>
              </w:p>
              <w:p w:rsidR="00CD5856" w:rsidRDefault="002270B0">
                <w:pPr>
                  <w:pStyle w:val="Huisstijl-ReferentiegegevenskopW1"/>
                </w:pPr>
                <w:r>
                  <w:t>Uw kenmerk</w:t>
                </w:r>
              </w:p>
              <w:p w:rsidR="00CD5856" w:rsidRDefault="002270B0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3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270B0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4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270B0">
                <w:pPr>
                  <w:pStyle w:val="Huisstijl-Paginanummer"/>
                </w:pPr>
                <w:r>
                  <w:t xml:space="preserve">Pagina </w:t>
                </w:r>
                <w:r w:rsidR="00C62B6C">
                  <w:fldChar w:fldCharType="begin"/>
                </w:r>
                <w:r w:rsidR="00C62B6C">
                  <w:instrText xml:space="preserve"> PAGE    \* MERGEFORMAT </w:instrText>
                </w:r>
                <w:r w:rsidR="00C62B6C">
                  <w:fldChar w:fldCharType="separate"/>
                </w:r>
                <w:r w:rsidR="009F419D">
                  <w:rPr>
                    <w:noProof/>
                  </w:rPr>
                  <w:t>1</w:t>
                </w:r>
                <w:r w:rsidR="00C62B6C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9F419D">
                  <w:fldChar w:fldCharType="begin"/>
                </w:r>
                <w:r>
                  <w:instrText xml:space="preserve"> SECTIONPAGES  \* Arabic  \* MERGEFORMAT </w:instrText>
                </w:r>
                <w:r w:rsidR="009F419D">
                  <w:fldChar w:fldCharType="separate"/>
                </w:r>
                <w:r w:rsidR="009F419D">
                  <w:rPr>
                    <w:noProof/>
                  </w:rPr>
                  <w:t>2</w:t>
                </w:r>
                <w:r w:rsidR="009F419D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3085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6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2270B0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A576F"/>
    <w:multiLevelType w:val="hybridMultilevel"/>
    <w:tmpl w:val="DB8AF5D4"/>
    <w:lvl w:ilvl="0" w:tplc="1ED6760A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BEF41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48FC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70A0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E281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7248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C4E4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28B8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4633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08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59"/>
    <w:rsid w:val="00034261"/>
    <w:rsid w:val="000344CB"/>
    <w:rsid w:val="00050D5B"/>
    <w:rsid w:val="000544F6"/>
    <w:rsid w:val="000B1832"/>
    <w:rsid w:val="000B45B1"/>
    <w:rsid w:val="000C29E1"/>
    <w:rsid w:val="000C6255"/>
    <w:rsid w:val="000D0CCB"/>
    <w:rsid w:val="000D6D8A"/>
    <w:rsid w:val="000E2F12"/>
    <w:rsid w:val="000E54B6"/>
    <w:rsid w:val="000F7CD4"/>
    <w:rsid w:val="00113778"/>
    <w:rsid w:val="00125BDF"/>
    <w:rsid w:val="00172CD9"/>
    <w:rsid w:val="001916D5"/>
    <w:rsid w:val="001B41E1"/>
    <w:rsid w:val="001B7303"/>
    <w:rsid w:val="001C4766"/>
    <w:rsid w:val="00215CB5"/>
    <w:rsid w:val="002270B0"/>
    <w:rsid w:val="00235AED"/>
    <w:rsid w:val="00241BB9"/>
    <w:rsid w:val="00297795"/>
    <w:rsid w:val="002A3D7A"/>
    <w:rsid w:val="002B1D9F"/>
    <w:rsid w:val="002B504F"/>
    <w:rsid w:val="002C728A"/>
    <w:rsid w:val="002F4886"/>
    <w:rsid w:val="00334C45"/>
    <w:rsid w:val="003451E2"/>
    <w:rsid w:val="00347F1B"/>
    <w:rsid w:val="003B287C"/>
    <w:rsid w:val="003B48D4"/>
    <w:rsid w:val="003C472B"/>
    <w:rsid w:val="003C6ED5"/>
    <w:rsid w:val="003C700C"/>
    <w:rsid w:val="003C7185"/>
    <w:rsid w:val="003D27F8"/>
    <w:rsid w:val="003F3A47"/>
    <w:rsid w:val="0040428D"/>
    <w:rsid w:val="0043480A"/>
    <w:rsid w:val="00437B5F"/>
    <w:rsid w:val="00440468"/>
    <w:rsid w:val="004509BE"/>
    <w:rsid w:val="0045486D"/>
    <w:rsid w:val="00463DBC"/>
    <w:rsid w:val="004934A8"/>
    <w:rsid w:val="004F0B09"/>
    <w:rsid w:val="00516D6A"/>
    <w:rsid w:val="00523C02"/>
    <w:rsid w:val="00544135"/>
    <w:rsid w:val="005600D7"/>
    <w:rsid w:val="005677D6"/>
    <w:rsid w:val="00573A6E"/>
    <w:rsid w:val="00582E97"/>
    <w:rsid w:val="00587714"/>
    <w:rsid w:val="005C3CD4"/>
    <w:rsid w:val="005D327A"/>
    <w:rsid w:val="0063555A"/>
    <w:rsid w:val="00686885"/>
    <w:rsid w:val="006922AC"/>
    <w:rsid w:val="00697032"/>
    <w:rsid w:val="006B16C1"/>
    <w:rsid w:val="00702D01"/>
    <w:rsid w:val="0074764C"/>
    <w:rsid w:val="00753337"/>
    <w:rsid w:val="00763E81"/>
    <w:rsid w:val="00776965"/>
    <w:rsid w:val="007A4F37"/>
    <w:rsid w:val="007B028B"/>
    <w:rsid w:val="007B6A41"/>
    <w:rsid w:val="007D0F21"/>
    <w:rsid w:val="007D23C6"/>
    <w:rsid w:val="007E36BA"/>
    <w:rsid w:val="007F380D"/>
    <w:rsid w:val="007F4A98"/>
    <w:rsid w:val="0085733F"/>
    <w:rsid w:val="0087691C"/>
    <w:rsid w:val="00893C24"/>
    <w:rsid w:val="008A21F4"/>
    <w:rsid w:val="008D59C5"/>
    <w:rsid w:val="008D618A"/>
    <w:rsid w:val="008E210E"/>
    <w:rsid w:val="008E4B89"/>
    <w:rsid w:val="008F33AD"/>
    <w:rsid w:val="00960E2B"/>
    <w:rsid w:val="00985A65"/>
    <w:rsid w:val="009A31BF"/>
    <w:rsid w:val="009B2459"/>
    <w:rsid w:val="009C4329"/>
    <w:rsid w:val="009C4777"/>
    <w:rsid w:val="009D3C77"/>
    <w:rsid w:val="009D7D63"/>
    <w:rsid w:val="009F419D"/>
    <w:rsid w:val="00A52DBE"/>
    <w:rsid w:val="00A83BE3"/>
    <w:rsid w:val="00AA61EA"/>
    <w:rsid w:val="00AF6BEC"/>
    <w:rsid w:val="00B70DDD"/>
    <w:rsid w:val="00B8296E"/>
    <w:rsid w:val="00B82F43"/>
    <w:rsid w:val="00BA7566"/>
    <w:rsid w:val="00BC481F"/>
    <w:rsid w:val="00BD75C1"/>
    <w:rsid w:val="00C3438D"/>
    <w:rsid w:val="00C62B6C"/>
    <w:rsid w:val="00C72F7D"/>
    <w:rsid w:val="00C81260"/>
    <w:rsid w:val="00CA061B"/>
    <w:rsid w:val="00CD4AED"/>
    <w:rsid w:val="00CD5856"/>
    <w:rsid w:val="00CF0F2E"/>
    <w:rsid w:val="00CF3E82"/>
    <w:rsid w:val="00D54679"/>
    <w:rsid w:val="00D67BAF"/>
    <w:rsid w:val="00D74D8A"/>
    <w:rsid w:val="00DA15A1"/>
    <w:rsid w:val="00DC7639"/>
    <w:rsid w:val="00DF2F32"/>
    <w:rsid w:val="00E1490C"/>
    <w:rsid w:val="00E37122"/>
    <w:rsid w:val="00E85195"/>
    <w:rsid w:val="00EA275E"/>
    <w:rsid w:val="00EE23CE"/>
    <w:rsid w:val="00EE2A9D"/>
    <w:rsid w:val="00F32EA9"/>
    <w:rsid w:val="00F56EBE"/>
    <w:rsid w:val="00F72360"/>
    <w:rsid w:val="00F847BF"/>
    <w:rsid w:val="00F87E88"/>
    <w:rsid w:val="00FA770F"/>
    <w:rsid w:val="00FC776C"/>
    <w:rsid w:val="00FD036B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7"/>
    <o:shapelayout v:ext="edit">
      <o:idmap v:ext="edit" data="1"/>
    </o:shapelayout>
  </w:shapeDefaults>
  <w:decimalSymbol w:val=","/>
  <w:listSeparator w:val=";"/>
  <w14:docId w14:val="41CD8120"/>
  <w15:docId w15:val="{A26B076F-97AA-48A7-A0BE-1E37DAFBC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Ondertitel"/>
    <w:rsid w:val="00CD5856"/>
    <w:rPr>
      <w:b/>
      <w:bCs/>
      <w:sz w:val="48"/>
      <w:szCs w:val="36"/>
    </w:rPr>
  </w:style>
  <w:style w:type="paragraph" w:styleId="Onder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  <w:style w:type="paragraph" w:styleId="Geenafstand">
    <w:name w:val="No Spacing"/>
    <w:uiPriority w:val="1"/>
    <w:qFormat/>
    <w:rsid w:val="000544F6"/>
    <w:rPr>
      <w:rFonts w:ascii="Verdana" w:hAnsi="Verdana" w:cs="Mang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3.xml" Id="rId12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48</ap:Words>
  <ap:Characters>264</ap:Characters>
  <ap:DocSecurity>0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311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2021-09-10T10:11:00.0000000Z</lastPrinted>
  <dcterms:created xsi:type="dcterms:W3CDTF">2014-06-26T12:56:00.0000000Z</dcterms:created>
  <dcterms:modified xsi:type="dcterms:W3CDTF">2021-09-17T08:44:00.0000000Z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M5AfzenderKenmerk">
    <vt:lpwstr/>
  </property>
  <property fmtid="{D5CDD505-2E9C-101B-9397-08002B2CF9AE}" pid="3" name="CM5DatumVerzonden">
    <vt:lpwstr/>
  </property>
  <property fmtid="{D5CDD505-2E9C-101B-9397-08002B2CF9AE}" pid="4" name="CM5DocumentKenmerk">
    <vt:lpwstr>2377379-1006163</vt:lpwstr>
  </property>
  <property fmtid="{D5CDD505-2E9C-101B-9397-08002B2CF9AE}" pid="5" name="OndertekeningFunctie">
    <vt:lpwstr/>
  </property>
  <property fmtid="{D5CDD505-2E9C-101B-9397-08002B2CF9AE}" pid="6" name="OndertekeningNaam">
    <vt:lpwstr/>
  </property>
</Properties>
</file>