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5E02C5" w:rsidTr="00D9561B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44720C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44720C">
            <w:r>
              <w:t>Postbus 20018</w:t>
            </w:r>
          </w:p>
          <w:p w:rsidR="008E3932" w:rsidP="00D9561B" w:rsidRDefault="0044720C">
            <w:r>
              <w:t>2500 EA  DEN HAAG</w:t>
            </w:r>
          </w:p>
        </w:tc>
      </w:tr>
    </w:tbl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5E02C5" w:rsidTr="00FF66F9">
        <w:trPr>
          <w:trHeight w:val="289" w:hRule="exact"/>
        </w:trPr>
        <w:tc>
          <w:tcPr>
            <w:tcW w:w="929" w:type="dxa"/>
          </w:tcPr>
          <w:p w:rsidRPr="00434042" w:rsidR="0005404B" w:rsidP="00FF66F9" w:rsidRDefault="0044720C">
            <w:pPr>
              <w:rPr>
                <w:lang w:eastAsia="en-US"/>
              </w:rPr>
            </w:pPr>
            <w:r>
              <w:rPr>
                <w:lang w:eastAsia="en-US"/>
              </w:rPr>
              <w:t>Datum</w:t>
            </w:r>
          </w:p>
        </w:tc>
        <w:tc>
          <w:tcPr>
            <w:tcW w:w="6581" w:type="dxa"/>
          </w:tcPr>
          <w:p w:rsidRPr="00434042" w:rsidR="0005404B" w:rsidP="00FF66F9" w:rsidRDefault="007C32BA">
            <w:pPr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AD712E">
              <w:rPr>
                <w:lang w:eastAsia="en-US"/>
              </w:rPr>
              <w:t xml:space="preserve"> juli 2021</w:t>
            </w:r>
          </w:p>
        </w:tc>
      </w:tr>
      <w:tr w:rsidR="005E02C5" w:rsidTr="00FF66F9">
        <w:trPr>
          <w:trHeight w:val="368"/>
        </w:trPr>
        <w:tc>
          <w:tcPr>
            <w:tcW w:w="929" w:type="dxa"/>
          </w:tcPr>
          <w:p w:rsidR="0005404B" w:rsidP="00FF66F9" w:rsidRDefault="0044720C">
            <w:pPr>
              <w:rPr>
                <w:lang w:eastAsia="en-US"/>
              </w:rPr>
            </w:pPr>
            <w:r>
              <w:rPr>
                <w:lang w:eastAsia="en-US"/>
              </w:rPr>
              <w:t>Betreft</w:t>
            </w:r>
          </w:p>
        </w:tc>
        <w:tc>
          <w:tcPr>
            <w:tcW w:w="6581" w:type="dxa"/>
          </w:tcPr>
          <w:p w:rsidR="0005404B" w:rsidP="00FF66F9" w:rsidRDefault="007C32BA">
            <w:pPr>
              <w:rPr>
                <w:lang w:eastAsia="en-US"/>
              </w:rPr>
            </w:pPr>
            <w:r w:rsidRPr="007C32BA">
              <w:rPr>
                <w:lang w:eastAsia="en-US"/>
              </w:rPr>
              <w:t>Reactie op het schriftelijk overleg van uw Kamer inzake de beleidsinve</w:t>
            </w:r>
            <w:bookmarkStart w:name="_GoBack" w:id="0"/>
            <w:bookmarkEnd w:id="0"/>
            <w:r w:rsidRPr="007C32BA">
              <w:rPr>
                <w:lang w:eastAsia="en-US"/>
              </w:rPr>
              <w:t>ntarisatie en een herbezinning betreffende het residentieel onderwijs</w:t>
            </w:r>
          </w:p>
        </w:tc>
      </w:tr>
    </w:tbl>
    <w:p w:rsidR="005E02C5" w:rsidRDefault="005E02C5"/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5E02C5" w:rsidTr="00A421A1">
        <w:tc>
          <w:tcPr>
            <w:tcW w:w="2160" w:type="dxa"/>
          </w:tcPr>
          <w:p w:rsidRPr="00F53C9D" w:rsidR="006205C0" w:rsidP="00686AED" w:rsidRDefault="0044720C">
            <w:pPr>
              <w:pStyle w:val="Colofonkop"/>
              <w:framePr w:hSpace="0" w:wrap="auto" w:hAnchor="text" w:vAnchor="margin" w:xAlign="left" w:yAlign="inline"/>
            </w:pPr>
            <w:r>
              <w:t>Kansengelijkheid en Onderwijsondersteuning</w:t>
            </w:r>
          </w:p>
          <w:p w:rsidR="006205C0" w:rsidP="00A421A1" w:rsidRDefault="0044720C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44720C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44720C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44720C">
            <w:pPr>
              <w:pStyle w:val="Huisstijl-Gegeven"/>
              <w:spacing w:after="0"/>
            </w:pPr>
            <w:r>
              <w:t>2500 BJ Den Haag</w:t>
            </w:r>
          </w:p>
          <w:p w:rsidRPr="0044720C" w:rsidR="006205C0" w:rsidP="0044720C" w:rsidRDefault="0044720C">
            <w:pPr>
              <w:pStyle w:val="Huisstijl-Gegeven"/>
              <w:spacing w:after="90"/>
            </w:pPr>
            <w:r>
              <w:t>www.rijksoverheid.nl</w:t>
            </w:r>
          </w:p>
        </w:tc>
      </w:tr>
      <w:tr w:rsidR="005E02C5" w:rsidTr="00A421A1">
        <w:trPr>
          <w:trHeight w:val="200" w:hRule="exact"/>
        </w:trPr>
        <w:tc>
          <w:tcPr>
            <w:tcW w:w="2160" w:type="dxa"/>
          </w:tcPr>
          <w:p w:rsidRPr="00356D2B" w:rsidR="006205C0" w:rsidP="00A421A1" w:rsidRDefault="006205C0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5E02C5" w:rsidTr="00A421A1">
        <w:trPr>
          <w:trHeight w:val="450"/>
        </w:trPr>
        <w:tc>
          <w:tcPr>
            <w:tcW w:w="2160" w:type="dxa"/>
          </w:tcPr>
          <w:p w:rsidR="00F51A76" w:rsidP="00A421A1" w:rsidRDefault="0044720C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FA7882" w:rsidR="006205C0" w:rsidP="00215356" w:rsidRDefault="007C32BA">
            <w:pPr>
              <w:spacing w:line="180" w:lineRule="exact"/>
              <w:rPr>
                <w:sz w:val="13"/>
                <w:szCs w:val="13"/>
              </w:rPr>
            </w:pPr>
            <w:r w:rsidRPr="007C32BA">
              <w:rPr>
                <w:sz w:val="13"/>
                <w:szCs w:val="13"/>
              </w:rPr>
              <w:t>28595059</w:t>
            </w:r>
          </w:p>
        </w:tc>
      </w:tr>
      <w:tr w:rsidR="005E02C5" w:rsidTr="00A421A1">
        <w:trPr>
          <w:trHeight w:val="136"/>
        </w:trPr>
        <w:tc>
          <w:tcPr>
            <w:tcW w:w="2160" w:type="dxa"/>
          </w:tcPr>
          <w:p w:rsidRPr="00E06CD4" w:rsidR="00E91674" w:rsidP="00E210E0" w:rsidRDefault="00E91674">
            <w:pPr>
              <w:tabs>
                <w:tab w:val="left" w:pos="1890"/>
              </w:tabs>
              <w:spacing w:after="92" w:line="180" w:lineRule="exact"/>
              <w:rPr>
                <w:sz w:val="13"/>
                <w:szCs w:val="13"/>
              </w:rPr>
            </w:pPr>
          </w:p>
        </w:tc>
      </w:tr>
      <w:tr w:rsidR="005E02C5" w:rsidTr="00A421A1">
        <w:trPr>
          <w:trHeight w:val="227"/>
        </w:trPr>
        <w:tc>
          <w:tcPr>
            <w:tcW w:w="2160" w:type="dxa"/>
          </w:tcPr>
          <w:p w:rsidRPr="00D74F66" w:rsidR="006205C0" w:rsidP="00A421A1" w:rsidRDefault="006205C0">
            <w:pPr>
              <w:spacing w:after="90" w:line="180" w:lineRule="exact"/>
              <w:rPr>
                <w:sz w:val="13"/>
              </w:rPr>
            </w:pPr>
          </w:p>
        </w:tc>
      </w:tr>
      <w:tr w:rsidR="005E02C5" w:rsidTr="00A421A1">
        <w:trPr>
          <w:trHeight w:val="113"/>
        </w:trPr>
        <w:tc>
          <w:tcPr>
            <w:tcW w:w="2160" w:type="dxa"/>
          </w:tcPr>
          <w:p w:rsidRPr="004302E9" w:rsidR="006205C0" w:rsidP="00A421A1" w:rsidRDefault="006205C0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</w:tbl>
    <w:p w:rsidR="007C32BA" w:rsidP="007C32BA" w:rsidRDefault="007C32BA">
      <w:r>
        <w:t>Hierbij bied ik u de reactie aan op de vragen van de commissie over mijn brief van 21 december 2020 inzake</w:t>
      </w:r>
      <w:r w:rsidRPr="007C32BA">
        <w:t xml:space="preserve"> </w:t>
      </w:r>
      <w:r w:rsidRPr="007C32BA">
        <w:t>de beleidsinventarisatie en een herbezinning betreffende het residentieel onderwijs</w:t>
      </w:r>
      <w:r>
        <w:t xml:space="preserve">. </w:t>
      </w:r>
    </w:p>
    <w:p w:rsidR="007C32BA" w:rsidP="007C32BA" w:rsidRDefault="007C32BA"/>
    <w:p w:rsidRPr="0044720C" w:rsidR="0044720C" w:rsidP="007C32BA" w:rsidRDefault="0044720C">
      <w:pPr>
        <w:rPr>
          <w:u w:val="single"/>
        </w:rPr>
      </w:pPr>
      <w:r w:rsidRPr="0044720C">
        <w:t xml:space="preserve"> </w:t>
      </w:r>
    </w:p>
    <w:p w:rsidRPr="0044720C" w:rsidR="0044720C" w:rsidP="0044720C" w:rsidRDefault="0044720C">
      <w:pPr>
        <w:tabs>
          <w:tab w:val="left" w:pos="5284"/>
        </w:tabs>
      </w:pPr>
    </w:p>
    <w:p w:rsidRPr="0044720C" w:rsidR="0044720C" w:rsidP="0044720C" w:rsidRDefault="0044720C">
      <w:r w:rsidRPr="0044720C">
        <w:t>de minister voor Basis- en Voortgezet Onderwijs en Media,</w:t>
      </w:r>
    </w:p>
    <w:p w:rsidRPr="0044720C" w:rsidR="0044720C" w:rsidP="0044720C" w:rsidRDefault="0044720C"/>
    <w:p w:rsidRPr="0044720C" w:rsidR="0044720C" w:rsidP="0044720C" w:rsidRDefault="0044720C"/>
    <w:p w:rsidRPr="0044720C" w:rsidR="0044720C" w:rsidP="0044720C" w:rsidRDefault="0044720C"/>
    <w:p w:rsidRPr="0044720C" w:rsidR="0044720C" w:rsidP="0044720C" w:rsidRDefault="0044720C">
      <w:pPr>
        <w:rPr>
          <w:lang w:val="en-US"/>
        </w:rPr>
      </w:pPr>
      <w:r w:rsidRPr="0044720C">
        <w:rPr>
          <w:lang w:val="en-US"/>
        </w:rPr>
        <w:t>Arie Slob</w:t>
      </w:r>
    </w:p>
    <w:p w:rsidRPr="0044720C" w:rsidR="0044720C" w:rsidP="0044720C" w:rsidRDefault="0044720C">
      <w:pPr>
        <w:spacing w:line="240" w:lineRule="auto"/>
        <w:rPr>
          <w:szCs w:val="18"/>
        </w:rPr>
      </w:pPr>
    </w:p>
    <w:p w:rsidR="00184B30" w:rsidP="00A60B58" w:rsidRDefault="00184B30"/>
    <w:p w:rsidR="00184B30" w:rsidP="00A60B58" w:rsidRDefault="00184B30"/>
    <w:sectPr w:rsidR="00184B30" w:rsidSect="002F493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2BF" w:rsidRDefault="0044720C">
      <w:pPr>
        <w:spacing w:line="240" w:lineRule="auto"/>
      </w:pPr>
      <w:r>
        <w:separator/>
      </w:r>
    </w:p>
  </w:endnote>
  <w:endnote w:type="continuationSeparator" w:id="0">
    <w:p w:rsidR="000C72BF" w:rsidRDefault="004472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5E02C5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44720C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3630E6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7C32B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5E02C5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44720C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3630E6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7C32BA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2BF" w:rsidRDefault="0044720C">
      <w:pPr>
        <w:spacing w:line="240" w:lineRule="auto"/>
      </w:pPr>
      <w:r>
        <w:separator/>
      </w:r>
    </w:p>
  </w:footnote>
  <w:footnote w:type="continuationSeparator" w:id="0">
    <w:p w:rsidR="000C72BF" w:rsidRDefault="004472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5E02C5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5E02C5" w:rsidTr="003B528D">
      <w:tc>
        <w:tcPr>
          <w:tcW w:w="2160" w:type="dxa"/>
          <w:shd w:val="clear" w:color="auto" w:fill="auto"/>
        </w:tcPr>
        <w:p w:rsidR="002F71BB" w:rsidRPr="000407BB" w:rsidRDefault="0044720C" w:rsidP="005D283A">
          <w:pPr>
            <w:pStyle w:val="Colofonkop"/>
            <w:framePr w:hSpace="0" w:wrap="auto" w:vAnchor="margin" w:hAnchor="text" w:xAlign="left" w:yAlign="inline"/>
          </w:pPr>
          <w:r>
            <w:t>Onze referentie</w:t>
          </w:r>
        </w:p>
      </w:tc>
    </w:tr>
    <w:tr w:rsidR="005E02C5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5D283A" w:rsidRDefault="00582898" w:rsidP="0049501A">
          <w:pPr>
            <w:spacing w:line="180" w:lineRule="exact"/>
            <w:rPr>
              <w:sz w:val="13"/>
              <w:szCs w:val="13"/>
            </w:rPr>
          </w:pPr>
          <w:r w:rsidRPr="00582898">
            <w:rPr>
              <w:sz w:val="13"/>
              <w:szCs w:val="13"/>
            </w:rPr>
            <w:t>28408839</w:t>
          </w: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5E02C5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704845" w:rsidRDefault="0044720C" w:rsidP="0047126E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89419405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83ECA" w:rsidRDefault="00483ECA" w:rsidP="00D037A9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5E02C5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527BD4" w:rsidRPr="00963440" w:rsidRDefault="0044720C" w:rsidP="00210BA3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5E02C5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5E02C5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963440"/>
      </w:tc>
    </w:tr>
    <w:tr w:rsidR="005E02C5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DF844488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646AC3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882B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3EA1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38E5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FEC9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7A9A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1286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B68E6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E24CFD0A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301640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9ADF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43B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BAE8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67C94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4A4F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E4D0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A34A1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4E1B46"/>
    <w:multiLevelType w:val="hybridMultilevel"/>
    <w:tmpl w:val="EDE87E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7D5BAA"/>
    <w:multiLevelType w:val="hybridMultilevel"/>
    <w:tmpl w:val="871E07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4"/>
  </w:num>
  <w:num w:numId="14">
    <w:abstractNumId w:val="12"/>
  </w:num>
  <w:num w:numId="15">
    <w:abstractNumId w:val="15"/>
  </w:num>
  <w:num w:numId="16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CF9"/>
    <w:rsid w:val="00003185"/>
    <w:rsid w:val="00003544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04B"/>
    <w:rsid w:val="0005447D"/>
    <w:rsid w:val="000546DE"/>
    <w:rsid w:val="0006024D"/>
    <w:rsid w:val="00062055"/>
    <w:rsid w:val="00065462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C72BF"/>
    <w:rsid w:val="000D0225"/>
    <w:rsid w:val="000D249E"/>
    <w:rsid w:val="000D6399"/>
    <w:rsid w:val="000E5886"/>
    <w:rsid w:val="000E6621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4B30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2C36"/>
    <w:rsid w:val="001C32EC"/>
    <w:rsid w:val="001C38BD"/>
    <w:rsid w:val="001C4D5A"/>
    <w:rsid w:val="001E0256"/>
    <w:rsid w:val="001E34C6"/>
    <w:rsid w:val="001E5581"/>
    <w:rsid w:val="001F3C70"/>
    <w:rsid w:val="001F3F74"/>
    <w:rsid w:val="00200D88"/>
    <w:rsid w:val="00201C09"/>
    <w:rsid w:val="00201F68"/>
    <w:rsid w:val="00210BA3"/>
    <w:rsid w:val="00212F2A"/>
    <w:rsid w:val="00214F2B"/>
    <w:rsid w:val="00215356"/>
    <w:rsid w:val="00215D8B"/>
    <w:rsid w:val="00217880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28B6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25BD4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56D2B"/>
    <w:rsid w:val="00361A56"/>
    <w:rsid w:val="0036252A"/>
    <w:rsid w:val="003630E6"/>
    <w:rsid w:val="00364D9D"/>
    <w:rsid w:val="00371048"/>
    <w:rsid w:val="0037396C"/>
    <w:rsid w:val="0037421D"/>
    <w:rsid w:val="00374412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B0155"/>
    <w:rsid w:val="003B09DB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5133"/>
    <w:rsid w:val="00407991"/>
    <w:rsid w:val="0041019E"/>
    <w:rsid w:val="00413D48"/>
    <w:rsid w:val="00424A60"/>
    <w:rsid w:val="004302E9"/>
    <w:rsid w:val="00434042"/>
    <w:rsid w:val="00434500"/>
    <w:rsid w:val="00441AC2"/>
    <w:rsid w:val="0044249B"/>
    <w:rsid w:val="004425A7"/>
    <w:rsid w:val="0044605E"/>
    <w:rsid w:val="0044720C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ECA"/>
    <w:rsid w:val="00483F0B"/>
    <w:rsid w:val="0049501A"/>
    <w:rsid w:val="00496319"/>
    <w:rsid w:val="0049657E"/>
    <w:rsid w:val="00497279"/>
    <w:rsid w:val="004A010B"/>
    <w:rsid w:val="004A1BB7"/>
    <w:rsid w:val="004A3186"/>
    <w:rsid w:val="004A419C"/>
    <w:rsid w:val="004A65A5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68E4"/>
    <w:rsid w:val="00577559"/>
    <w:rsid w:val="005819CE"/>
    <w:rsid w:val="00582898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283A"/>
    <w:rsid w:val="005D625B"/>
    <w:rsid w:val="005E02C5"/>
    <w:rsid w:val="005E3322"/>
    <w:rsid w:val="005E436C"/>
    <w:rsid w:val="005E64E2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05C0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86AED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AD6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32BA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1FC6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3932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A65"/>
    <w:rsid w:val="00910DDF"/>
    <w:rsid w:val="00921861"/>
    <w:rsid w:val="00924639"/>
    <w:rsid w:val="0092611E"/>
    <w:rsid w:val="00926F1F"/>
    <w:rsid w:val="00926F4B"/>
    <w:rsid w:val="00930B13"/>
    <w:rsid w:val="00930C09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2F2A"/>
    <w:rsid w:val="00963440"/>
    <w:rsid w:val="009716D8"/>
    <w:rsid w:val="009718F9"/>
    <w:rsid w:val="009724E4"/>
    <w:rsid w:val="00972FB9"/>
    <w:rsid w:val="00975112"/>
    <w:rsid w:val="009812EB"/>
    <w:rsid w:val="00981768"/>
    <w:rsid w:val="009824D3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716F"/>
    <w:rsid w:val="009E3B07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2073"/>
    <w:rsid w:val="00A34AA0"/>
    <w:rsid w:val="00A41FE2"/>
    <w:rsid w:val="00A421A1"/>
    <w:rsid w:val="00A46FEF"/>
    <w:rsid w:val="00A47948"/>
    <w:rsid w:val="00A50CF6"/>
    <w:rsid w:val="00A51C81"/>
    <w:rsid w:val="00A56850"/>
    <w:rsid w:val="00A56946"/>
    <w:rsid w:val="00A604D3"/>
    <w:rsid w:val="00A60B58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12E"/>
    <w:rsid w:val="00AD7608"/>
    <w:rsid w:val="00AE013D"/>
    <w:rsid w:val="00AE11B7"/>
    <w:rsid w:val="00AE18BA"/>
    <w:rsid w:val="00AE7130"/>
    <w:rsid w:val="00AE7F68"/>
    <w:rsid w:val="00AF2321"/>
    <w:rsid w:val="00AF4906"/>
    <w:rsid w:val="00AF52F6"/>
    <w:rsid w:val="00AF7237"/>
    <w:rsid w:val="00B0043A"/>
    <w:rsid w:val="00B00D75"/>
    <w:rsid w:val="00B0398F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36EBB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76053"/>
    <w:rsid w:val="00B80DB6"/>
    <w:rsid w:val="00B81AD2"/>
    <w:rsid w:val="00B81AEC"/>
    <w:rsid w:val="00B85A66"/>
    <w:rsid w:val="00B85ED4"/>
    <w:rsid w:val="00B85F07"/>
    <w:rsid w:val="00B91CFC"/>
    <w:rsid w:val="00B93893"/>
    <w:rsid w:val="00BA439D"/>
    <w:rsid w:val="00BA7E0A"/>
    <w:rsid w:val="00BB61B0"/>
    <w:rsid w:val="00BC0D9E"/>
    <w:rsid w:val="00BC3B53"/>
    <w:rsid w:val="00BC3B96"/>
    <w:rsid w:val="00BC4AE3"/>
    <w:rsid w:val="00BC5B28"/>
    <w:rsid w:val="00BC7264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35878"/>
    <w:rsid w:val="00C4015B"/>
    <w:rsid w:val="00C4044E"/>
    <w:rsid w:val="00C40C60"/>
    <w:rsid w:val="00C44487"/>
    <w:rsid w:val="00C47F04"/>
    <w:rsid w:val="00C50E87"/>
    <w:rsid w:val="00C5258E"/>
    <w:rsid w:val="00C5333A"/>
    <w:rsid w:val="00C53BD7"/>
    <w:rsid w:val="00C55923"/>
    <w:rsid w:val="00C619A7"/>
    <w:rsid w:val="00C64E34"/>
    <w:rsid w:val="00C6545E"/>
    <w:rsid w:val="00C7097A"/>
    <w:rsid w:val="00C736E8"/>
    <w:rsid w:val="00C73D5F"/>
    <w:rsid w:val="00C82662"/>
    <w:rsid w:val="00C965EF"/>
    <w:rsid w:val="00C97C80"/>
    <w:rsid w:val="00CA1D00"/>
    <w:rsid w:val="00CA35E4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4E63"/>
    <w:rsid w:val="00CE5055"/>
    <w:rsid w:val="00CE6426"/>
    <w:rsid w:val="00CF053F"/>
    <w:rsid w:val="00CF1A17"/>
    <w:rsid w:val="00CF377E"/>
    <w:rsid w:val="00D0140D"/>
    <w:rsid w:val="00D01C92"/>
    <w:rsid w:val="00D030AB"/>
    <w:rsid w:val="00D037A9"/>
    <w:rsid w:val="00D0609E"/>
    <w:rsid w:val="00D078E1"/>
    <w:rsid w:val="00D100E9"/>
    <w:rsid w:val="00D144BB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4599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4F66"/>
    <w:rsid w:val="00D75B3F"/>
    <w:rsid w:val="00D77870"/>
    <w:rsid w:val="00D80977"/>
    <w:rsid w:val="00D80CCE"/>
    <w:rsid w:val="00D849AF"/>
    <w:rsid w:val="00D86CC6"/>
    <w:rsid w:val="00D86EEA"/>
    <w:rsid w:val="00D87D03"/>
    <w:rsid w:val="00D93170"/>
    <w:rsid w:val="00D9561B"/>
    <w:rsid w:val="00D95C88"/>
    <w:rsid w:val="00D97B2E"/>
    <w:rsid w:val="00DA1BA1"/>
    <w:rsid w:val="00DA241E"/>
    <w:rsid w:val="00DA26C1"/>
    <w:rsid w:val="00DA51B5"/>
    <w:rsid w:val="00DB36FE"/>
    <w:rsid w:val="00DB38E3"/>
    <w:rsid w:val="00DB533A"/>
    <w:rsid w:val="00DB6307"/>
    <w:rsid w:val="00DC18F3"/>
    <w:rsid w:val="00DC2443"/>
    <w:rsid w:val="00DC691C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34B"/>
    <w:rsid w:val="00DF543A"/>
    <w:rsid w:val="00DF54D9"/>
    <w:rsid w:val="00DF63F3"/>
    <w:rsid w:val="00DF7283"/>
    <w:rsid w:val="00E01A59"/>
    <w:rsid w:val="00E0622C"/>
    <w:rsid w:val="00E0675E"/>
    <w:rsid w:val="00E06CD4"/>
    <w:rsid w:val="00E10DC6"/>
    <w:rsid w:val="00E11F8E"/>
    <w:rsid w:val="00E13D95"/>
    <w:rsid w:val="00E14AA3"/>
    <w:rsid w:val="00E15881"/>
    <w:rsid w:val="00E16A8F"/>
    <w:rsid w:val="00E17CA2"/>
    <w:rsid w:val="00E20C25"/>
    <w:rsid w:val="00E210E0"/>
    <w:rsid w:val="00E21DE3"/>
    <w:rsid w:val="00E233D5"/>
    <w:rsid w:val="00E307D1"/>
    <w:rsid w:val="00E35710"/>
    <w:rsid w:val="00E35CF4"/>
    <w:rsid w:val="00E3690A"/>
    <w:rsid w:val="00E3731D"/>
    <w:rsid w:val="00E37811"/>
    <w:rsid w:val="00E468E4"/>
    <w:rsid w:val="00E51469"/>
    <w:rsid w:val="00E54114"/>
    <w:rsid w:val="00E554B7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674"/>
    <w:rsid w:val="00E91B40"/>
    <w:rsid w:val="00E91F7C"/>
    <w:rsid w:val="00E94D82"/>
    <w:rsid w:val="00E972A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1A76"/>
    <w:rsid w:val="00F53862"/>
    <w:rsid w:val="00F53C9D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A7882"/>
    <w:rsid w:val="00FB06ED"/>
    <w:rsid w:val="00FC08A4"/>
    <w:rsid w:val="00FC202F"/>
    <w:rsid w:val="00FC3165"/>
    <w:rsid w:val="00FC36AB"/>
    <w:rsid w:val="00FC4300"/>
    <w:rsid w:val="00FC5DDD"/>
    <w:rsid w:val="00FC7F66"/>
    <w:rsid w:val="00FD5776"/>
    <w:rsid w:val="00FD6A55"/>
    <w:rsid w:val="00FD6CF9"/>
    <w:rsid w:val="00FE1CB6"/>
    <w:rsid w:val="00FE486B"/>
    <w:rsid w:val="00FE4F08"/>
    <w:rsid w:val="00FF192E"/>
    <w:rsid w:val="00FF3C8D"/>
    <w:rsid w:val="00FF66F9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0C59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semiHidden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rsid w:val="00CA35E4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D51F76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BC1830"/>
    <w:rPr>
      <w:rFonts w:ascii="Tahoma" w:hAnsi="Tahoma" w:cs="Tahoma"/>
      <w:sz w:val="16"/>
      <w:szCs w:val="16"/>
      <w:lang w:val="nl-NL" w:eastAsia="nl-NL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tabs>
        <w:tab w:val="num" w:pos="227"/>
      </w:tabs>
      <w:ind w:left="227" w:hanging="227"/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tabs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uiPriority w:val="99"/>
    <w:rsid w:val="00215356"/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character" w:styleId="Voetnootmarkering">
    <w:name w:val="footnote reference"/>
    <w:basedOn w:val="Standaardalinea-lettertype"/>
    <w:uiPriority w:val="99"/>
    <w:rsid w:val="00447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95</ap:Words>
  <ap:Characters>586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680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keywords/>
  <lastModifiedBy/>
  <revision/>
  <lastPrinted>2021-07-02T15:06:00.0000000Z</lastPrinted>
  <dcterms:created xsi:type="dcterms:W3CDTF">2021-07-09T15:57:00.0000000Z</dcterms:created>
  <dcterms:modified xsi:type="dcterms:W3CDTF">2021-07-09T15:57:00.0000000Z</dcterms:modified>
  <dc:description>------------------------</dc:description>
  <dc:subject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o203zaa</vt:lpwstr>
  </property>
  <property fmtid="{D5CDD505-2E9C-101B-9397-08002B2CF9AE}" pid="3" name="Author">
    <vt:lpwstr>o203zaa</vt:lpwstr>
  </property>
  <property fmtid="{D5CDD505-2E9C-101B-9397-08002B2CF9AE}" pid="4" name="cs_objectid">
    <vt:lpwstr>28408839</vt:lpwstr>
  </property>
  <property fmtid="{D5CDD505-2E9C-101B-9397-08002B2CF9AE}" pid="5" name="E-doc documentnummer">
    <vt:lpwstr> </vt:lpwstr>
  </property>
  <property fmtid="{D5CDD505-2E9C-101B-9397-08002B2CF9AE}" pid="6" name="Header">
    <vt:lpwstr>Brief (Nederlands)</vt:lpwstr>
  </property>
  <property fmtid="{D5CDD505-2E9C-101B-9397-08002B2CF9AE}" pid="7" name="HeaderId">
    <vt:lpwstr>7211C1274F7C45348662797CA070226C</vt:lpwstr>
  </property>
  <property fmtid="{D5CDD505-2E9C-101B-9397-08002B2CF9AE}" pid="8" name="ocw_betreft">
    <vt:lpwstr>Commissiebrief inzake bekostiging praktijkonderwijs</vt:lpwstr>
  </property>
  <property fmtid="{D5CDD505-2E9C-101B-9397-08002B2CF9AE}" pid="9" name="ocw_directie">
    <vt:lpwstr>KenO/GIO</vt:lpwstr>
  </property>
  <property fmtid="{D5CDD505-2E9C-101B-9397-08002B2CF9AE}" pid="10" name="sjabloon.edocs.documenttype">
    <vt:lpwstr>BRIEF</vt:lpwstr>
  </property>
  <property fmtid="{D5CDD505-2E9C-101B-9397-08002B2CF9AE}" pid="11" name="sjabloon.edocs.richting">
    <vt:lpwstr>UITGAAND</vt:lpwstr>
  </property>
  <property fmtid="{D5CDD505-2E9C-101B-9397-08002B2CF9AE}" pid="12" name="Template">
    <vt:lpwstr>Antwoord vragen Vaste Commissie</vt:lpwstr>
  </property>
  <property fmtid="{D5CDD505-2E9C-101B-9397-08002B2CF9AE}" pid="13" name="TemplateId">
    <vt:lpwstr>4DBF1095FF6849FB957BE0CBAC2AD1EA</vt:lpwstr>
  </property>
  <property fmtid="{D5CDD505-2E9C-101B-9397-08002B2CF9AE}" pid="14" name="Typist">
    <vt:lpwstr>o203zaa</vt:lpwstr>
  </property>
</Properties>
</file>