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C60675" w:rsidTr="00E604AA">
        <w:trPr>
          <w:trHeight w:val="1514"/>
        </w:trPr>
        <w:tc>
          <w:tcPr>
            <w:tcW w:w="7522" w:type="dxa"/>
            <w:tcBorders>
              <w:top w:val="nil"/>
              <w:left w:val="nil"/>
              <w:bottom w:val="nil"/>
              <w:right w:val="nil"/>
            </w:tcBorders>
            <w:tcMar>
              <w:left w:w="0" w:type="dxa"/>
              <w:right w:w="0" w:type="dxa"/>
            </w:tcMar>
          </w:tcPr>
          <w:p w:rsidR="00DF551C" w:rsidP="00AD6348" w:rsidRDefault="00DF551C"/>
          <w:p w:rsidR="00E5068B" w:rsidP="00E5068B" w:rsidRDefault="00E5068B">
            <w:r>
              <w:t>De Voorzitter van de Tweede Kamer der Staten-Generaal</w:t>
            </w:r>
          </w:p>
          <w:p w:rsidR="00E5068B" w:rsidP="00E5068B" w:rsidRDefault="00E5068B">
            <w:r>
              <w:t>Postbus 20018</w:t>
            </w:r>
          </w:p>
          <w:p w:rsidR="00650C9D" w:rsidP="00E5068B" w:rsidRDefault="00E5068B">
            <w:r>
              <w:t>2500 EA  DEN HAAG</w:t>
            </w:r>
          </w:p>
          <w:p w:rsidRPr="00650C9D" w:rsidR="001475E9" w:rsidP="00650C9D" w:rsidRDefault="007F7207">
            <w:r w:rsidRPr="007F7207">
              <w:t xml:space="preserve"> </w:t>
            </w:r>
          </w:p>
          <w:p w:rsidRPr="007F7207" w:rsidR="007F7207" w:rsidP="007F7207" w:rsidRDefault="003F573F">
            <w:r>
              <w:t xml:space="preserve"> </w:t>
            </w:r>
            <w:r w:rsidR="00594F5F">
              <w:t xml:space="preserve"> </w:t>
            </w:r>
          </w:p>
        </w:tc>
      </w:tr>
    </w:tbl>
    <w:p w:rsidR="00C60675" w:rsidRDefault="00C60675"/>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C60675" w:rsidTr="00556757">
        <w:trPr>
          <w:trHeight w:val="284" w:hRule="exact"/>
        </w:trPr>
        <w:tc>
          <w:tcPr>
            <w:tcW w:w="929" w:type="dxa"/>
            <w:hideMark/>
          </w:tcPr>
          <w:p w:rsidR="00556757" w:rsidRDefault="00594F5F">
            <w:r>
              <w:t>Datum</w:t>
            </w:r>
          </w:p>
        </w:tc>
        <w:tc>
          <w:tcPr>
            <w:tcW w:w="6581" w:type="dxa"/>
            <w:hideMark/>
          </w:tcPr>
          <w:p w:rsidR="00556757" w:rsidRDefault="00AB7FA8">
            <w:pPr>
              <w:tabs>
                <w:tab w:val="center" w:pos="3290"/>
              </w:tabs>
            </w:pPr>
            <w:r>
              <w:t>21 juni 2021</w:t>
            </w:r>
            <w:r w:rsidR="00594F5F">
              <w:tab/>
            </w:r>
          </w:p>
        </w:tc>
      </w:tr>
      <w:tr w:rsidR="00C60675" w:rsidTr="00556757">
        <w:trPr>
          <w:trHeight w:val="369"/>
        </w:trPr>
        <w:tc>
          <w:tcPr>
            <w:tcW w:w="929" w:type="dxa"/>
            <w:hideMark/>
          </w:tcPr>
          <w:p w:rsidR="00556757" w:rsidRDefault="00594F5F">
            <w:bookmarkStart w:name="_GoBack" w:colFirst="1" w:colLast="1" w:id="0"/>
            <w:r>
              <w:t>Betreft</w:t>
            </w:r>
          </w:p>
        </w:tc>
        <w:tc>
          <w:tcPr>
            <w:tcW w:w="6581" w:type="dxa"/>
            <w:hideMark/>
          </w:tcPr>
          <w:p w:rsidR="00556757" w:rsidP="007661C9" w:rsidRDefault="00E5068B">
            <w:r>
              <w:t xml:space="preserve">Voorstel van wet tot </w:t>
            </w:r>
            <w:r w:rsidR="00594F5F">
              <w:t>wijziging van de Algemene wet erkenning EU-beroepskwalificaties en de Wet op de architectentitel in verband met aanvullende implementatie van Richtlijn 2005/36/EG van het Europees Parlement en de Raad van 7 september 2005 betreffende de erkenning van beroepskwalificaties (</w:t>
            </w:r>
            <w:proofErr w:type="spellStart"/>
            <w:r w:rsidR="00594F5F">
              <w:t>PbEU</w:t>
            </w:r>
            <w:proofErr w:type="spellEnd"/>
            <w:r w:rsidR="00594F5F">
              <w:t xml:space="preserve"> 2005, L 255) en Richtlijn 2011/98/EU van het Europees Parlement en de Raad van 13 december 2011 betreffende één enkele aanvraagprocedure voor een gecombineerde vergunning voor onderdanen van derde landen om te verblijven en te werken op het grondgebied van een lidstaat, alsmede inzake een gemeenschappelijk pakket rechten voor werknemers uit derde landen die legaal in een lidstaat verblijven (</w:t>
            </w:r>
            <w:proofErr w:type="spellStart"/>
            <w:r w:rsidR="00594F5F">
              <w:t>PbEU</w:t>
            </w:r>
            <w:proofErr w:type="spellEnd"/>
            <w:r w:rsidR="00594F5F">
              <w:t xml:space="preserve"> 2011, L 343) </w:t>
            </w:r>
          </w:p>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E5068B" w:rsidR="00C60675" w:rsidTr="00151402">
        <w:tc>
          <w:tcPr>
            <w:tcW w:w="2160" w:type="dxa"/>
          </w:tcPr>
          <w:bookmarkEnd w:id="0"/>
          <w:p w:rsidR="00D57D9F" w:rsidP="0022432C" w:rsidRDefault="00594F5F">
            <w:pPr>
              <w:spacing w:line="180" w:lineRule="atLeast"/>
              <w:rPr>
                <w:b/>
                <w:sz w:val="13"/>
                <w:szCs w:val="13"/>
              </w:rPr>
            </w:pPr>
            <w:r>
              <w:rPr>
                <w:b/>
                <w:sz w:val="13"/>
                <w:szCs w:val="13"/>
              </w:rPr>
              <w:t>Wetgeving en Juridische Zaken</w:t>
            </w:r>
          </w:p>
          <w:p w:rsidRPr="00151402" w:rsidR="00151402" w:rsidP="0022432C" w:rsidRDefault="00594F5F">
            <w:pPr>
              <w:pStyle w:val="Huisstijl-Gegeven"/>
              <w:spacing w:after="0"/>
            </w:pPr>
            <w:r>
              <w:t xml:space="preserve">Rijnstraat 50 </w:t>
            </w:r>
          </w:p>
          <w:p w:rsidR="004425A7" w:rsidP="00E972A2" w:rsidRDefault="00594F5F">
            <w:pPr>
              <w:pStyle w:val="Huisstijl-Gegeven"/>
              <w:spacing w:after="0"/>
            </w:pPr>
            <w:r>
              <w:t>Den Haag</w:t>
            </w:r>
          </w:p>
          <w:p w:rsidR="004425A7" w:rsidP="00E972A2" w:rsidRDefault="00594F5F">
            <w:pPr>
              <w:pStyle w:val="Huisstijl-Gegeven"/>
              <w:spacing w:after="0"/>
            </w:pPr>
            <w:r>
              <w:t>Postbus 16375</w:t>
            </w:r>
          </w:p>
          <w:p w:rsidR="004425A7" w:rsidP="00E972A2" w:rsidRDefault="00594F5F">
            <w:pPr>
              <w:pStyle w:val="Huisstijl-Gegeven"/>
              <w:spacing w:after="0"/>
            </w:pPr>
            <w:r>
              <w:t>2500 BJ Den Haag</w:t>
            </w:r>
          </w:p>
          <w:p w:rsidRPr="00E5068B" w:rsidR="004425A7" w:rsidP="00E972A2" w:rsidRDefault="00594F5F">
            <w:pPr>
              <w:pStyle w:val="Huisstijl-Gegeven"/>
              <w:spacing w:after="90"/>
              <w:rPr>
                <w:lang w:val="en-US"/>
              </w:rPr>
            </w:pPr>
            <w:r w:rsidRPr="00E5068B">
              <w:rPr>
                <w:lang w:val="en-US"/>
              </w:rPr>
              <w:t>www.rijksoverheid.nl</w:t>
            </w:r>
          </w:p>
          <w:p w:rsidRPr="00E5068B" w:rsidR="00D57D9F" w:rsidP="00D33E17" w:rsidRDefault="00D57D9F">
            <w:pPr>
              <w:spacing w:line="180" w:lineRule="exact"/>
              <w:rPr>
                <w:sz w:val="13"/>
                <w:szCs w:val="13"/>
                <w:lang w:val="en-US"/>
              </w:rPr>
            </w:pPr>
          </w:p>
        </w:tc>
      </w:tr>
      <w:tr w:rsidR="00C60675" w:rsidTr="00151402">
        <w:trPr>
          <w:trHeight w:val="450"/>
        </w:trPr>
        <w:tc>
          <w:tcPr>
            <w:tcW w:w="2160" w:type="dxa"/>
          </w:tcPr>
          <w:p w:rsidR="00D57D9F" w:rsidP="00CC0BAE" w:rsidRDefault="00594F5F">
            <w:pPr>
              <w:rPr>
                <w:b/>
                <w:sz w:val="13"/>
                <w:szCs w:val="13"/>
              </w:rPr>
            </w:pPr>
            <w:r w:rsidRPr="00C54BBA">
              <w:rPr>
                <w:b/>
                <w:sz w:val="13"/>
                <w:szCs w:val="13"/>
              </w:rPr>
              <w:t>Onze referentie</w:t>
            </w:r>
          </w:p>
          <w:p w:rsidRPr="00D74F66" w:rsidR="00D57D9F" w:rsidP="00567339" w:rsidRDefault="00E5068B">
            <w:pPr>
              <w:tabs>
                <w:tab w:val="center" w:pos="1080"/>
              </w:tabs>
              <w:spacing w:line="180" w:lineRule="exact"/>
              <w:rPr>
                <w:sz w:val="13"/>
                <w:szCs w:val="13"/>
              </w:rPr>
            </w:pPr>
            <w:r>
              <w:rPr>
                <w:sz w:val="13"/>
                <w:szCs w:val="13"/>
              </w:rPr>
              <w:t>WJZ/</w:t>
            </w:r>
            <w:r w:rsidR="00594F5F">
              <w:rPr>
                <w:sz w:val="13"/>
                <w:szCs w:val="13"/>
              </w:rPr>
              <w:t>28389812(12452)</w:t>
            </w:r>
          </w:p>
        </w:tc>
      </w:tr>
      <w:tr w:rsidR="00C60675" w:rsidTr="00151402">
        <w:trPr>
          <w:trHeight w:val="113"/>
        </w:trPr>
        <w:tc>
          <w:tcPr>
            <w:tcW w:w="2160" w:type="dxa"/>
          </w:tcPr>
          <w:p w:rsidRPr="00D86CC6" w:rsidR="00D57D9F" w:rsidP="00D33E17" w:rsidRDefault="00D57D9F">
            <w:pPr>
              <w:spacing w:line="180" w:lineRule="exact"/>
              <w:rPr>
                <w:sz w:val="13"/>
                <w:szCs w:val="13"/>
              </w:rPr>
            </w:pPr>
          </w:p>
        </w:tc>
      </w:tr>
      <w:tr w:rsidR="00C60675" w:rsidTr="00151402">
        <w:trPr>
          <w:trHeight w:val="222"/>
        </w:trPr>
        <w:tc>
          <w:tcPr>
            <w:tcW w:w="2160" w:type="dxa"/>
          </w:tcPr>
          <w:p w:rsidRPr="0068461A" w:rsidR="00D57D9F" w:rsidP="00CC0BAE" w:rsidRDefault="00D57D9F">
            <w:pPr>
              <w:spacing w:before="90" w:line="180" w:lineRule="exact"/>
              <w:rPr>
                <w:i/>
                <w:sz w:val="13"/>
                <w:szCs w:val="13"/>
              </w:rPr>
            </w:pPr>
          </w:p>
        </w:tc>
      </w:tr>
    </w:tbl>
    <w:p w:rsidR="00B23742" w:rsidP="003A7160" w:rsidRDefault="00B23742"/>
    <w:p w:rsidR="00D342F4" w:rsidP="003A7160" w:rsidRDefault="00D342F4"/>
    <w:p w:rsidR="00D342F4" w:rsidP="003A7160" w:rsidRDefault="00D342F4"/>
    <w:p w:rsidR="00E5068B" w:rsidP="00E5068B" w:rsidRDefault="00E5068B">
      <w:pPr>
        <w:pStyle w:val="standaard-tekst"/>
        <w:rPr>
          <w:lang w:val="nl-NL"/>
        </w:rPr>
      </w:pPr>
      <w:r w:rsidRPr="008E023C">
        <w:rPr>
          <w:lang w:val="nl-NL"/>
        </w:rPr>
        <w:t>Hierbij bied ik u aan</w:t>
      </w:r>
      <w:r>
        <w:rPr>
          <w:lang w:val="nl-NL"/>
        </w:rPr>
        <w:t xml:space="preserve"> de nota naar aanleiding van het verslag inzake het bovengenoemde voorstel.</w:t>
      </w:r>
    </w:p>
    <w:p w:rsidRPr="008E023C" w:rsidR="00E5068B" w:rsidP="00E5068B" w:rsidRDefault="00E5068B">
      <w:pPr>
        <w:pStyle w:val="standaard-tekst"/>
        <w:rPr>
          <w:lang w:val="nl-NL"/>
        </w:rPr>
      </w:pPr>
    </w:p>
    <w:p w:rsidRPr="008E023C" w:rsidR="00E5068B" w:rsidP="00E5068B" w:rsidRDefault="00E5068B">
      <w:pPr>
        <w:pStyle w:val="standaard-tekst"/>
        <w:rPr>
          <w:lang w:val="nl-NL"/>
        </w:rPr>
      </w:pPr>
      <w:r w:rsidRPr="008E023C">
        <w:rPr>
          <w:lang w:val="nl-NL"/>
        </w:rPr>
        <w:t> </w:t>
      </w:r>
    </w:p>
    <w:p w:rsidRPr="008E023C" w:rsidR="00E5068B" w:rsidP="00E5068B" w:rsidRDefault="00E5068B">
      <w:pPr>
        <w:pStyle w:val="standaard-tekst"/>
        <w:rPr>
          <w:lang w:val="nl-NL"/>
        </w:rPr>
      </w:pPr>
      <w:r>
        <w:rPr>
          <w:lang w:val="nl-NL"/>
        </w:rPr>
        <w:t>De M</w:t>
      </w:r>
      <w:r w:rsidRPr="008E023C">
        <w:rPr>
          <w:lang w:val="nl-NL"/>
        </w:rPr>
        <w:t xml:space="preserve">inister van Onderwijs, Cultuur en Wetenschap, </w:t>
      </w:r>
    </w:p>
    <w:p w:rsidR="00530470" w:rsidP="003A64ED" w:rsidRDefault="00530470">
      <w:pPr>
        <w:rPr>
          <w:szCs w:val="20"/>
        </w:rPr>
      </w:pPr>
    </w:p>
    <w:p w:rsidR="00530470" w:rsidP="003A64ED" w:rsidRDefault="00530470">
      <w:pPr>
        <w:rPr>
          <w:szCs w:val="20"/>
        </w:rPr>
      </w:pPr>
    </w:p>
    <w:p w:rsidR="00530470" w:rsidP="003A64ED" w:rsidRDefault="00530470">
      <w:pPr>
        <w:rPr>
          <w:szCs w:val="20"/>
        </w:rPr>
      </w:pPr>
    </w:p>
    <w:p w:rsidR="00E5068B" w:rsidP="003A64ED" w:rsidRDefault="00E5068B">
      <w:pPr>
        <w:rPr>
          <w:szCs w:val="20"/>
        </w:rPr>
      </w:pPr>
    </w:p>
    <w:p w:rsidR="00E5068B" w:rsidP="003A64ED" w:rsidRDefault="00E5068B">
      <w:pPr>
        <w:rPr>
          <w:szCs w:val="20"/>
        </w:rPr>
      </w:pPr>
    </w:p>
    <w:p w:rsidR="00E5068B" w:rsidP="003A64ED" w:rsidRDefault="00E5068B">
      <w:pPr>
        <w:rPr>
          <w:szCs w:val="20"/>
        </w:rPr>
      </w:pPr>
    </w:p>
    <w:p w:rsidRPr="004B4901" w:rsidR="00530470" w:rsidP="003A64ED" w:rsidRDefault="00594F5F">
      <w:pPr>
        <w:pStyle w:val="standaard-tekst"/>
        <w:rPr>
          <w:sz w:val="18"/>
          <w:szCs w:val="18"/>
        </w:rPr>
      </w:pPr>
      <w:r w:rsidRPr="00D20C0E">
        <w:rPr>
          <w:sz w:val="18"/>
          <w:szCs w:val="18"/>
        </w:rPr>
        <w:t xml:space="preserve">Ingrid van </w:t>
      </w:r>
      <w:proofErr w:type="spellStart"/>
      <w:r w:rsidRPr="00D20C0E">
        <w:rPr>
          <w:sz w:val="18"/>
          <w:szCs w:val="18"/>
        </w:rPr>
        <w:t>Engelshoven</w:t>
      </w:r>
      <w:proofErr w:type="spellEnd"/>
    </w:p>
    <w:sectPr w:rsidRPr="004B4901" w:rsidR="00530470" w:rsidSect="002F493B">
      <w:headerReference w:type="default" r:id="rId7"/>
      <w:footerReference w:type="default" r:id="rId8"/>
      <w:headerReference w:type="first" r:id="rId9"/>
      <w:footerReference w:type="first" r:id="rId10"/>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DC9" w:rsidRDefault="00594F5F">
      <w:pPr>
        <w:spacing w:line="240" w:lineRule="auto"/>
      </w:pPr>
      <w:r>
        <w:separator/>
      </w:r>
    </w:p>
  </w:endnote>
  <w:endnote w:type="continuationSeparator" w:id="0">
    <w:p w:rsidR="00004DC9" w:rsidRDefault="00594F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C60675"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594F5F" w:rsidP="002F258D">
          <w:pPr>
            <w:pStyle w:val="Huisstijl-Gegeven"/>
            <w:rPr>
              <w:szCs w:val="13"/>
            </w:rPr>
          </w:pPr>
          <w: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941B8C">
            <w:rPr>
              <w:szCs w:val="13"/>
            </w:rPr>
            <w:t>2</w:t>
          </w:r>
          <w:r w:rsidRPr="004C7E1D">
            <w:rPr>
              <w:szCs w:val="13"/>
            </w:rPr>
            <w:fldChar w:fldCharType="end"/>
          </w:r>
          <w:r w:rsidRPr="004C7E1D">
            <w:rPr>
              <w:szCs w:val="13"/>
            </w:rPr>
            <w:t xml:space="preserve"> </w:t>
          </w:r>
          <w: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941B8C">
            <w:rPr>
              <w:szCs w:val="13"/>
            </w:rPr>
            <w:t>2</w:t>
          </w:r>
          <w:r w:rsidRPr="004C7E1D">
            <w:rPr>
              <w:szCs w:val="13"/>
            </w:rPr>
            <w:fldChar w:fldCharType="end"/>
          </w:r>
        </w:p>
      </w:tc>
    </w:tr>
  </w:tbl>
  <w:p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69" w:type="dxa"/>
      <w:tblLook w:val="01E0" w:firstRow="1" w:lastRow="1" w:firstColumn="1" w:lastColumn="1" w:noHBand="0" w:noVBand="0"/>
    </w:tblPr>
    <w:tblGrid>
      <w:gridCol w:w="7709"/>
      <w:gridCol w:w="2060"/>
    </w:tblGrid>
    <w:tr w:rsidR="00C60675"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594F5F" w:rsidP="0026686B">
          <w:pPr>
            <w:pStyle w:val="Huisstijl-Gegeven"/>
            <w:rPr>
              <w:szCs w:val="13"/>
            </w:rPr>
          </w:pPr>
          <w: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941B8C">
            <w:rPr>
              <w:szCs w:val="13"/>
            </w:rPr>
            <w:t>1</w:t>
          </w:r>
          <w:r w:rsidRPr="004C7E1D">
            <w:rPr>
              <w:szCs w:val="13"/>
            </w:rPr>
            <w:fldChar w:fldCharType="end"/>
          </w:r>
          <w:r w:rsidRPr="004C7E1D">
            <w:rPr>
              <w:szCs w:val="13"/>
            </w:rPr>
            <w:t xml:space="preserve"> </w:t>
          </w:r>
          <w: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AB7FA8">
            <w:rPr>
              <w:szCs w:val="13"/>
            </w:rPr>
            <w:t>1</w:t>
          </w:r>
          <w:r w:rsidRPr="004C7E1D">
            <w:rPr>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DC9" w:rsidRDefault="00594F5F">
      <w:pPr>
        <w:spacing w:line="240" w:lineRule="auto"/>
      </w:pPr>
      <w:r>
        <w:separator/>
      </w:r>
    </w:p>
  </w:footnote>
  <w:footnote w:type="continuationSeparator" w:id="0">
    <w:p w:rsidR="00004DC9" w:rsidRDefault="00594F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518" w:type="dxa"/>
      <w:tblLayout w:type="fixed"/>
      <w:tblCellMar>
        <w:left w:w="0" w:type="dxa"/>
        <w:right w:w="0" w:type="dxa"/>
      </w:tblCellMar>
      <w:tblLook w:val="0000" w:firstRow="0" w:lastRow="0" w:firstColumn="0" w:lastColumn="0" w:noHBand="0" w:noVBand="0"/>
    </w:tblPr>
    <w:tblGrid>
      <w:gridCol w:w="7518"/>
    </w:tblGrid>
    <w:tr w:rsidR="00C60675"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C60675" w:rsidTr="003B528D">
      <w:tc>
        <w:tcPr>
          <w:tcW w:w="2160" w:type="dxa"/>
          <w:shd w:val="clear" w:color="auto" w:fill="auto"/>
        </w:tcPr>
        <w:p w:rsidR="00FF7D29" w:rsidRPr="002F71BB" w:rsidRDefault="00594F5F" w:rsidP="006C2093">
          <w:pPr>
            <w:rPr>
              <w:b/>
              <w:sz w:val="13"/>
              <w:szCs w:val="13"/>
            </w:rPr>
          </w:pPr>
          <w:r w:rsidRPr="0052042A">
            <w:rPr>
              <w:b/>
              <w:sz w:val="13"/>
              <w:szCs w:val="13"/>
            </w:rPr>
            <w:t>Onze referentie</w:t>
          </w:r>
        </w:p>
        <w:p w:rsidR="002F71BB" w:rsidRPr="000407BB" w:rsidRDefault="008F6AD7" w:rsidP="008F6AD7">
          <w:pPr>
            <w:spacing w:after="90" w:line="180" w:lineRule="exact"/>
            <w:rPr>
              <w:sz w:val="13"/>
              <w:szCs w:val="13"/>
            </w:rPr>
          </w:pPr>
          <w:r w:rsidRPr="000407BB">
            <w:rPr>
              <w:sz w:val="13"/>
              <w:szCs w:val="13"/>
            </w:rPr>
            <w:t xml:space="preserve"> </w:t>
          </w:r>
        </w:p>
      </w:tc>
    </w:tr>
    <w:tr w:rsidR="00C60675"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737"/>
      <w:gridCol w:w="5156"/>
    </w:tblGrid>
    <w:tr w:rsidR="00C6067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704845" w:rsidRDefault="00594F5F" w:rsidP="0047126E">
          <w:pPr>
            <w:framePr w:w="3873" w:h="2625" w:hRule="exact" w:wrap="around" w:vAnchor="page" w:hAnchor="page" w:x="6323" w:y="1"/>
          </w:pPr>
          <w:r>
            <w:rPr>
              <w:noProof/>
              <w:lang w:val="en-US" w:eastAsia="en-US"/>
            </w:rPr>
            <w:drawing>
              <wp:inline distT="0" distB="0" distL="0" distR="0">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03605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rsidR="00483ECA" w:rsidRDefault="00483ECA" w:rsidP="00D037A9"/>
        <w:p w:rsidR="005F2FA9" w:rsidRDefault="005F2FA9" w:rsidP="00082403"/>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C60675" w:rsidTr="0008539E">
      <w:trPr>
        <w:trHeight w:hRule="exact" w:val="572"/>
      </w:trPr>
      <w:tc>
        <w:tcPr>
          <w:tcW w:w="7520" w:type="dxa"/>
          <w:shd w:val="clear" w:color="auto" w:fill="auto"/>
        </w:tcPr>
        <w:p w:rsidR="00527BD4" w:rsidRPr="00963440" w:rsidRDefault="00594F5F" w:rsidP="003B6D32">
          <w:pPr>
            <w:pStyle w:val="Huisstijl-Adres"/>
            <w:spacing w:after="0"/>
          </w:pPr>
          <w:r w:rsidRPr="009E3B07">
            <w:t>&gt;Retouradres </w:t>
          </w:r>
          <w:r>
            <w:t>Postbus 16375 2500 BJ Den Haag</w:t>
          </w:r>
          <w:r w:rsidRPr="009E3B07">
            <w:t xml:space="preserve"> </w:t>
          </w:r>
        </w:p>
      </w:tc>
    </w:tr>
    <w:tr w:rsidR="00C60675" w:rsidTr="00E776C6">
      <w:trPr>
        <w:cantSplit/>
        <w:trHeight w:hRule="exact" w:val="238"/>
      </w:trPr>
      <w:tc>
        <w:tcPr>
          <w:tcW w:w="7520" w:type="dxa"/>
          <w:shd w:val="clear" w:color="auto" w:fill="auto"/>
        </w:tcPr>
        <w:p w:rsidR="00093ABC" w:rsidRPr="00963440" w:rsidRDefault="00093ABC" w:rsidP="00963440"/>
      </w:tc>
    </w:tr>
    <w:tr w:rsidR="00C60675" w:rsidTr="00E776C6">
      <w:trPr>
        <w:cantSplit/>
        <w:trHeight w:hRule="exact" w:val="1520"/>
      </w:trPr>
      <w:tc>
        <w:tcPr>
          <w:tcW w:w="7520" w:type="dxa"/>
          <w:shd w:val="clear" w:color="auto" w:fill="auto"/>
        </w:tcPr>
        <w:p w:rsidR="00A604D3" w:rsidRPr="00963440" w:rsidRDefault="00A604D3" w:rsidP="003B6D32"/>
      </w:tc>
    </w:tr>
    <w:tr w:rsidR="00C60675" w:rsidTr="00E776C6">
      <w:trPr>
        <w:trHeight w:hRule="exact" w:val="1077"/>
      </w:trPr>
      <w:tc>
        <w:tcPr>
          <w:tcW w:w="7520" w:type="dxa"/>
          <w:shd w:val="clear" w:color="auto" w:fill="auto"/>
        </w:tcPr>
        <w:p w:rsidR="00596D5A" w:rsidRDefault="00596D5A" w:rsidP="00892BA5">
          <w:pPr>
            <w:tabs>
              <w:tab w:val="left" w:pos="740"/>
            </w:tabs>
            <w:autoSpaceDE w:val="0"/>
            <w:autoSpaceDN w:val="0"/>
            <w:adjustRightInd w:val="0"/>
            <w:rPr>
              <w:rFonts w:cs="Verdana"/>
              <w:szCs w:val="18"/>
            </w:rPr>
          </w:pPr>
        </w:p>
        <w:p w:rsidR="00596D5A" w:rsidRDefault="00596D5A" w:rsidP="00596D5A">
          <w:pPr>
            <w:rPr>
              <w:rFonts w:cs="Verdana"/>
              <w:szCs w:val="18"/>
            </w:rPr>
          </w:pPr>
        </w:p>
        <w:p w:rsidR="00892BA5" w:rsidRPr="00596D5A" w:rsidRDefault="00594F5F" w:rsidP="00596D5A">
          <w:pPr>
            <w:tabs>
              <w:tab w:val="left" w:pos="4965"/>
            </w:tabs>
            <w:rPr>
              <w:rFonts w:cs="Verdana"/>
              <w:szCs w:val="18"/>
            </w:rPr>
          </w:pPr>
          <w:r>
            <w:rPr>
              <w:rFonts w:cs="Verdana"/>
              <w:szCs w:val="18"/>
            </w:rPr>
            <w:tab/>
          </w: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B7D4BFAA">
      <w:start w:val="1"/>
      <w:numFmt w:val="bullet"/>
      <w:pStyle w:val="Lijstopsomteken"/>
      <w:lvlText w:val="•"/>
      <w:lvlJc w:val="left"/>
      <w:pPr>
        <w:tabs>
          <w:tab w:val="num" w:pos="227"/>
        </w:tabs>
        <w:ind w:left="227" w:hanging="227"/>
      </w:pPr>
      <w:rPr>
        <w:rFonts w:ascii="Verdana" w:hAnsi="Verdana" w:hint="default"/>
        <w:sz w:val="18"/>
        <w:szCs w:val="18"/>
      </w:rPr>
    </w:lvl>
    <w:lvl w:ilvl="1" w:tplc="5388E5DE" w:tentative="1">
      <w:start w:val="1"/>
      <w:numFmt w:val="bullet"/>
      <w:lvlText w:val="o"/>
      <w:lvlJc w:val="left"/>
      <w:pPr>
        <w:tabs>
          <w:tab w:val="num" w:pos="1440"/>
        </w:tabs>
        <w:ind w:left="1440" w:hanging="360"/>
      </w:pPr>
      <w:rPr>
        <w:rFonts w:ascii="Courier New" w:hAnsi="Courier New" w:cs="Courier New" w:hint="default"/>
      </w:rPr>
    </w:lvl>
    <w:lvl w:ilvl="2" w:tplc="F3B860D6" w:tentative="1">
      <w:start w:val="1"/>
      <w:numFmt w:val="bullet"/>
      <w:lvlText w:val=""/>
      <w:lvlJc w:val="left"/>
      <w:pPr>
        <w:tabs>
          <w:tab w:val="num" w:pos="2160"/>
        </w:tabs>
        <w:ind w:left="2160" w:hanging="360"/>
      </w:pPr>
      <w:rPr>
        <w:rFonts w:ascii="Wingdings" w:hAnsi="Wingdings" w:hint="default"/>
      </w:rPr>
    </w:lvl>
    <w:lvl w:ilvl="3" w:tplc="5B98455A" w:tentative="1">
      <w:start w:val="1"/>
      <w:numFmt w:val="bullet"/>
      <w:lvlText w:val=""/>
      <w:lvlJc w:val="left"/>
      <w:pPr>
        <w:tabs>
          <w:tab w:val="num" w:pos="2880"/>
        </w:tabs>
        <w:ind w:left="2880" w:hanging="360"/>
      </w:pPr>
      <w:rPr>
        <w:rFonts w:ascii="Symbol" w:hAnsi="Symbol" w:hint="default"/>
      </w:rPr>
    </w:lvl>
    <w:lvl w:ilvl="4" w:tplc="172E9060" w:tentative="1">
      <w:start w:val="1"/>
      <w:numFmt w:val="bullet"/>
      <w:lvlText w:val="o"/>
      <w:lvlJc w:val="left"/>
      <w:pPr>
        <w:tabs>
          <w:tab w:val="num" w:pos="3600"/>
        </w:tabs>
        <w:ind w:left="3600" w:hanging="360"/>
      </w:pPr>
      <w:rPr>
        <w:rFonts w:ascii="Courier New" w:hAnsi="Courier New" w:cs="Courier New" w:hint="default"/>
      </w:rPr>
    </w:lvl>
    <w:lvl w:ilvl="5" w:tplc="332ED652" w:tentative="1">
      <w:start w:val="1"/>
      <w:numFmt w:val="bullet"/>
      <w:lvlText w:val=""/>
      <w:lvlJc w:val="left"/>
      <w:pPr>
        <w:tabs>
          <w:tab w:val="num" w:pos="4320"/>
        </w:tabs>
        <w:ind w:left="4320" w:hanging="360"/>
      </w:pPr>
      <w:rPr>
        <w:rFonts w:ascii="Wingdings" w:hAnsi="Wingdings" w:hint="default"/>
      </w:rPr>
    </w:lvl>
    <w:lvl w:ilvl="6" w:tplc="9844EE9A" w:tentative="1">
      <w:start w:val="1"/>
      <w:numFmt w:val="bullet"/>
      <w:lvlText w:val=""/>
      <w:lvlJc w:val="left"/>
      <w:pPr>
        <w:tabs>
          <w:tab w:val="num" w:pos="5040"/>
        </w:tabs>
        <w:ind w:left="5040" w:hanging="360"/>
      </w:pPr>
      <w:rPr>
        <w:rFonts w:ascii="Symbol" w:hAnsi="Symbol" w:hint="default"/>
      </w:rPr>
    </w:lvl>
    <w:lvl w:ilvl="7" w:tplc="3370E1E8" w:tentative="1">
      <w:start w:val="1"/>
      <w:numFmt w:val="bullet"/>
      <w:lvlText w:val="o"/>
      <w:lvlJc w:val="left"/>
      <w:pPr>
        <w:tabs>
          <w:tab w:val="num" w:pos="5760"/>
        </w:tabs>
        <w:ind w:left="5760" w:hanging="360"/>
      </w:pPr>
      <w:rPr>
        <w:rFonts w:ascii="Courier New" w:hAnsi="Courier New" w:cs="Courier New" w:hint="default"/>
      </w:rPr>
    </w:lvl>
    <w:lvl w:ilvl="8" w:tplc="3AFAE0C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5AECA42A">
      <w:start w:val="1"/>
      <w:numFmt w:val="bullet"/>
      <w:pStyle w:val="Lijstopsomteken2"/>
      <w:lvlText w:val="–"/>
      <w:lvlJc w:val="left"/>
      <w:pPr>
        <w:tabs>
          <w:tab w:val="num" w:pos="227"/>
        </w:tabs>
        <w:ind w:left="227" w:firstLine="0"/>
      </w:pPr>
      <w:rPr>
        <w:rFonts w:ascii="Verdana" w:hAnsi="Verdana" w:hint="default"/>
      </w:rPr>
    </w:lvl>
    <w:lvl w:ilvl="1" w:tplc="7A64AE70" w:tentative="1">
      <w:start w:val="1"/>
      <w:numFmt w:val="bullet"/>
      <w:lvlText w:val="o"/>
      <w:lvlJc w:val="left"/>
      <w:pPr>
        <w:tabs>
          <w:tab w:val="num" w:pos="1440"/>
        </w:tabs>
        <w:ind w:left="1440" w:hanging="360"/>
      </w:pPr>
      <w:rPr>
        <w:rFonts w:ascii="Courier New" w:hAnsi="Courier New" w:cs="Courier New" w:hint="default"/>
      </w:rPr>
    </w:lvl>
    <w:lvl w:ilvl="2" w:tplc="88E648F8" w:tentative="1">
      <w:start w:val="1"/>
      <w:numFmt w:val="bullet"/>
      <w:lvlText w:val=""/>
      <w:lvlJc w:val="left"/>
      <w:pPr>
        <w:tabs>
          <w:tab w:val="num" w:pos="2160"/>
        </w:tabs>
        <w:ind w:left="2160" w:hanging="360"/>
      </w:pPr>
      <w:rPr>
        <w:rFonts w:ascii="Wingdings" w:hAnsi="Wingdings" w:hint="default"/>
      </w:rPr>
    </w:lvl>
    <w:lvl w:ilvl="3" w:tplc="DFDEFE80" w:tentative="1">
      <w:start w:val="1"/>
      <w:numFmt w:val="bullet"/>
      <w:lvlText w:val=""/>
      <w:lvlJc w:val="left"/>
      <w:pPr>
        <w:tabs>
          <w:tab w:val="num" w:pos="2880"/>
        </w:tabs>
        <w:ind w:left="2880" w:hanging="360"/>
      </w:pPr>
      <w:rPr>
        <w:rFonts w:ascii="Symbol" w:hAnsi="Symbol" w:hint="default"/>
      </w:rPr>
    </w:lvl>
    <w:lvl w:ilvl="4" w:tplc="FEC2FD3A" w:tentative="1">
      <w:start w:val="1"/>
      <w:numFmt w:val="bullet"/>
      <w:lvlText w:val="o"/>
      <w:lvlJc w:val="left"/>
      <w:pPr>
        <w:tabs>
          <w:tab w:val="num" w:pos="3600"/>
        </w:tabs>
        <w:ind w:left="3600" w:hanging="360"/>
      </w:pPr>
      <w:rPr>
        <w:rFonts w:ascii="Courier New" w:hAnsi="Courier New" w:cs="Courier New" w:hint="default"/>
      </w:rPr>
    </w:lvl>
    <w:lvl w:ilvl="5" w:tplc="52C6F156" w:tentative="1">
      <w:start w:val="1"/>
      <w:numFmt w:val="bullet"/>
      <w:lvlText w:val=""/>
      <w:lvlJc w:val="left"/>
      <w:pPr>
        <w:tabs>
          <w:tab w:val="num" w:pos="4320"/>
        </w:tabs>
        <w:ind w:left="4320" w:hanging="360"/>
      </w:pPr>
      <w:rPr>
        <w:rFonts w:ascii="Wingdings" w:hAnsi="Wingdings" w:hint="default"/>
      </w:rPr>
    </w:lvl>
    <w:lvl w:ilvl="6" w:tplc="205857B0" w:tentative="1">
      <w:start w:val="1"/>
      <w:numFmt w:val="bullet"/>
      <w:lvlText w:val=""/>
      <w:lvlJc w:val="left"/>
      <w:pPr>
        <w:tabs>
          <w:tab w:val="num" w:pos="5040"/>
        </w:tabs>
        <w:ind w:left="5040" w:hanging="360"/>
      </w:pPr>
      <w:rPr>
        <w:rFonts w:ascii="Symbol" w:hAnsi="Symbol" w:hint="default"/>
      </w:rPr>
    </w:lvl>
    <w:lvl w:ilvl="7" w:tplc="6B4E050A" w:tentative="1">
      <w:start w:val="1"/>
      <w:numFmt w:val="bullet"/>
      <w:lvlText w:val="o"/>
      <w:lvlJc w:val="left"/>
      <w:pPr>
        <w:tabs>
          <w:tab w:val="num" w:pos="5760"/>
        </w:tabs>
        <w:ind w:left="5760" w:hanging="360"/>
      </w:pPr>
      <w:rPr>
        <w:rFonts w:ascii="Courier New" w:hAnsi="Courier New" w:cs="Courier New" w:hint="default"/>
      </w:rPr>
    </w:lvl>
    <w:lvl w:ilvl="8" w:tplc="A05A42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7C7"/>
    <w:rsid w:val="00003185"/>
    <w:rsid w:val="00004DC9"/>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058A"/>
    <w:rsid w:val="00082403"/>
    <w:rsid w:val="0008289C"/>
    <w:rsid w:val="0008539E"/>
    <w:rsid w:val="00092799"/>
    <w:rsid w:val="00092A99"/>
    <w:rsid w:val="00092C5F"/>
    <w:rsid w:val="00093ABC"/>
    <w:rsid w:val="00096680"/>
    <w:rsid w:val="000A0F36"/>
    <w:rsid w:val="000A174A"/>
    <w:rsid w:val="000A2F33"/>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5E9"/>
    <w:rsid w:val="0014786A"/>
    <w:rsid w:val="00151402"/>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4B30"/>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17880"/>
    <w:rsid w:val="00222D66"/>
    <w:rsid w:val="0022432C"/>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A64ED"/>
    <w:rsid w:val="003A7160"/>
    <w:rsid w:val="003B0155"/>
    <w:rsid w:val="003B4551"/>
    <w:rsid w:val="003B528D"/>
    <w:rsid w:val="003B6D32"/>
    <w:rsid w:val="003B7EE7"/>
    <w:rsid w:val="003C2CCB"/>
    <w:rsid w:val="003C4A1C"/>
    <w:rsid w:val="003C5BCB"/>
    <w:rsid w:val="003D39EC"/>
    <w:rsid w:val="003D40EA"/>
    <w:rsid w:val="003E3DD5"/>
    <w:rsid w:val="003F07C6"/>
    <w:rsid w:val="003F1F6B"/>
    <w:rsid w:val="003F3757"/>
    <w:rsid w:val="003F44B7"/>
    <w:rsid w:val="003F573F"/>
    <w:rsid w:val="004008E9"/>
    <w:rsid w:val="00407991"/>
    <w:rsid w:val="0041019E"/>
    <w:rsid w:val="00413D48"/>
    <w:rsid w:val="00424A60"/>
    <w:rsid w:val="00434500"/>
    <w:rsid w:val="00441AC2"/>
    <w:rsid w:val="0044249B"/>
    <w:rsid w:val="004425A7"/>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ECA"/>
    <w:rsid w:val="00483F0B"/>
    <w:rsid w:val="0049501A"/>
    <w:rsid w:val="00496319"/>
    <w:rsid w:val="0049657E"/>
    <w:rsid w:val="00497279"/>
    <w:rsid w:val="004A010B"/>
    <w:rsid w:val="004A3186"/>
    <w:rsid w:val="004A419C"/>
    <w:rsid w:val="004A670A"/>
    <w:rsid w:val="004B4901"/>
    <w:rsid w:val="004B5465"/>
    <w:rsid w:val="004B6487"/>
    <w:rsid w:val="004B70F0"/>
    <w:rsid w:val="004C0035"/>
    <w:rsid w:val="004C1299"/>
    <w:rsid w:val="004C7E1D"/>
    <w:rsid w:val="004D065C"/>
    <w:rsid w:val="004D33FE"/>
    <w:rsid w:val="004D373A"/>
    <w:rsid w:val="004D39A8"/>
    <w:rsid w:val="004D4703"/>
    <w:rsid w:val="004D505E"/>
    <w:rsid w:val="004D67E8"/>
    <w:rsid w:val="004D72CA"/>
    <w:rsid w:val="004E2242"/>
    <w:rsid w:val="004F0F6D"/>
    <w:rsid w:val="004F2483"/>
    <w:rsid w:val="004F42FF"/>
    <w:rsid w:val="004F44C2"/>
    <w:rsid w:val="00505262"/>
    <w:rsid w:val="005107B1"/>
    <w:rsid w:val="00516022"/>
    <w:rsid w:val="0052042A"/>
    <w:rsid w:val="00521CEE"/>
    <w:rsid w:val="00527BD4"/>
    <w:rsid w:val="00530470"/>
    <w:rsid w:val="00530C1C"/>
    <w:rsid w:val="00533061"/>
    <w:rsid w:val="00533FA1"/>
    <w:rsid w:val="00534C77"/>
    <w:rsid w:val="005403C8"/>
    <w:rsid w:val="00541AD9"/>
    <w:rsid w:val="005429DC"/>
    <w:rsid w:val="005565F9"/>
    <w:rsid w:val="00556757"/>
    <w:rsid w:val="005639D2"/>
    <w:rsid w:val="00565739"/>
    <w:rsid w:val="00567339"/>
    <w:rsid w:val="00573041"/>
    <w:rsid w:val="00575B80"/>
    <w:rsid w:val="00577559"/>
    <w:rsid w:val="005819CE"/>
    <w:rsid w:val="0058298D"/>
    <w:rsid w:val="00590595"/>
    <w:rsid w:val="00593C2B"/>
    <w:rsid w:val="00594F5F"/>
    <w:rsid w:val="00595231"/>
    <w:rsid w:val="00595CBB"/>
    <w:rsid w:val="00596166"/>
    <w:rsid w:val="00596D5A"/>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0738"/>
    <w:rsid w:val="005F2FA9"/>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36218"/>
    <w:rsid w:val="0064192A"/>
    <w:rsid w:val="00642768"/>
    <w:rsid w:val="006448E4"/>
    <w:rsid w:val="00645414"/>
    <w:rsid w:val="00650C9D"/>
    <w:rsid w:val="0065244E"/>
    <w:rsid w:val="006534D0"/>
    <w:rsid w:val="00653606"/>
    <w:rsid w:val="006610E9"/>
    <w:rsid w:val="00661591"/>
    <w:rsid w:val="00662A78"/>
    <w:rsid w:val="00663187"/>
    <w:rsid w:val="0066632F"/>
    <w:rsid w:val="00674A89"/>
    <w:rsid w:val="00674F3D"/>
    <w:rsid w:val="00682E02"/>
    <w:rsid w:val="0068461A"/>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61C9"/>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7F7207"/>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194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8F6AD7"/>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1B8C"/>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2A03"/>
    <w:rsid w:val="009D716F"/>
    <w:rsid w:val="009E20AC"/>
    <w:rsid w:val="009E3B07"/>
    <w:rsid w:val="009F3259"/>
    <w:rsid w:val="009F541F"/>
    <w:rsid w:val="00A056DE"/>
    <w:rsid w:val="00A0678A"/>
    <w:rsid w:val="00A1289E"/>
    <w:rsid w:val="00A128AD"/>
    <w:rsid w:val="00A20730"/>
    <w:rsid w:val="00A21E76"/>
    <w:rsid w:val="00A23BC8"/>
    <w:rsid w:val="00A2531F"/>
    <w:rsid w:val="00A30E68"/>
    <w:rsid w:val="00A31933"/>
    <w:rsid w:val="00A32073"/>
    <w:rsid w:val="00A34AA0"/>
    <w:rsid w:val="00A41FE2"/>
    <w:rsid w:val="00A46FEF"/>
    <w:rsid w:val="00A47948"/>
    <w:rsid w:val="00A50CF6"/>
    <w:rsid w:val="00A56850"/>
    <w:rsid w:val="00A56946"/>
    <w:rsid w:val="00A604D3"/>
    <w:rsid w:val="00A60B58"/>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B7FA8"/>
    <w:rsid w:val="00AD34B3"/>
    <w:rsid w:val="00AD5B44"/>
    <w:rsid w:val="00AD6348"/>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3742"/>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777C7"/>
    <w:rsid w:val="00B80DB6"/>
    <w:rsid w:val="00B81AD2"/>
    <w:rsid w:val="00B81AEC"/>
    <w:rsid w:val="00B85A66"/>
    <w:rsid w:val="00B85ED4"/>
    <w:rsid w:val="00B91CFC"/>
    <w:rsid w:val="00B93893"/>
    <w:rsid w:val="00B96D53"/>
    <w:rsid w:val="00BA7E0A"/>
    <w:rsid w:val="00BB61B0"/>
    <w:rsid w:val="00BC0D9E"/>
    <w:rsid w:val="00BC3B53"/>
    <w:rsid w:val="00BC3B96"/>
    <w:rsid w:val="00BC4AE3"/>
    <w:rsid w:val="00BC5B28"/>
    <w:rsid w:val="00BC7264"/>
    <w:rsid w:val="00BD33B8"/>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4BBA"/>
    <w:rsid w:val="00C55923"/>
    <w:rsid w:val="00C60675"/>
    <w:rsid w:val="00C619A7"/>
    <w:rsid w:val="00C64E34"/>
    <w:rsid w:val="00C6545E"/>
    <w:rsid w:val="00C7097A"/>
    <w:rsid w:val="00C736E8"/>
    <w:rsid w:val="00C73D5F"/>
    <w:rsid w:val="00C965EF"/>
    <w:rsid w:val="00C97C80"/>
    <w:rsid w:val="00CA1D00"/>
    <w:rsid w:val="00CA47D3"/>
    <w:rsid w:val="00CA6288"/>
    <w:rsid w:val="00CA6533"/>
    <w:rsid w:val="00CA6A25"/>
    <w:rsid w:val="00CA6A3F"/>
    <w:rsid w:val="00CA7C99"/>
    <w:rsid w:val="00CC0BAE"/>
    <w:rsid w:val="00CC15DE"/>
    <w:rsid w:val="00CC6290"/>
    <w:rsid w:val="00CD233D"/>
    <w:rsid w:val="00CD362D"/>
    <w:rsid w:val="00CE101D"/>
    <w:rsid w:val="00CE1C84"/>
    <w:rsid w:val="00CE5055"/>
    <w:rsid w:val="00CE6426"/>
    <w:rsid w:val="00CF053F"/>
    <w:rsid w:val="00CF1A17"/>
    <w:rsid w:val="00D0140D"/>
    <w:rsid w:val="00D01C92"/>
    <w:rsid w:val="00D030AB"/>
    <w:rsid w:val="00D037A9"/>
    <w:rsid w:val="00D0609E"/>
    <w:rsid w:val="00D078E1"/>
    <w:rsid w:val="00D100E9"/>
    <w:rsid w:val="00D17084"/>
    <w:rsid w:val="00D1791D"/>
    <w:rsid w:val="00D20C0E"/>
    <w:rsid w:val="00D21E4B"/>
    <w:rsid w:val="00D22588"/>
    <w:rsid w:val="00D22689"/>
    <w:rsid w:val="00D23522"/>
    <w:rsid w:val="00D24990"/>
    <w:rsid w:val="00D264D6"/>
    <w:rsid w:val="00D33144"/>
    <w:rsid w:val="00D33BF0"/>
    <w:rsid w:val="00D33E17"/>
    <w:rsid w:val="00D33F30"/>
    <w:rsid w:val="00D342F4"/>
    <w:rsid w:val="00D34892"/>
    <w:rsid w:val="00D36447"/>
    <w:rsid w:val="00D41CE8"/>
    <w:rsid w:val="00D44B73"/>
    <w:rsid w:val="00D516BE"/>
    <w:rsid w:val="00D5423B"/>
    <w:rsid w:val="00D54F4E"/>
    <w:rsid w:val="00D57D9F"/>
    <w:rsid w:val="00D604B3"/>
    <w:rsid w:val="00D60BA4"/>
    <w:rsid w:val="00D62419"/>
    <w:rsid w:val="00D62AD8"/>
    <w:rsid w:val="00D65336"/>
    <w:rsid w:val="00D66074"/>
    <w:rsid w:val="00D74F66"/>
    <w:rsid w:val="00D75B3F"/>
    <w:rsid w:val="00D76C17"/>
    <w:rsid w:val="00D77870"/>
    <w:rsid w:val="00D80977"/>
    <w:rsid w:val="00D80CCE"/>
    <w:rsid w:val="00D849AF"/>
    <w:rsid w:val="00D86CC6"/>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547F"/>
    <w:rsid w:val="00DD66F2"/>
    <w:rsid w:val="00DE1EB5"/>
    <w:rsid w:val="00DE3FE0"/>
    <w:rsid w:val="00DE578A"/>
    <w:rsid w:val="00DF2583"/>
    <w:rsid w:val="00DF3E62"/>
    <w:rsid w:val="00DF4D7F"/>
    <w:rsid w:val="00DF4E80"/>
    <w:rsid w:val="00DF54D9"/>
    <w:rsid w:val="00DF551C"/>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068B"/>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972A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B3008"/>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79A3E"/>
  <w15:docId w15:val="{DB912FB1-32B0-4A78-B75F-690E5A5F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uiPriority w:val="99"/>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link w:val="Heading1Char"/>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link w:val="Heading2Char"/>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link w:val="Heading3Char"/>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link w:val="HeaderChar"/>
    <w:rsid w:val="00023E9A"/>
    <w:pPr>
      <w:tabs>
        <w:tab w:val="center" w:pos="4536"/>
        <w:tab w:val="right" w:pos="9072"/>
      </w:tabs>
    </w:pPr>
  </w:style>
  <w:style w:type="paragraph" w:customStyle="1" w:styleId="Footer0">
    <w:name w:val="Footer_0"/>
    <w:basedOn w:val="Normal0"/>
    <w:link w:val="FooterChar"/>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0">
    <w:name w:val="List Bullet_0"/>
    <w:basedOn w:val="Normal0"/>
    <w:rsid w:val="004F44C2"/>
    <w:pPr>
      <w:tabs>
        <w:tab w:val="num" w:pos="227"/>
      </w:tabs>
      <w:ind w:left="227" w:hanging="227"/>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tabs>
        <w:tab w:val="left" w:pos="454"/>
      </w:tabs>
      <w:ind w:left="454" w:hanging="227"/>
    </w:pPr>
    <w:rPr>
      <w:noProof/>
    </w:rPr>
  </w:style>
  <w:style w:type="paragraph" w:customStyle="1" w:styleId="BalloonText0">
    <w:name w:val="Balloon Text_0"/>
    <w:basedOn w:val="Normal0"/>
    <w:link w:val="BalloonTextChar"/>
    <w:semiHidden/>
    <w:rsid w:val="00BF46B6"/>
    <w:rPr>
      <w:rFonts w:ascii="Tahoma" w:hAnsi="Tahoma" w:cs="Tahoma"/>
      <w:sz w:val="16"/>
      <w:szCs w:val="16"/>
    </w:rPr>
  </w:style>
  <w:style w:type="character" w:styleId="Tekstvantijdelijkeaanduiding">
    <w:name w:val="Placeholder Text"/>
    <w:basedOn w:val="Standaardalinea-lettertype"/>
    <w:uiPriority w:val="99"/>
    <w:semiHidden/>
    <w:rsid w:val="0069193D"/>
    <w:rPr>
      <w:color w:val="808080"/>
    </w:rPr>
  </w:style>
  <w:style w:type="paragraph" w:customStyle="1" w:styleId="Heading40">
    <w:name w:val="Heading 4_0"/>
    <w:basedOn w:val="Normal0"/>
    <w:next w:val="Normal0"/>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DefaultParagraphFont0"/>
    <w:link w:val="Header0"/>
    <w:rsid w:val="00841CD9"/>
    <w:rPr>
      <w:rFonts w:eastAsia="Times New Roman" w:cs="Times New Roman"/>
      <w:lang w:val="nl-NL" w:eastAsia="nl-NL"/>
    </w:rPr>
  </w:style>
  <w:style w:type="character" w:customStyle="1" w:styleId="Heading1Char">
    <w:name w:val="Heading 1 Char"/>
    <w:basedOn w:val="DefaultParagraphFont0"/>
    <w:link w:val="Heading10"/>
    <w:rsid w:val="00841CD9"/>
    <w:rPr>
      <w:rFonts w:eastAsia="Times New Roman" w:cs="Arial"/>
      <w:b/>
      <w:bCs/>
      <w:kern w:val="32"/>
      <w:sz w:val="32"/>
      <w:szCs w:val="32"/>
      <w:lang w:val="nl-NL" w:eastAsia="nl-NL"/>
    </w:rPr>
  </w:style>
  <w:style w:type="character" w:customStyle="1" w:styleId="Heading2Char">
    <w:name w:val="Heading 2 Char"/>
    <w:basedOn w:val="DefaultParagraphFont0"/>
    <w:link w:val="Heading20"/>
    <w:rsid w:val="00841CD9"/>
    <w:rPr>
      <w:rFonts w:eastAsia="Times New Roman" w:cs="Arial"/>
      <w:b/>
      <w:bCs/>
      <w:i/>
      <w:iCs/>
      <w:sz w:val="28"/>
      <w:szCs w:val="28"/>
      <w:lang w:val="nl-NL" w:eastAsia="nl-NL"/>
    </w:rPr>
  </w:style>
  <w:style w:type="character" w:customStyle="1" w:styleId="Heading3Char">
    <w:name w:val="Heading 3 Char"/>
    <w:basedOn w:val="DefaultParagraphFont0"/>
    <w:link w:val="Heading30"/>
    <w:rsid w:val="00841CD9"/>
    <w:rPr>
      <w:rFonts w:eastAsia="Times New Roman" w:cs="Arial"/>
      <w:b/>
      <w:bCs/>
      <w:sz w:val="26"/>
      <w:szCs w:val="26"/>
      <w:lang w:val="nl-NL" w:eastAsia="nl-NL"/>
    </w:rPr>
  </w:style>
  <w:style w:type="character" w:customStyle="1" w:styleId="Heading4Char">
    <w:name w:val="Heading 4 Char"/>
    <w:basedOn w:val="DefaultParagraphFont0"/>
    <w:link w:val="Heading40"/>
    <w:uiPriority w:val="9"/>
    <w:rsid w:val="00841CD9"/>
    <w:rPr>
      <w:rFonts w:asciiTheme="majorHAnsi" w:eastAsiaTheme="majorEastAsia" w:hAnsiTheme="majorHAnsi" w:cstheme="majorBidi"/>
      <w:b/>
      <w:bCs/>
      <w:i/>
      <w:iCs/>
      <w:color w:val="4F81BD" w:themeColor="accent1"/>
    </w:rPr>
  </w:style>
  <w:style w:type="paragraph" w:customStyle="1" w:styleId="NormalIndent0">
    <w:name w:val="Normal Indent_0"/>
    <w:basedOn w:val="Normal0"/>
    <w:uiPriority w:val="99"/>
    <w:unhideWhenUsed/>
    <w:rsid w:val="00841CD9"/>
    <w:pPr>
      <w:ind w:left="720"/>
    </w:pPr>
  </w:style>
  <w:style w:type="paragraph" w:customStyle="1" w:styleId="Subtitle0">
    <w:name w:val="Subtitle_0"/>
    <w:basedOn w:val="Normal0"/>
    <w:next w:val="Normal0"/>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0"/>
    <w:link w:val="Subtitle0"/>
    <w:uiPriority w:val="11"/>
    <w:rsid w:val="00841CD9"/>
    <w:rPr>
      <w:rFonts w:asciiTheme="majorHAnsi" w:eastAsiaTheme="majorEastAsia" w:hAnsiTheme="majorHAnsi" w:cstheme="majorBidi"/>
      <w:i/>
      <w:iCs/>
      <w:color w:val="4F81BD" w:themeColor="accent1"/>
      <w:spacing w:val="15"/>
      <w:sz w:val="24"/>
      <w:szCs w:val="24"/>
    </w:rPr>
  </w:style>
  <w:style w:type="paragraph" w:customStyle="1" w:styleId="Title0">
    <w:name w:val="Title_0"/>
    <w:basedOn w:val="Normal0"/>
    <w:next w:val="Normal0"/>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0"/>
    <w:link w:val="Title0"/>
    <w:uiPriority w:val="10"/>
    <w:rsid w:val="00841CD9"/>
    <w:rPr>
      <w:rFonts w:asciiTheme="majorHAnsi" w:eastAsiaTheme="majorEastAsia" w:hAnsiTheme="majorHAnsi" w:cstheme="majorBidi"/>
      <w:color w:val="17365D" w:themeColor="text2" w:themeShade="BF"/>
      <w:spacing w:val="5"/>
      <w:kern w:val="28"/>
      <w:sz w:val="52"/>
      <w:szCs w:val="52"/>
    </w:rPr>
  </w:style>
  <w:style w:type="character" w:customStyle="1" w:styleId="Emphasis0">
    <w:name w:val="Emphasis_0"/>
    <w:basedOn w:val="DefaultParagraphFont0"/>
    <w:uiPriority w:val="20"/>
    <w:qFormat/>
    <w:rsid w:val="00D1197D"/>
    <w:rPr>
      <w:i/>
      <w:iCs/>
    </w:rPr>
  </w:style>
  <w:style w:type="character" w:customStyle="1" w:styleId="BalloonTextChar">
    <w:name w:val="Balloon Text Char"/>
    <w:basedOn w:val="DefaultParagraphFont0"/>
    <w:link w:val="BalloonText0"/>
    <w:semiHidden/>
    <w:rsid w:val="003A7160"/>
    <w:rPr>
      <w:rFonts w:ascii="Tahoma" w:eastAsia="Times New Roman" w:hAnsi="Tahoma" w:cs="Tahoma"/>
      <w:sz w:val="16"/>
      <w:szCs w:val="16"/>
      <w:lang w:val="nl-NL" w:eastAsia="nl-NL"/>
    </w:rPr>
  </w:style>
  <w:style w:type="character" w:customStyle="1" w:styleId="FooterChar">
    <w:name w:val="Footer Char"/>
    <w:basedOn w:val="DefaultParagraphFont0"/>
    <w:link w:val="Footer0"/>
    <w:rsid w:val="003A7160"/>
    <w:rPr>
      <w:rFonts w:eastAsia="Times New Roman" w:cs="Times New Roman"/>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179</ap:Words>
  <ap:Characters>990</ap:Characters>
  <ap:DocSecurity>4</ap:DocSecurity>
  <ap:Lines>8</ap:Lines>
  <ap:Paragraphs>2</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1167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2009-07-01T14:30:00.0000000Z</lastPrinted>
  <dcterms:created xsi:type="dcterms:W3CDTF">2021-06-21T14:20:00.0000000Z</dcterms:created>
  <dcterms:modified xsi:type="dcterms:W3CDTF">2021-06-21T14:20:00.0000000Z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o203lou</vt:lpwstr>
  </property>
  <property fmtid="{D5CDD505-2E9C-101B-9397-08002B2CF9AE}" pid="3" name="Author">
    <vt:lpwstr>o203lou</vt:lpwstr>
  </property>
  <property fmtid="{D5CDD505-2E9C-101B-9397-08002B2CF9AE}" pid="4" name="cs_objectid">
    <vt:lpwstr> &lt;referentie kenmerk&gt;</vt:lpwstr>
  </property>
  <property fmtid="{D5CDD505-2E9C-101B-9397-08002B2CF9AE}" pid="5" name="Header">
    <vt:lpwstr>Brief (meertalig)-met keuzemogelijkheid weergave beeldmerk</vt:lpwstr>
  </property>
  <property fmtid="{D5CDD505-2E9C-101B-9397-08002B2CF9AE}" pid="6" name="HeaderId">
    <vt:lpwstr>0B93317D302047288C29FAC72B35C0B3</vt:lpwstr>
  </property>
  <property fmtid="{D5CDD505-2E9C-101B-9397-08002B2CF9AE}" pid="7" name="ocw_directie">
    <vt:lpwstr>WJZ/HBS</vt:lpwstr>
  </property>
  <property fmtid="{D5CDD505-2E9C-101B-9397-08002B2CF9AE}" pid="8" name="ocw_naw_adres">
    <vt:lpwstr/>
  </property>
  <property fmtid="{D5CDD505-2E9C-101B-9397-08002B2CF9AE}" pid="9" name="ocw_naw_huisnr">
    <vt:lpwstr/>
  </property>
  <property fmtid="{D5CDD505-2E9C-101B-9397-08002B2CF9AE}" pid="10" name="ocw_naw_naam">
    <vt:lpwstr/>
  </property>
  <property fmtid="{D5CDD505-2E9C-101B-9397-08002B2CF9AE}" pid="11" name="ocw_naw_org">
    <vt:lpwstr/>
  </property>
  <property fmtid="{D5CDD505-2E9C-101B-9397-08002B2CF9AE}" pid="12" name="ocw_naw_postc">
    <vt:lpwstr/>
  </property>
  <property fmtid="{D5CDD505-2E9C-101B-9397-08002B2CF9AE}" pid="13" name="ocw_naw_titela">
    <vt:lpwstr/>
  </property>
  <property fmtid="{D5CDD505-2E9C-101B-9397-08002B2CF9AE}" pid="14" name="ocw_naw_titelv">
    <vt:lpwstr/>
  </property>
  <property fmtid="{D5CDD505-2E9C-101B-9397-08002B2CF9AE}" pid="15" name="ocw_naw_tussen">
    <vt:lpwstr/>
  </property>
  <property fmtid="{D5CDD505-2E9C-101B-9397-08002B2CF9AE}" pid="16" name="ocw_naw_vrltrs">
    <vt:lpwstr/>
  </property>
  <property fmtid="{D5CDD505-2E9C-101B-9397-08002B2CF9AE}" pid="17" name="ocw_naw_woonplaats">
    <vt:lpwstr/>
  </property>
  <property fmtid="{D5CDD505-2E9C-101B-9397-08002B2CF9AE}" pid="18" name="sjabloon.edocs.documenttype">
    <vt:lpwstr>BRIEF</vt:lpwstr>
  </property>
  <property fmtid="{D5CDD505-2E9C-101B-9397-08002B2CF9AE}" pid="19" name="sjabloon.edocs.richting">
    <vt:lpwstr>UITGAAND</vt:lpwstr>
  </property>
  <property fmtid="{D5CDD505-2E9C-101B-9397-08002B2CF9AE}" pid="20" name="Template">
    <vt:lpwstr>Brief</vt:lpwstr>
  </property>
  <property fmtid="{D5CDD505-2E9C-101B-9397-08002B2CF9AE}" pid="21" name="TemplateId">
    <vt:lpwstr>E7E03CB142144F09802848874845B390</vt:lpwstr>
  </property>
  <property fmtid="{D5CDD505-2E9C-101B-9397-08002B2CF9AE}" pid="22" name="Typist">
    <vt:lpwstr>o203lou</vt:lpwstr>
  </property>
</Properties>
</file>