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F9163F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B034C" w:rsidP="003A7160" w:rsidRDefault="004B3A41">
            <w:r>
              <w:t>Aan de Voorzitter van de Tweede Kamer der Staten-Generaal</w:t>
            </w:r>
          </w:p>
          <w:p w:rsidR="00EE3212" w:rsidP="007F7207" w:rsidRDefault="004B3A41">
            <w:r>
              <w:t>Postbus 20018</w:t>
            </w:r>
            <w:r w:rsidRPr="007F7207" w:rsidR="007F7207">
              <w:t xml:space="preserve"> </w:t>
            </w:r>
          </w:p>
          <w:p w:rsidRPr="007F7207" w:rsidR="007F7207" w:rsidP="004B3A41" w:rsidRDefault="004B3A41">
            <w:r>
              <w:t>2500 EA</w:t>
            </w:r>
            <w:r w:rsidR="003F573F">
              <w:t xml:space="preserve"> </w:t>
            </w:r>
            <w:r>
              <w:t>DEN HAAG</w:t>
            </w:r>
          </w:p>
        </w:tc>
      </w:tr>
    </w:tbl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="00F9163F" w:rsidTr="00B37966">
        <w:trPr>
          <w:trHeight w:val="289" w:hRule="exact"/>
        </w:trPr>
        <w:tc>
          <w:tcPr>
            <w:tcW w:w="7500" w:type="dxa"/>
            <w:gridSpan w:val="2"/>
          </w:tcPr>
          <w:p w:rsidRPr="00AA4791" w:rsidR="000A1C75" w:rsidP="004E6514" w:rsidRDefault="004B3A41">
            <w:pPr>
              <w:tabs>
                <w:tab w:val="left" w:pos="993"/>
              </w:tabs>
            </w:pPr>
            <w:r>
              <w:t>Datum</w:t>
            </w:r>
            <w:r w:rsidR="004E6514">
              <w:tab/>
            </w:r>
            <w:r w:rsidR="001B57F8">
              <w:t>18 juni 2021</w:t>
            </w:r>
            <w:bookmarkStart w:name="_GoBack" w:id="0"/>
            <w:bookmarkEnd w:id="0"/>
          </w:p>
        </w:tc>
      </w:tr>
      <w:tr w:rsidR="00F9163F" w:rsidTr="00A215E7">
        <w:trPr>
          <w:trHeight w:val="139"/>
        </w:trPr>
        <w:tc>
          <w:tcPr>
            <w:tcW w:w="929" w:type="dxa"/>
          </w:tcPr>
          <w:p w:rsidRPr="00AA4791" w:rsidR="00AA6BDC" w:rsidP="00470DFF" w:rsidRDefault="004B3A41">
            <w:pPr>
              <w:rPr>
                <w:lang w:eastAsia="en-US"/>
              </w:rPr>
            </w:pPr>
            <w:r>
              <w:t>Betreft</w:t>
            </w:r>
            <w:r w:rsidR="008A5FC4">
              <w:tab/>
            </w:r>
            <w:r w:rsidR="008A5FC4">
              <w:tab/>
            </w:r>
          </w:p>
        </w:tc>
        <w:tc>
          <w:tcPr>
            <w:tcW w:w="6571" w:type="dxa"/>
          </w:tcPr>
          <w:p w:rsidR="00133DAB" w:rsidP="00BC3D04" w:rsidRDefault="004B3A41">
            <w:pPr>
              <w:ind w:left="64"/>
              <w:rPr>
                <w:lang w:eastAsia="en-US"/>
              </w:rPr>
            </w:pPr>
            <w:r>
              <w:rPr>
                <w:lang w:eastAsia="en-US"/>
              </w:rPr>
              <w:t>Antwoord</w:t>
            </w:r>
            <w:r w:rsidR="001907D5">
              <w:rPr>
                <w:lang w:eastAsia="en-US"/>
              </w:rPr>
              <w:t>en</w:t>
            </w:r>
            <w:r>
              <w:rPr>
                <w:lang w:eastAsia="en-US"/>
              </w:rPr>
              <w:t xml:space="preserve"> </w:t>
            </w:r>
            <w:r w:rsidR="00A215E7">
              <w:rPr>
                <w:lang w:eastAsia="en-US"/>
              </w:rPr>
              <w:t>op feitelijke vragen</w:t>
            </w:r>
            <w:r>
              <w:rPr>
                <w:lang w:eastAsia="en-US"/>
              </w:rPr>
              <w:t xml:space="preserve"> over de </w:t>
            </w:r>
            <w:r w:rsidRPr="00A215E7" w:rsidR="00A215E7">
              <w:rPr>
                <w:lang w:eastAsia="en-US"/>
              </w:rPr>
              <w:t>wijziging van de begrotingsstaten van het Ministerie van Onderwijs, Cultuur en Wetenschap (VIII) voor het jaar 2021 (wijziging samenhangende met de Voorjaarsnota) (35850-VIII)</w:t>
            </w:r>
          </w:p>
        </w:tc>
      </w:tr>
    </w:tbl>
    <w:p w:rsidR="001907D5" w:rsidRDefault="001907D5">
      <w:pPr>
        <w:rPr>
          <w:sz w:val="20"/>
          <w:szCs w:val="20"/>
        </w:rPr>
      </w:pPr>
    </w:p>
    <w:p w:rsidR="001907D5" w:rsidRDefault="001907D5">
      <w:pPr>
        <w:rPr>
          <w:sz w:val="20"/>
          <w:szCs w:val="20"/>
        </w:rPr>
      </w:pPr>
    </w:p>
    <w:p w:rsidRPr="00C469D1" w:rsidR="00F9163F" w:rsidRDefault="004B3A41">
      <w:pPr>
        <w:rPr>
          <w:szCs w:val="18"/>
        </w:rPr>
      </w:pPr>
      <w:r w:rsidRPr="00C469D1">
        <w:rPr>
          <w:szCs w:val="18"/>
        </w:rPr>
        <w:t xml:space="preserve">Hierbij bieden wij u </w:t>
      </w:r>
      <w:r w:rsidRPr="00C469D1" w:rsidR="00A215E7">
        <w:rPr>
          <w:szCs w:val="18"/>
        </w:rPr>
        <w:t>de</w:t>
      </w:r>
      <w:r w:rsidRPr="00C469D1">
        <w:rPr>
          <w:szCs w:val="18"/>
        </w:rPr>
        <w:t xml:space="preserve"> antwoord</w:t>
      </w:r>
      <w:r w:rsidRPr="00C469D1" w:rsidR="00A215E7">
        <w:rPr>
          <w:szCs w:val="18"/>
        </w:rPr>
        <w:t>en</w:t>
      </w:r>
      <w:r w:rsidRPr="00C469D1">
        <w:rPr>
          <w:szCs w:val="18"/>
        </w:rPr>
        <w:t xml:space="preserve"> aan op de </w:t>
      </w:r>
      <w:r w:rsidRPr="00C469D1" w:rsidR="001907D5">
        <w:rPr>
          <w:szCs w:val="18"/>
        </w:rPr>
        <w:t>feitelijke vragen</w:t>
      </w:r>
      <w:r w:rsidRPr="00C469D1">
        <w:rPr>
          <w:szCs w:val="18"/>
        </w:rPr>
        <w:t xml:space="preserve"> over de </w:t>
      </w:r>
      <w:r w:rsidRPr="00C469D1" w:rsidR="001907D5">
        <w:rPr>
          <w:szCs w:val="18"/>
        </w:rPr>
        <w:t>wijziging van de begrotingsstaten van het Ministerie van Onderwijs, Cultuur en Wetenschap (VIII) voor het jaar 2021 (wijziging samenhangende met de Voorjaarsnota) (35850-VIII).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A215E7" w:rsidR="00F9163F" w:rsidTr="00461257">
        <w:tc>
          <w:tcPr>
            <w:tcW w:w="2160" w:type="dxa"/>
          </w:tcPr>
          <w:p w:rsidRPr="00A12485" w:rsidR="00DE7E30" w:rsidP="00FC2732" w:rsidRDefault="004B3A41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Financieel-Economische Zaken</w:t>
            </w:r>
          </w:p>
          <w:p w:rsidR="004425A7" w:rsidP="00E972A2" w:rsidRDefault="004B3A41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4B3A41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4B3A41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4B3A41">
            <w:pPr>
              <w:pStyle w:val="Huisstijl-Gegeven"/>
              <w:spacing w:after="0"/>
            </w:pPr>
            <w:r>
              <w:t>2500 BJ Den Haag</w:t>
            </w:r>
          </w:p>
          <w:p w:rsidRPr="00A215E7" w:rsidR="008C4C17" w:rsidP="00A215E7" w:rsidRDefault="004B3A41">
            <w:pPr>
              <w:pStyle w:val="Huisstijl-Gegeven"/>
              <w:spacing w:after="90"/>
            </w:pPr>
            <w:r>
              <w:t>www.rijksoverheid.nl</w:t>
            </w:r>
          </w:p>
        </w:tc>
      </w:tr>
      <w:tr w:rsidRPr="00A215E7" w:rsidR="00F9163F" w:rsidTr="00461257">
        <w:trPr>
          <w:trHeight w:val="200" w:hRule="exact"/>
        </w:trPr>
        <w:tc>
          <w:tcPr>
            <w:tcW w:w="2160" w:type="dxa"/>
          </w:tcPr>
          <w:p w:rsidRPr="000E28F1" w:rsidR="008C4C17" w:rsidP="00461257" w:rsidRDefault="008C4C1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F9163F" w:rsidTr="00461257">
        <w:trPr>
          <w:trHeight w:val="450"/>
        </w:trPr>
        <w:tc>
          <w:tcPr>
            <w:tcW w:w="2160" w:type="dxa"/>
          </w:tcPr>
          <w:p w:rsidR="00BF1BE1" w:rsidP="008643CA" w:rsidRDefault="004B3A41">
            <w:pPr>
              <w:pStyle w:val="Huisstijl-Kopje"/>
            </w:pPr>
            <w:r>
              <w:t>Onze referentie</w:t>
            </w:r>
          </w:p>
          <w:p w:rsidRPr="00FA7882" w:rsidR="000E28F1" w:rsidP="004D5ED1" w:rsidRDefault="004D5ED1">
            <w:pPr>
              <w:spacing w:line="180" w:lineRule="exact"/>
              <w:rPr>
                <w:sz w:val="13"/>
                <w:szCs w:val="13"/>
              </w:rPr>
            </w:pPr>
            <w:r w:rsidRPr="004D5ED1">
              <w:rPr>
                <w:sz w:val="13"/>
                <w:szCs w:val="13"/>
              </w:rPr>
              <w:t>28428011</w:t>
            </w:r>
          </w:p>
        </w:tc>
      </w:tr>
      <w:tr w:rsidR="00F9163F" w:rsidTr="00461257">
        <w:trPr>
          <w:trHeight w:val="113"/>
        </w:trPr>
        <w:tc>
          <w:tcPr>
            <w:tcW w:w="2160" w:type="dxa"/>
          </w:tcPr>
          <w:p w:rsidR="00AE5333" w:rsidP="0090465C" w:rsidRDefault="004B3A41">
            <w:pPr>
              <w:pStyle w:val="Huisstijl-Kopje"/>
            </w:pPr>
            <w:r>
              <w:t>Bijlagen</w:t>
            </w:r>
          </w:p>
          <w:p w:rsidRPr="00D86CC6" w:rsidR="008C4C17" w:rsidP="00461257" w:rsidRDefault="004B3A41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F9163F" w:rsidP="003A7160" w:rsidRDefault="00F9163F"/>
    <w:p w:rsidR="001907D5" w:rsidP="00A655BC" w:rsidRDefault="001907D5"/>
    <w:p w:rsidRPr="00C469D1" w:rsidR="00EF135E" w:rsidP="00A655BC" w:rsidRDefault="001907D5">
      <w:pPr>
        <w:rPr>
          <w:szCs w:val="18"/>
        </w:rPr>
      </w:pPr>
      <w:r w:rsidRPr="00C469D1">
        <w:rPr>
          <w:szCs w:val="18"/>
        </w:rPr>
        <w:t>D</w:t>
      </w:r>
      <w:r w:rsidRPr="00C469D1" w:rsidR="004B3A41">
        <w:rPr>
          <w:szCs w:val="18"/>
        </w:rPr>
        <w:t>e minister van Onderwijs, Cultuur en Wetenschap,</w:t>
      </w:r>
    </w:p>
    <w:p w:rsidRPr="00C469D1" w:rsidR="00EF135E" w:rsidP="00A655BC" w:rsidRDefault="00EF135E">
      <w:pPr>
        <w:rPr>
          <w:szCs w:val="18"/>
        </w:rPr>
      </w:pPr>
    </w:p>
    <w:p w:rsidRPr="00C469D1" w:rsidR="004B3A41" w:rsidP="00A655BC" w:rsidRDefault="004B3A41">
      <w:pPr>
        <w:rPr>
          <w:szCs w:val="18"/>
        </w:rPr>
      </w:pPr>
    </w:p>
    <w:p w:rsidRPr="00C469D1" w:rsidR="004B3A41" w:rsidP="00A655BC" w:rsidRDefault="004B3A41">
      <w:pPr>
        <w:rPr>
          <w:szCs w:val="18"/>
        </w:rPr>
      </w:pPr>
    </w:p>
    <w:p w:rsidRPr="00C469D1" w:rsidR="00EF135E" w:rsidP="00A655BC" w:rsidRDefault="00EF135E">
      <w:pPr>
        <w:rPr>
          <w:szCs w:val="18"/>
        </w:rPr>
      </w:pPr>
    </w:p>
    <w:p w:rsidRPr="00C469D1" w:rsidR="00EF135E" w:rsidP="00A655BC" w:rsidRDefault="00EF135E">
      <w:pPr>
        <w:rPr>
          <w:szCs w:val="18"/>
        </w:rPr>
      </w:pPr>
    </w:p>
    <w:p w:rsidRPr="00C469D1" w:rsidR="008C4AC1" w:rsidP="00B9507E" w:rsidRDefault="004B3A41">
      <w:pPr>
        <w:pStyle w:val="standaard-tekst"/>
        <w:rPr>
          <w:sz w:val="18"/>
          <w:szCs w:val="18"/>
          <w:lang w:val="nl-NL"/>
        </w:rPr>
      </w:pPr>
      <w:r w:rsidRPr="00C469D1">
        <w:rPr>
          <w:sz w:val="18"/>
          <w:szCs w:val="18"/>
          <w:lang w:val="nl-NL"/>
        </w:rPr>
        <w:t>Ingrid van Engelshoven</w:t>
      </w:r>
    </w:p>
    <w:p w:rsidRPr="00C469D1" w:rsidR="004B3A41" w:rsidP="00B9507E" w:rsidRDefault="004B3A41">
      <w:pPr>
        <w:pStyle w:val="standaard-tekst"/>
        <w:rPr>
          <w:sz w:val="18"/>
          <w:szCs w:val="18"/>
          <w:lang w:val="nl-NL"/>
        </w:rPr>
      </w:pPr>
    </w:p>
    <w:p w:rsidRPr="00C469D1" w:rsidR="001907D5" w:rsidP="004B3A41" w:rsidRDefault="001907D5">
      <w:pPr>
        <w:rPr>
          <w:szCs w:val="18"/>
        </w:rPr>
      </w:pPr>
    </w:p>
    <w:p w:rsidRPr="00C469D1" w:rsidR="001907D5" w:rsidP="004B3A41" w:rsidRDefault="001907D5">
      <w:pPr>
        <w:rPr>
          <w:szCs w:val="18"/>
        </w:rPr>
      </w:pPr>
    </w:p>
    <w:p w:rsidRPr="00C469D1" w:rsidR="004B3A41" w:rsidP="004B3A41" w:rsidRDefault="001907D5">
      <w:pPr>
        <w:rPr>
          <w:szCs w:val="18"/>
        </w:rPr>
      </w:pPr>
      <w:r w:rsidRPr="00C469D1">
        <w:rPr>
          <w:szCs w:val="18"/>
        </w:rPr>
        <w:t>D</w:t>
      </w:r>
      <w:r w:rsidRPr="00C469D1" w:rsidR="004B3A41">
        <w:rPr>
          <w:szCs w:val="18"/>
        </w:rPr>
        <w:t>e minister voor Basis- en Voortgezet Onderwijs en Media,</w:t>
      </w:r>
    </w:p>
    <w:p w:rsidRPr="00C469D1" w:rsidR="004B3A41" w:rsidP="004B3A41" w:rsidRDefault="004B3A41">
      <w:pPr>
        <w:rPr>
          <w:szCs w:val="18"/>
        </w:rPr>
      </w:pPr>
    </w:p>
    <w:p w:rsidRPr="00C469D1" w:rsidR="004B3A41" w:rsidP="004B3A41" w:rsidRDefault="004B3A41">
      <w:pPr>
        <w:rPr>
          <w:szCs w:val="18"/>
        </w:rPr>
      </w:pPr>
    </w:p>
    <w:p w:rsidRPr="00C469D1" w:rsidR="004B3A41" w:rsidP="004B3A41" w:rsidRDefault="004B3A41">
      <w:pPr>
        <w:rPr>
          <w:szCs w:val="18"/>
        </w:rPr>
      </w:pPr>
    </w:p>
    <w:p w:rsidRPr="00C469D1" w:rsidR="004B3A41" w:rsidP="004B3A41" w:rsidRDefault="004B3A41">
      <w:pPr>
        <w:rPr>
          <w:szCs w:val="18"/>
        </w:rPr>
      </w:pPr>
    </w:p>
    <w:p w:rsidRPr="00C469D1" w:rsidR="004B3A41" w:rsidP="004B3A41" w:rsidRDefault="004B3A41">
      <w:pPr>
        <w:rPr>
          <w:szCs w:val="18"/>
        </w:rPr>
      </w:pPr>
    </w:p>
    <w:p w:rsidRPr="00C469D1" w:rsidR="004B3A41" w:rsidP="004B3A41" w:rsidRDefault="004B3A41">
      <w:pPr>
        <w:pStyle w:val="standaard-tekst"/>
        <w:rPr>
          <w:sz w:val="18"/>
          <w:szCs w:val="18"/>
        </w:rPr>
      </w:pPr>
      <w:r w:rsidRPr="00C469D1">
        <w:rPr>
          <w:sz w:val="18"/>
          <w:szCs w:val="18"/>
        </w:rPr>
        <w:t>Arie Slob</w:t>
      </w:r>
    </w:p>
    <w:sectPr w:rsidRPr="00C469D1" w:rsidR="004B3A41" w:rsidSect="002F493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76D" w:rsidRDefault="004B3A41">
      <w:pPr>
        <w:spacing w:line="240" w:lineRule="auto"/>
      </w:pPr>
      <w:r>
        <w:separator/>
      </w:r>
    </w:p>
  </w:endnote>
  <w:endnote w:type="continuationSeparator" w:id="0">
    <w:p w:rsidR="00FC276D" w:rsidRDefault="004B3A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charset w:val="00"/>
    <w:family w:val="swiss"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F9163F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4B3A41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F9163F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4B3A41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FA4B37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76D" w:rsidRDefault="004B3A41">
      <w:pPr>
        <w:spacing w:line="240" w:lineRule="auto"/>
      </w:pPr>
      <w:r>
        <w:separator/>
      </w:r>
    </w:p>
  </w:footnote>
  <w:footnote w:type="continuationSeparator" w:id="0">
    <w:p w:rsidR="00FC276D" w:rsidRDefault="004B3A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F9163F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F9163F" w:rsidTr="003B528D">
      <w:tc>
        <w:tcPr>
          <w:tcW w:w="2160" w:type="dxa"/>
          <w:shd w:val="clear" w:color="auto" w:fill="auto"/>
        </w:tcPr>
        <w:p w:rsidR="00BF1BE1" w:rsidRDefault="004B3A41" w:rsidP="008643CA">
          <w:pPr>
            <w:pStyle w:val="Huisstijl-Kopje"/>
          </w:pPr>
          <w:r>
            <w:t>Onze referentie</w:t>
          </w:r>
        </w:p>
        <w:p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F9163F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F9163F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4B3A41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42240293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F9163F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4B3A41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F9163F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F9163F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F9163F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:rsidR="00596D5A" w:rsidRDefault="00596D5A" w:rsidP="00596D5A">
          <w:pPr>
            <w:rPr>
              <w:rFonts w:cs="Verdana"/>
              <w:szCs w:val="18"/>
            </w:rPr>
          </w:pPr>
        </w:p>
        <w:p w:rsidR="00892BA5" w:rsidRPr="00596D5A" w:rsidRDefault="004B3A41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5D92968"/>
    <w:multiLevelType w:val="hybridMultilevel"/>
    <w:tmpl w:val="50F0923E"/>
    <w:lvl w:ilvl="0" w:tplc="8C3A0634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51F8F6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924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B8E5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3AB0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64EF3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28C9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426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88CE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EFB0BCA1"/>
    <w:multiLevelType w:val="hybridMultilevel"/>
    <w:tmpl w:val="1D8E1FCE"/>
    <w:lvl w:ilvl="0" w:tplc="344EE994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6E0C20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52C1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C8DE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88F8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1A2D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EEE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AEAD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A229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F9E13E85"/>
    <w:multiLevelType w:val="hybridMultilevel"/>
    <w:tmpl w:val="50F0923E"/>
    <w:lvl w:ilvl="0" w:tplc="CDCA447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1F22BE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7E52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728E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7C53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4A55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868C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6E76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A508C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BAA1DF"/>
    <w:multiLevelType w:val="hybridMultilevel"/>
    <w:tmpl w:val="1D8E1FCE"/>
    <w:lvl w:ilvl="0" w:tplc="21CAC5FC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CEE493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C0A7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066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2CB7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8AEFE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D097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3ED8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78EC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160"/>
    <w:rsid w:val="000407BB"/>
    <w:rsid w:val="00043C31"/>
    <w:rsid w:val="0008058A"/>
    <w:rsid w:val="00082403"/>
    <w:rsid w:val="00093ABC"/>
    <w:rsid w:val="000A1C75"/>
    <w:rsid w:val="000A34DF"/>
    <w:rsid w:val="000E28F1"/>
    <w:rsid w:val="00133DAB"/>
    <w:rsid w:val="00153BD0"/>
    <w:rsid w:val="001907D5"/>
    <w:rsid w:val="001A6966"/>
    <w:rsid w:val="001B57F8"/>
    <w:rsid w:val="001D61D1"/>
    <w:rsid w:val="00217880"/>
    <w:rsid w:val="00247061"/>
    <w:rsid w:val="00247EC4"/>
    <w:rsid w:val="0026686B"/>
    <w:rsid w:val="00267907"/>
    <w:rsid w:val="00275984"/>
    <w:rsid w:val="002F258D"/>
    <w:rsid w:val="002F71BB"/>
    <w:rsid w:val="00356D2B"/>
    <w:rsid w:val="003A7160"/>
    <w:rsid w:val="003B6D32"/>
    <w:rsid w:val="003F573F"/>
    <w:rsid w:val="00424290"/>
    <w:rsid w:val="00436B9E"/>
    <w:rsid w:val="004425A7"/>
    <w:rsid w:val="0044605E"/>
    <w:rsid w:val="00461257"/>
    <w:rsid w:val="00470DFF"/>
    <w:rsid w:val="0047126E"/>
    <w:rsid w:val="00483ECA"/>
    <w:rsid w:val="0049162C"/>
    <w:rsid w:val="0049501A"/>
    <w:rsid w:val="00497FFC"/>
    <w:rsid w:val="004B2D35"/>
    <w:rsid w:val="004B376A"/>
    <w:rsid w:val="004B3A41"/>
    <w:rsid w:val="004C7E1D"/>
    <w:rsid w:val="004D5ED1"/>
    <w:rsid w:val="004E6514"/>
    <w:rsid w:val="004F44C2"/>
    <w:rsid w:val="005108E7"/>
    <w:rsid w:val="00527BD4"/>
    <w:rsid w:val="00596D5A"/>
    <w:rsid w:val="005B034C"/>
    <w:rsid w:val="005F2FA9"/>
    <w:rsid w:val="00610631"/>
    <w:rsid w:val="006F273B"/>
    <w:rsid w:val="00704845"/>
    <w:rsid w:val="00705993"/>
    <w:rsid w:val="007318E2"/>
    <w:rsid w:val="0076181F"/>
    <w:rsid w:val="007A5FB4"/>
    <w:rsid w:val="007F7207"/>
    <w:rsid w:val="008053B5"/>
    <w:rsid w:val="00807D6C"/>
    <w:rsid w:val="008211EF"/>
    <w:rsid w:val="008643CA"/>
    <w:rsid w:val="00892BA5"/>
    <w:rsid w:val="008A5FC4"/>
    <w:rsid w:val="008C356D"/>
    <w:rsid w:val="008C4AC1"/>
    <w:rsid w:val="008C4C17"/>
    <w:rsid w:val="008F6AD7"/>
    <w:rsid w:val="0090465C"/>
    <w:rsid w:val="00940C5B"/>
    <w:rsid w:val="00963440"/>
    <w:rsid w:val="009C5FC5"/>
    <w:rsid w:val="009E3B07"/>
    <w:rsid w:val="00A12485"/>
    <w:rsid w:val="00A215E7"/>
    <w:rsid w:val="00A32073"/>
    <w:rsid w:val="00A41151"/>
    <w:rsid w:val="00A604D3"/>
    <w:rsid w:val="00A655BC"/>
    <w:rsid w:val="00A67375"/>
    <w:rsid w:val="00A87C20"/>
    <w:rsid w:val="00AA4791"/>
    <w:rsid w:val="00AA6BDC"/>
    <w:rsid w:val="00AE5333"/>
    <w:rsid w:val="00AF187A"/>
    <w:rsid w:val="00AF464C"/>
    <w:rsid w:val="00B9507E"/>
    <w:rsid w:val="00BC37DB"/>
    <w:rsid w:val="00BC3B53"/>
    <w:rsid w:val="00BC3D04"/>
    <w:rsid w:val="00BC4AE3"/>
    <w:rsid w:val="00BF1BE1"/>
    <w:rsid w:val="00BF4427"/>
    <w:rsid w:val="00C469D1"/>
    <w:rsid w:val="00C64E34"/>
    <w:rsid w:val="00CB454D"/>
    <w:rsid w:val="00D037A9"/>
    <w:rsid w:val="00D17084"/>
    <w:rsid w:val="00D20C0E"/>
    <w:rsid w:val="00D342F4"/>
    <w:rsid w:val="00D4707D"/>
    <w:rsid w:val="00D83B3F"/>
    <w:rsid w:val="00D86CC6"/>
    <w:rsid w:val="00DE160F"/>
    <w:rsid w:val="00DE7E30"/>
    <w:rsid w:val="00E072A5"/>
    <w:rsid w:val="00E35CF4"/>
    <w:rsid w:val="00E71F59"/>
    <w:rsid w:val="00E972A2"/>
    <w:rsid w:val="00EE3212"/>
    <w:rsid w:val="00EF135E"/>
    <w:rsid w:val="00EF2369"/>
    <w:rsid w:val="00F9163F"/>
    <w:rsid w:val="00FA4B37"/>
    <w:rsid w:val="00FA7882"/>
    <w:rsid w:val="00FC2732"/>
    <w:rsid w:val="00FC2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F70D"/>
  <w15:docId w15:val="{15FBCA43-2F4F-4F08-9074-654A211BE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link w:val="Heading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link w:val="Heading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link w:val="Heading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link w:val="HeaderChar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link w:val="FooterChar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link w:val="BalloonTextChar"/>
    <w:semiHidden/>
    <w:rsid w:val="00BF46B6"/>
    <w:rPr>
      <w:rFonts w:ascii="Tahoma" w:hAnsi="Tahoma" w:cs="Tahoma"/>
      <w:sz w:val="16"/>
      <w:szCs w:val="16"/>
    </w:rPr>
  </w:style>
  <w:style w:type="paragraph" w:customStyle="1" w:styleId="Heading40">
    <w:name w:val="Heading 4_0"/>
    <w:basedOn w:val="Normal0"/>
    <w:next w:val="Normal0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erChar">
    <w:name w:val="Header Char"/>
    <w:basedOn w:val="DefaultParagraphFont0"/>
    <w:link w:val="Header0"/>
    <w:rsid w:val="00841CD9"/>
    <w:rPr>
      <w:rFonts w:eastAsia="Times New Roman" w:cs="Times New Roman"/>
      <w:lang w:val="nl-NL" w:eastAsia="nl-NL"/>
    </w:rPr>
  </w:style>
  <w:style w:type="character" w:customStyle="1" w:styleId="Heading1Char">
    <w:name w:val="Heading 1 Char"/>
    <w:basedOn w:val="DefaultParagraphFont0"/>
    <w:link w:val="Heading10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Heading2Char">
    <w:name w:val="Heading 2 Char"/>
    <w:basedOn w:val="DefaultParagraphFont0"/>
    <w:link w:val="Heading20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Heading3Char">
    <w:name w:val="Heading 3 Char"/>
    <w:basedOn w:val="DefaultParagraphFont0"/>
    <w:link w:val="Heading30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Heading4Char">
    <w:name w:val="Heading 4 Char"/>
    <w:basedOn w:val="DefaultParagraphFont0"/>
    <w:link w:val="Heading40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Indent0">
    <w:name w:val="Normal Indent_0"/>
    <w:basedOn w:val="Normal0"/>
    <w:uiPriority w:val="99"/>
    <w:unhideWhenUsed/>
    <w:rsid w:val="00841CD9"/>
    <w:pPr>
      <w:ind w:left="720"/>
    </w:pPr>
  </w:style>
  <w:style w:type="paragraph" w:customStyle="1" w:styleId="Subtitle0">
    <w:name w:val="Subtitle_0"/>
    <w:basedOn w:val="Normal0"/>
    <w:next w:val="Normal0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0"/>
    <w:link w:val="Subtitle0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itle0">
    <w:name w:val="Title_0"/>
    <w:basedOn w:val="Normal0"/>
    <w:next w:val="Normal0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0"/>
    <w:link w:val="Title0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mphasis0">
    <w:name w:val="Emphasis_0"/>
    <w:basedOn w:val="DefaultParagraphFont0"/>
    <w:uiPriority w:val="20"/>
    <w:qFormat/>
    <w:rsid w:val="00D1197D"/>
    <w:rPr>
      <w:i/>
      <w:iCs/>
    </w:rPr>
  </w:style>
  <w:style w:type="character" w:customStyle="1" w:styleId="BalloonTextChar">
    <w:name w:val="Balloon Text Char"/>
    <w:basedOn w:val="DefaultParagraphFont0"/>
    <w:link w:val="BalloonText0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FooterChar">
    <w:name w:val="Footer Char"/>
    <w:basedOn w:val="DefaultParagraphFont0"/>
    <w:link w:val="Footer0"/>
    <w:rsid w:val="003A7160"/>
    <w:rPr>
      <w:rFonts w:eastAsia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136</ap:Words>
  <ap:Characters>754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889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2021-06-18T10:34:00.0000000Z</dcterms:created>
  <dcterms:modified xsi:type="dcterms:W3CDTF">2021-06-18T10:34:00.0000000Z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o003vee</vt:lpwstr>
  </property>
  <property fmtid="{D5CDD505-2E9C-101B-9397-08002B2CF9AE}" pid="3" name="cs_objectid">
    <vt:lpwstr>28428011</vt:lpwstr>
  </property>
  <property fmtid="{D5CDD505-2E9C-101B-9397-08002B2CF9AE}" pid="4" name="ocw_betreft">
    <vt:lpwstr>Antwoord Kamervragen over de wijziging van de begrotingsstaten van het Ministerie van Onderwijs, Cultuur en Wetenschap (VIII) voor het jaar 2020 (wijziging samenhangende met de Voorjaarsnota)</vt:lpwstr>
  </property>
  <property fmtid="{D5CDD505-2E9C-101B-9397-08002B2CF9AE}" pid="5" name="ocw_directie">
    <vt:lpwstr>FEZ</vt:lpwstr>
  </property>
  <property fmtid="{D5CDD505-2E9C-101B-9397-08002B2CF9AE}" pid="6" name="ocw_naw_adres">
    <vt:lpwstr>Postbus 20018</vt:lpwstr>
  </property>
  <property fmtid="{D5CDD505-2E9C-101B-9397-08002B2CF9AE}" pid="7" name="ocw_naw_huisnr">
    <vt:lpwstr/>
  </property>
  <property fmtid="{D5CDD505-2E9C-101B-9397-08002B2CF9AE}" pid="8" name="ocw_naw_naam">
    <vt:lpwstr/>
  </property>
  <property fmtid="{D5CDD505-2E9C-101B-9397-08002B2CF9AE}" pid="9" name="ocw_naw_org">
    <vt:lpwstr>Aan de Voorzitter van de Tweede Kamer der Staten-Generaal</vt:lpwstr>
  </property>
  <property fmtid="{D5CDD505-2E9C-101B-9397-08002B2CF9AE}" pid="10" name="ocw_naw_postc">
    <vt:lpwstr>2500 EA</vt:lpwstr>
  </property>
  <property fmtid="{D5CDD505-2E9C-101B-9397-08002B2CF9AE}" pid="11" name="ocw_naw_titela">
    <vt:lpwstr/>
  </property>
  <property fmtid="{D5CDD505-2E9C-101B-9397-08002B2CF9AE}" pid="12" name="ocw_naw_titelv">
    <vt:lpwstr/>
  </property>
  <property fmtid="{D5CDD505-2E9C-101B-9397-08002B2CF9AE}" pid="13" name="ocw_naw_tussen">
    <vt:lpwstr/>
  </property>
  <property fmtid="{D5CDD505-2E9C-101B-9397-08002B2CF9AE}" pid="14" name="ocw_naw_vrltrs">
    <vt:lpwstr/>
  </property>
  <property fmtid="{D5CDD505-2E9C-101B-9397-08002B2CF9AE}" pid="15" name="ocw_naw_woonplaats">
    <vt:lpwstr>Den Haag</vt:lpwstr>
  </property>
  <property fmtid="{D5CDD505-2E9C-101B-9397-08002B2CF9AE}" pid="16" name="sjabloon.edocs.documenttype">
    <vt:lpwstr>BRIEF</vt:lpwstr>
  </property>
  <property fmtid="{D5CDD505-2E9C-101B-9397-08002B2CF9AE}" pid="17" name="sjabloon.edocs.richting">
    <vt:lpwstr>UITGAAND</vt:lpwstr>
  </property>
</Properties>
</file>