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A25B1F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8030D6">
            <w:bookmarkStart w:name="STDTXT__OCW_Tekstblokken_txtNahangEK2502" w:id="0"/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D75FBF">
            <w:pPr>
              <w:tabs>
                <w:tab w:val="center" w:pos="3290"/>
              </w:tabs>
            </w:pPr>
            <w:r>
              <w:t>18 juni 2021</w:t>
            </w:r>
            <w:bookmarkStart w:name="_GoBack" w:id="1"/>
            <w:bookmarkEnd w:id="1"/>
          </w:p>
        </w:tc>
      </w:tr>
      <w:tr w:rsidR="00A25B1F" w:rsidTr="006D2844">
        <w:trPr>
          <w:trHeight w:val="369"/>
        </w:trPr>
        <w:tc>
          <w:tcPr>
            <w:tcW w:w="929" w:type="dxa"/>
          </w:tcPr>
          <w:p w:rsidR="00423C3F" w:rsidP="006D2844" w:rsidRDefault="008030D6">
            <w:r>
              <w:t>Betreft</w:t>
            </w:r>
          </w:p>
        </w:tc>
        <w:tc>
          <w:tcPr>
            <w:tcW w:w="6581" w:type="dxa"/>
          </w:tcPr>
          <w:p w:rsidR="00423C3F" w:rsidP="006D2844" w:rsidRDefault="008030D6">
            <w:r>
              <w:t>Nota van wijziging bij het voorstel van Wet tot w</w:t>
            </w:r>
            <w:r>
              <w:rPr>
                <w:szCs w:val="18"/>
              </w:rPr>
              <w:t>ijziging van verschillende wetten op met name het terrein van het onderwijs, cultuur en media in verband met voornamelijk wetstechnische en redactionele verbeteringen (Verzamelwet OCW 20..) (35 725)</w:t>
            </w:r>
          </w:p>
        </w:tc>
      </w:tr>
    </w:tbl>
    <w:p w:rsidR="00A25B1F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25B1F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8030D6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8030D6">
            <w:r>
              <w:t>Postbus 20018</w:t>
            </w:r>
          </w:p>
          <w:p w:rsidR="008E3932" w:rsidP="00D9561B" w:rsidRDefault="008030D6">
            <w:r>
              <w:t>2500 EA  DEN HAAG</w:t>
            </w:r>
          </w:p>
        </w:tc>
      </w:tr>
    </w:tbl>
    <w:p w:rsidR="00A25B1F" w:rsidRDefault="008030D6">
      <w:pPr>
        <w:pStyle w:val="standaard-tekst"/>
        <w:rPr>
          <w:lang w:val="nl-NL"/>
        </w:rPr>
      </w:pPr>
      <w:r>
        <w:rPr>
          <w:lang w:val="nl-NL"/>
        </w:rP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A25B1F" w:rsidTr="00DD7316">
        <w:tc>
          <w:tcPr>
            <w:tcW w:w="2160" w:type="dxa"/>
          </w:tcPr>
          <w:p w:rsidRPr="000176EE" w:rsidR="00831386" w:rsidP="00DD7316" w:rsidRDefault="008030D6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Pr="00F56956" w:rsidR="00831386" w:rsidP="00DD7316" w:rsidRDefault="008030D6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8030D6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8030D6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8030D6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8030D6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A25B1F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A25B1F" w:rsidTr="00DD7316">
        <w:trPr>
          <w:trHeight w:val="1680"/>
        </w:trPr>
        <w:tc>
          <w:tcPr>
            <w:tcW w:w="2160" w:type="dxa"/>
          </w:tcPr>
          <w:p w:rsidRPr="00D86CC6" w:rsidR="00831386" w:rsidP="00DD7316" w:rsidRDefault="008030D6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830E14" w:rsidRDefault="007E32C8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>WJZ/</w:t>
            </w:r>
            <w:r w:rsidR="00AD7715">
              <w:rPr>
                <w:sz w:val="13"/>
              </w:rPr>
              <w:t>28440234(10762)</w:t>
            </w:r>
          </w:p>
        </w:tc>
      </w:tr>
    </w:tbl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H</w:t>
      </w:r>
      <w:bookmarkEnd w:id="0"/>
      <w:r w:rsidRPr="008E023C">
        <w:rPr>
          <w:lang w:val="nl-NL"/>
        </w:rPr>
        <w:t xml:space="preserve">ierbij bied ik u aan de </w:t>
      </w:r>
      <w:r>
        <w:rPr>
          <w:lang w:val="nl-NL"/>
        </w:rPr>
        <w:t>nota van wijziging</w:t>
      </w:r>
      <w:r w:rsidRPr="008E023C">
        <w:rPr>
          <w:lang w:val="nl-NL"/>
        </w:rPr>
        <w:t> inzake het bovengenoemde voorstel.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8030D6">
      <w:pPr>
        <w:pStyle w:val="standaard-tekst"/>
        <w:rPr>
          <w:lang w:val="nl-NL"/>
        </w:rPr>
      </w:pPr>
      <w:r>
        <w:rPr>
          <w:lang w:val="nl-NL"/>
        </w:rPr>
        <w:t xml:space="preserve">De </w:t>
      </w:r>
      <w:r w:rsidR="00D411D2">
        <w:rPr>
          <w:lang w:val="nl-NL"/>
        </w:rPr>
        <w:t>M</w:t>
      </w:r>
      <w:r w:rsidRPr="008E023C">
        <w:rPr>
          <w:lang w:val="nl-NL"/>
        </w:rPr>
        <w:t>inister van Onderwijs, Cultuur en Wetenschap,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8030D6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="008E023C" w:rsidP="008E023C" w:rsidRDefault="008030D6">
      <w:pPr>
        <w:pStyle w:val="standaard-tekst"/>
      </w:pPr>
      <w:r>
        <w:t xml:space="preserve">Ingrid van </w:t>
      </w:r>
      <w:proofErr w:type="spellStart"/>
      <w:r>
        <w:t>Engelshoven</w:t>
      </w:r>
      <w:proofErr w:type="spellEnd"/>
    </w:p>
    <w:p w:rsidR="00675E30" w:rsidP="003A7160" w:rsidRDefault="00675E30"/>
    <w:sectPr w:rsidR="00675E30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C8" w:rsidRDefault="002A50C8">
      <w:pPr>
        <w:spacing w:line="240" w:lineRule="auto"/>
      </w:pPr>
      <w:r>
        <w:separator/>
      </w:r>
    </w:p>
  </w:endnote>
  <w:endnote w:type="continuationSeparator" w:id="0">
    <w:p w:rsidR="002A50C8" w:rsidRDefault="002A50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A25B1F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8030D6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A25B1F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8030D6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75FB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C8" w:rsidRDefault="002A50C8">
      <w:pPr>
        <w:spacing w:line="240" w:lineRule="auto"/>
      </w:pPr>
      <w:r>
        <w:separator/>
      </w:r>
    </w:p>
  </w:footnote>
  <w:footnote w:type="continuationSeparator" w:id="0">
    <w:p w:rsidR="002A50C8" w:rsidRDefault="002A50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A25B1F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A25B1F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A25B1F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A25B1F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04845" w:rsidRDefault="008030D6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2927638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A25B1F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8030D6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A25B1F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25B1F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A25B1F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8030D6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C7385D1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A9BC3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461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A37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A7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B01F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2C30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8A7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229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F4AE4DA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A08EF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323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CF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429A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50F3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5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EBE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6EB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C7"/>
    <w:rsid w:val="00003185"/>
    <w:rsid w:val="00006C55"/>
    <w:rsid w:val="00013862"/>
    <w:rsid w:val="00014599"/>
    <w:rsid w:val="00016012"/>
    <w:rsid w:val="000176EE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50C8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3C3F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0C1C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75E30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844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E32C8"/>
    <w:rsid w:val="007F5331"/>
    <w:rsid w:val="00800CCA"/>
    <w:rsid w:val="008020F2"/>
    <w:rsid w:val="008030D6"/>
    <w:rsid w:val="00806120"/>
    <w:rsid w:val="00810C93"/>
    <w:rsid w:val="00812028"/>
    <w:rsid w:val="00812DD8"/>
    <w:rsid w:val="00813082"/>
    <w:rsid w:val="00813527"/>
    <w:rsid w:val="008138A9"/>
    <w:rsid w:val="00814120"/>
    <w:rsid w:val="00814D03"/>
    <w:rsid w:val="00815C7E"/>
    <w:rsid w:val="00821114"/>
    <w:rsid w:val="008211EF"/>
    <w:rsid w:val="00821FC1"/>
    <w:rsid w:val="008267CC"/>
    <w:rsid w:val="00830E14"/>
    <w:rsid w:val="00831386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6116"/>
    <w:rsid w:val="008B7B24"/>
    <w:rsid w:val="008C356D"/>
    <w:rsid w:val="008D1583"/>
    <w:rsid w:val="008E023C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2BA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25B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D7715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1D2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5FB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D7316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56956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01D7D"/>
  <w15:docId w15:val="{52354F52-6051-48BB-881F-8CB06187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104</ap:Words>
  <ap:Characters>577</ap:Characters>
  <ap:DocSecurity>4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2021-06-18T10:23:00.0000000Z</dcterms:created>
  <dcterms:modified xsi:type="dcterms:W3CDTF">2021-06-18T10:23:00.0000000Z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O229BOO</vt:lpwstr>
  </property>
  <property fmtid="{D5CDD505-2E9C-101B-9397-08002B2CF9AE}" pid="3" name="Author">
    <vt:lpwstr>O229BOO</vt:lpwstr>
  </property>
  <property fmtid="{D5CDD505-2E9C-101B-9397-08002B2CF9AE}" pid="4" name="cs_objectid">
    <vt:lpwstr> &lt;referentie kenmerk&gt;</vt:lpwstr>
  </property>
  <property fmtid="{D5CDD505-2E9C-101B-9397-08002B2CF9AE}" pid="5" name="Header">
    <vt:lpwstr>Brief (meertalig)</vt:lpwstr>
  </property>
  <property fmtid="{D5CDD505-2E9C-101B-9397-08002B2CF9AE}" pid="6" name="HeaderId">
    <vt:lpwstr>684479A886184C6D8688A3088C2EE368</vt:lpwstr>
  </property>
  <property fmtid="{D5CDD505-2E9C-101B-9397-08002B2CF9AE}" pid="7" name="ocw_betreft">
    <vt:lpwstr/>
  </property>
  <property fmtid="{D5CDD505-2E9C-101B-9397-08002B2CF9AE}" pid="8" name="ocw_directie">
    <vt:lpwstr>WJZ/HBS</vt:lpwstr>
  </property>
  <property fmtid="{D5CDD505-2E9C-101B-9397-08002B2CF9AE}" pid="9" name="sjabloon.edocs.documenttype">
    <vt:lpwstr>BRIEF</vt:lpwstr>
  </property>
  <property fmtid="{D5CDD505-2E9C-101B-9397-08002B2CF9AE}" pid="10" name="sjabloon.edocs.richting">
    <vt:lpwstr>UITGAAND</vt:lpwstr>
  </property>
  <property fmtid="{D5CDD505-2E9C-101B-9397-08002B2CF9AE}" pid="11" name="Template">
    <vt:lpwstr>Brief TK</vt:lpwstr>
  </property>
  <property fmtid="{D5CDD505-2E9C-101B-9397-08002B2CF9AE}" pid="12" name="TemplateId">
    <vt:lpwstr>544A72AD7B0042649EEB73530503F044</vt:lpwstr>
  </property>
  <property fmtid="{D5CDD505-2E9C-101B-9397-08002B2CF9AE}" pid="13" name="Typist">
    <vt:lpwstr>O229BOO</vt:lpwstr>
  </property>
</Properties>
</file>