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40ECA" w:rsidP="002D2C7A" w:rsidRDefault="002036D2" w14:paraId="6B1397F7" w14:textId="24C99ABE">
      <w:pPr>
        <w:rPr>
          <w:szCs w:val="18"/>
        </w:rPr>
      </w:pPr>
      <w:r>
        <w:rPr>
          <w:szCs w:val="18"/>
        </w:rPr>
        <w:t xml:space="preserve">Geachte </w:t>
      </w:r>
      <w:r w:rsidR="002D2C7A">
        <w:rPr>
          <w:szCs w:val="18"/>
        </w:rPr>
        <w:t>V</w:t>
      </w:r>
      <w:r>
        <w:rPr>
          <w:szCs w:val="18"/>
        </w:rPr>
        <w:t>oorzitter,</w:t>
      </w:r>
    </w:p>
    <w:p w:rsidR="002036D2" w:rsidP="002D2C7A" w:rsidRDefault="002036D2" w14:paraId="352833A8" w14:textId="6D5F687F">
      <w:pPr>
        <w:rPr>
          <w:szCs w:val="18"/>
        </w:rPr>
      </w:pPr>
    </w:p>
    <w:p w:rsidR="00584BAC" w:rsidP="002D2C7A" w:rsidRDefault="002036D2" w14:paraId="063EFD94" w14:textId="24C0E183">
      <w:r>
        <w:rPr>
          <w:szCs w:val="18"/>
        </w:rPr>
        <w:t xml:space="preserve">Op vrijdag 28 mei 2020 ontving ik schriftelijke vragen van leden van uw Kamer bij de jaarverantwoording van LNV over 2020. Het betreft vragen over de Slotwet </w:t>
      </w:r>
      <w:r>
        <w:rPr>
          <w:szCs w:val="18"/>
          <w:lang w:eastAsia="en-US"/>
        </w:rPr>
        <w:t>(35830-XIV, nr. 4)</w:t>
      </w:r>
      <w:r>
        <w:rPr>
          <w:szCs w:val="18"/>
        </w:rPr>
        <w:t xml:space="preserve">, het Jaarverslag </w:t>
      </w:r>
      <w:r>
        <w:rPr>
          <w:szCs w:val="18"/>
          <w:lang w:eastAsia="en-US"/>
        </w:rPr>
        <w:t>(35830-XIV, nr. 1)</w:t>
      </w:r>
      <w:r>
        <w:rPr>
          <w:szCs w:val="18"/>
        </w:rPr>
        <w:t xml:space="preserve"> en het verantwoordingsrapport van de Algemene Rekenkamer </w:t>
      </w:r>
      <w:r>
        <w:rPr>
          <w:szCs w:val="18"/>
          <w:lang w:eastAsia="en-US"/>
        </w:rPr>
        <w:t>(35830-XIV, nr. 2)</w:t>
      </w:r>
      <w:r>
        <w:rPr>
          <w:szCs w:val="18"/>
        </w:rPr>
        <w:t>. Bij dezen stuur ik u de antwoorden.</w:t>
      </w:r>
    </w:p>
    <w:p w:rsidR="007239A1" w:rsidP="002D2C7A" w:rsidRDefault="007239A1" w14:paraId="3B373860" w14:textId="4B0A1693"/>
    <w:p w:rsidRPr="00EC58D9" w:rsidR="002D2C7A" w:rsidP="002D2C7A" w:rsidRDefault="002D2C7A" w14:paraId="5D10E4DC" w14:textId="77777777"/>
    <w:p w:rsidRPr="00EC58D9" w:rsidR="007239A1" w:rsidP="002D2C7A" w:rsidRDefault="007239A1" w14:paraId="507A80C8" w14:textId="77777777"/>
    <w:p w:rsidRPr="00EC58D9" w:rsidR="007239A1" w:rsidP="002D2C7A" w:rsidRDefault="007239A1" w14:paraId="06AB648F" w14:textId="77777777"/>
    <w:p w:rsidRPr="00EC58D9" w:rsidR="007239A1" w:rsidP="002D2C7A" w:rsidRDefault="007239A1" w14:paraId="783D64A3" w14:textId="77777777"/>
    <w:p w:rsidRPr="00EC58D9" w:rsidR="007239A1" w:rsidP="002D2C7A" w:rsidRDefault="002036D2" w14:paraId="664AC53D" w14:textId="77777777">
      <w:r w:rsidRPr="00EC58D9">
        <w:t>Carola Schouten</w:t>
      </w:r>
    </w:p>
    <w:p w:rsidRPr="00006C01" w:rsidR="004E505E" w:rsidP="002D2C7A" w:rsidRDefault="002036D2" w14:paraId="5D7D9118" w14:textId="77777777">
      <w:r w:rsidRPr="00EC58D9">
        <w:t>Minister van Landbouw, Natuur en Voedselkwaliteit</w:t>
      </w:r>
    </w:p>
    <w:p w:rsidR="00377C58" w:rsidP="002D2C7A" w:rsidRDefault="00377C58" w14:paraId="3534410D" w14:textId="77777777"/>
    <w:sectPr w:rsidR="00377C58" w:rsidSect="00D604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398" w:right="2818" w:bottom="1077" w:left="1559" w:header="2398" w:footer="56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8DE372" w14:textId="77777777" w:rsidR="00665113" w:rsidRDefault="00665113">
      <w:pPr>
        <w:spacing w:line="240" w:lineRule="auto"/>
      </w:pPr>
      <w:r>
        <w:separator/>
      </w:r>
    </w:p>
  </w:endnote>
  <w:endnote w:type="continuationSeparator" w:id="0">
    <w:p w14:paraId="0F1F25F8" w14:textId="77777777" w:rsidR="00665113" w:rsidRDefault="006651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grofont">
    <w:panose1 w:val="020B0503040100020103"/>
    <w:charset w:val="00"/>
    <w:family w:val="swiss"/>
    <w:pitch w:val="variable"/>
    <w:sig w:usb0="800000A7" w:usb1="0000004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291FAA" w14:textId="77777777" w:rsidR="00FD42C5" w:rsidRDefault="00FD42C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269ED1" w14:textId="77777777" w:rsidR="00665113" w:rsidRPr="00BC3B53" w:rsidRDefault="00665113" w:rsidP="008C356D">
    <w:pPr>
      <w:pStyle w:val="Voettekst"/>
      <w:spacing w:line="240" w:lineRule="auto"/>
      <w:rPr>
        <w:sz w:val="2"/>
        <w:szCs w:val="2"/>
      </w:rPr>
    </w:pPr>
  </w:p>
  <w:tbl>
    <w:tblPr>
      <w:tblW w:w="975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601"/>
      <w:gridCol w:w="2156"/>
    </w:tblGrid>
    <w:tr w:rsidR="00665113" w14:paraId="3CDB454D" w14:textId="77777777" w:rsidTr="00CA6A25">
      <w:trPr>
        <w:trHeight w:hRule="exact" w:val="240"/>
      </w:trPr>
      <w:tc>
        <w:tcPr>
          <w:tcW w:w="7601" w:type="dxa"/>
          <w:shd w:val="clear" w:color="auto" w:fill="auto"/>
        </w:tcPr>
        <w:p w14:paraId="5FA77969" w14:textId="77777777" w:rsidR="00665113" w:rsidRDefault="00665113" w:rsidP="003F1F6B">
          <w:pPr>
            <w:pStyle w:val="Huisstijl-Rubricering"/>
          </w:pPr>
        </w:p>
      </w:tc>
      <w:tc>
        <w:tcPr>
          <w:tcW w:w="2156" w:type="dxa"/>
        </w:tcPr>
        <w:p w14:paraId="36E9A7E8" w14:textId="77777777" w:rsidR="00665113" w:rsidRPr="00645414" w:rsidRDefault="00665113" w:rsidP="00645414">
          <w:pPr>
            <w:pStyle w:val="Huisstijl-Paginanummering"/>
          </w:pPr>
          <w:r>
            <w:t>Pagina</w:t>
          </w:r>
          <w:r w:rsidRPr="00645414">
            <w:t xml:space="preserve"> </w:t>
          </w:r>
          <w:r w:rsidRPr="00645414">
            <w:fldChar w:fldCharType="begin"/>
          </w:r>
          <w:r w:rsidRPr="00645414">
            <w:instrText xml:space="preserve"> PAGE   \* MERGEFORMAT </w:instrText>
          </w:r>
          <w:r w:rsidRPr="00645414">
            <w:fldChar w:fldCharType="separate"/>
          </w:r>
          <w:r>
            <w:t>2</w:t>
          </w:r>
          <w:r w:rsidRPr="00645414">
            <w:fldChar w:fldCharType="end"/>
          </w:r>
          <w:r w:rsidRPr="00645414">
            <w:t xml:space="preserve"> </w:t>
          </w:r>
          <w:r>
            <w:t>van</w:t>
          </w:r>
          <w:r w:rsidRPr="00645414">
            <w:t xml:space="preserve"> </w:t>
          </w:r>
          <w:r w:rsidR="00FD42C5">
            <w:fldChar w:fldCharType="begin"/>
          </w:r>
          <w:r w:rsidR="00FD42C5">
            <w:instrText xml:space="preserve"> SECTIONPAGES   \* MERGEFORMAT </w:instrText>
          </w:r>
          <w:r w:rsidR="00FD42C5">
            <w:fldChar w:fldCharType="separate"/>
          </w:r>
          <w:r>
            <w:t>2</w:t>
          </w:r>
          <w:r w:rsidR="00FD42C5">
            <w:fldChar w:fldCharType="end"/>
          </w:r>
        </w:p>
      </w:tc>
    </w:tr>
  </w:tbl>
  <w:p w14:paraId="42FE6288" w14:textId="77777777" w:rsidR="00665113" w:rsidRPr="00BC3B53" w:rsidRDefault="00665113" w:rsidP="00BC3B53">
    <w:pPr>
      <w:pStyle w:val="Voettekst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7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601"/>
      <w:gridCol w:w="2170"/>
    </w:tblGrid>
    <w:tr w:rsidR="00665113" w14:paraId="0B9368AB" w14:textId="77777777" w:rsidTr="00CA6A25">
      <w:trPr>
        <w:trHeight w:hRule="exact" w:val="240"/>
      </w:trPr>
      <w:tc>
        <w:tcPr>
          <w:tcW w:w="7601" w:type="dxa"/>
          <w:shd w:val="clear" w:color="auto" w:fill="auto"/>
        </w:tcPr>
        <w:p w14:paraId="08F411D7" w14:textId="77777777" w:rsidR="00665113" w:rsidRDefault="00665113" w:rsidP="008C356D">
          <w:pPr>
            <w:pStyle w:val="Huisstijl-Rubricering"/>
          </w:pPr>
        </w:p>
      </w:tc>
      <w:tc>
        <w:tcPr>
          <w:tcW w:w="2170" w:type="dxa"/>
        </w:tcPr>
        <w:p w14:paraId="165D124A" w14:textId="13AE8D09" w:rsidR="00665113" w:rsidRPr="00ED539E" w:rsidRDefault="00665113" w:rsidP="00ED539E">
          <w:pPr>
            <w:pStyle w:val="Huisstijl-Paginanummering"/>
          </w:pPr>
          <w:r>
            <w:t>Pagina</w:t>
          </w:r>
          <w:r w:rsidRPr="00645414">
            <w:t xml:space="preserve"> </w:t>
          </w:r>
          <w:r w:rsidRPr="00645414">
            <w:fldChar w:fldCharType="begin"/>
          </w:r>
          <w:r w:rsidRPr="00645414">
            <w:instrText xml:space="preserve"> PAGE   \* MERGEFORMAT </w:instrText>
          </w:r>
          <w:r w:rsidRPr="00645414">
            <w:fldChar w:fldCharType="separate"/>
          </w:r>
          <w:r>
            <w:t>1</w:t>
          </w:r>
          <w:r w:rsidRPr="00645414">
            <w:fldChar w:fldCharType="end"/>
          </w:r>
          <w:r w:rsidRPr="00ED539E">
            <w:rPr>
              <w:rStyle w:val="Huisstijl-GegevenCharChar"/>
            </w:rPr>
            <w:t xml:space="preserve"> </w:t>
          </w:r>
          <w:r>
            <w:t>van</w:t>
          </w:r>
          <w:r w:rsidRPr="00ED539E">
            <w:t xml:space="preserve"> </w:t>
          </w:r>
          <w:r w:rsidR="00FD42C5">
            <w:fldChar w:fldCharType="begin"/>
          </w:r>
          <w:r w:rsidR="00FD42C5">
            <w:instrText xml:space="preserve"> SECTIONPAGES   \* MERGEFORMAT </w:instrText>
          </w:r>
          <w:r w:rsidR="00FD42C5">
            <w:fldChar w:fldCharType="separate"/>
          </w:r>
          <w:r w:rsidR="00FD42C5">
            <w:t>1</w:t>
          </w:r>
          <w:r w:rsidR="00FD42C5">
            <w:fldChar w:fldCharType="end"/>
          </w:r>
        </w:p>
      </w:tc>
    </w:tr>
  </w:tbl>
  <w:p w14:paraId="31231C0C" w14:textId="77777777" w:rsidR="00665113" w:rsidRPr="00BC3B53" w:rsidRDefault="00665113" w:rsidP="008C356D">
    <w:pPr>
      <w:pStyle w:val="Voettekst"/>
      <w:spacing w:line="240" w:lineRule="auto"/>
      <w:rPr>
        <w:sz w:val="2"/>
        <w:szCs w:val="2"/>
      </w:rPr>
    </w:pPr>
  </w:p>
  <w:p w14:paraId="2AF7CD7B" w14:textId="77777777" w:rsidR="00665113" w:rsidRPr="00BC3B53" w:rsidRDefault="00665113" w:rsidP="00023E9A">
    <w:pPr>
      <w:pStyle w:val="Voettekst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B068D0" w14:textId="77777777" w:rsidR="00665113" w:rsidRDefault="00665113">
      <w:pPr>
        <w:spacing w:line="240" w:lineRule="auto"/>
      </w:pPr>
      <w:r>
        <w:separator/>
      </w:r>
    </w:p>
  </w:footnote>
  <w:footnote w:type="continuationSeparator" w:id="0">
    <w:p w14:paraId="11F69C08" w14:textId="77777777" w:rsidR="00665113" w:rsidRDefault="006651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2C0A2" w14:textId="77777777" w:rsidR="00FD42C5" w:rsidRDefault="00FD42C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vertAnchor="page" w:tblpX="7628" w:tblpY="2978"/>
      <w:tblOverlap w:val="never"/>
      <w:tblW w:w="215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6"/>
    </w:tblGrid>
    <w:tr w:rsidR="00665113" w14:paraId="0C9E2364" w14:textId="77777777" w:rsidTr="00A50CF6">
      <w:tc>
        <w:tcPr>
          <w:tcW w:w="2156" w:type="dxa"/>
          <w:shd w:val="clear" w:color="auto" w:fill="auto"/>
        </w:tcPr>
        <w:p w14:paraId="5DE3F0EA" w14:textId="77777777" w:rsidR="00665113" w:rsidRPr="005819CE" w:rsidRDefault="00665113" w:rsidP="00A50CF6">
          <w:pPr>
            <w:pStyle w:val="Huisstijl-Adres"/>
            <w:rPr>
              <w:b/>
            </w:rPr>
          </w:pPr>
          <w:r>
            <w:rPr>
              <w:b/>
            </w:rPr>
            <w:t>Directie Financieel Economische Zaken</w:t>
          </w:r>
          <w:r w:rsidRPr="005819CE">
            <w:rPr>
              <w:b/>
            </w:rPr>
            <w:br/>
          </w:r>
        </w:p>
      </w:tc>
    </w:tr>
    <w:tr w:rsidR="00665113" w14:paraId="580BFDCA" w14:textId="77777777" w:rsidTr="00A50CF6">
      <w:trPr>
        <w:trHeight w:hRule="exact" w:val="200"/>
      </w:trPr>
      <w:tc>
        <w:tcPr>
          <w:tcW w:w="2156" w:type="dxa"/>
          <w:shd w:val="clear" w:color="auto" w:fill="auto"/>
        </w:tcPr>
        <w:p w14:paraId="29C079C3" w14:textId="77777777" w:rsidR="00665113" w:rsidRPr="005819CE" w:rsidRDefault="00665113" w:rsidP="00A50CF6"/>
      </w:tc>
    </w:tr>
    <w:tr w:rsidR="00665113" w14:paraId="3D79F73C" w14:textId="77777777" w:rsidTr="00502512">
      <w:trPr>
        <w:trHeight w:hRule="exact" w:val="774"/>
      </w:trPr>
      <w:tc>
        <w:tcPr>
          <w:tcW w:w="2156" w:type="dxa"/>
          <w:shd w:val="clear" w:color="auto" w:fill="auto"/>
        </w:tcPr>
        <w:p w14:paraId="5F1400F4" w14:textId="77777777" w:rsidR="00665113" w:rsidRDefault="00665113" w:rsidP="003A5290">
          <w:pPr>
            <w:pStyle w:val="Huisstijl-Kopje"/>
          </w:pPr>
          <w:r>
            <w:t>Ons kenmerk</w:t>
          </w:r>
        </w:p>
        <w:p w14:paraId="1D7570ED" w14:textId="77777777" w:rsidR="00665113" w:rsidRPr="005819CE" w:rsidRDefault="00665113" w:rsidP="001E6117">
          <w:pPr>
            <w:pStyle w:val="Huisstijl-Kopje"/>
          </w:pPr>
          <w:r>
            <w:rPr>
              <w:b w:val="0"/>
            </w:rPr>
            <w:t>FEZ</w:t>
          </w:r>
          <w:r w:rsidRPr="00502512">
            <w:rPr>
              <w:b w:val="0"/>
            </w:rPr>
            <w:t xml:space="preserve"> / </w:t>
          </w:r>
          <w:sdt>
            <w:sdtPr>
              <w:rPr>
                <w:b w:val="0"/>
              </w:rPr>
              <w:alias w:val="documentId"/>
              <w:id w:val="-2120756062"/>
              <w:placeholder>
                <w:docPart w:val="DefaultPlaceholder_-1854013440"/>
              </w:placeholder>
            </w:sdtPr>
            <w:sdtEndPr/>
            <w:sdtContent>
              <w:r>
                <w:rPr>
                  <w:b w:val="0"/>
                </w:rPr>
                <w:fldChar w:fldCharType="begin"/>
              </w:r>
              <w:r>
                <w:rPr>
                  <w:b w:val="0"/>
                </w:rPr>
                <w:instrText xml:space="preserve"> DOCPROPERTY  "documentId"  \* MERGEFORMAT </w:instrText>
              </w:r>
              <w:r>
                <w:rPr>
                  <w:b w:val="0"/>
                </w:rPr>
                <w:fldChar w:fldCharType="separate"/>
              </w:r>
              <w:r>
                <w:rPr>
                  <w:b w:val="0"/>
                </w:rPr>
                <w:t>21154382</w:t>
              </w:r>
              <w:r>
                <w:rPr>
                  <w:b w:val="0"/>
                </w:rPr>
                <w:fldChar w:fldCharType="end"/>
              </w:r>
            </w:sdtContent>
          </w:sdt>
        </w:p>
      </w:tc>
    </w:tr>
  </w:tbl>
  <w:p w14:paraId="0B0E890C" w14:textId="77777777" w:rsidR="00665113" w:rsidRDefault="00665113" w:rsidP="008C356D"/>
  <w:p w14:paraId="47AC5971" w14:textId="77777777" w:rsidR="00665113" w:rsidRPr="00740712" w:rsidRDefault="00665113" w:rsidP="008C356D"/>
  <w:p w14:paraId="39F013DA" w14:textId="77777777" w:rsidR="00665113" w:rsidRPr="00217880" w:rsidRDefault="00665113" w:rsidP="008C356D">
    <w:pPr>
      <w:spacing w:line="0" w:lineRule="atLeast"/>
      <w:rPr>
        <w:sz w:val="2"/>
        <w:szCs w:val="2"/>
      </w:rPr>
    </w:pPr>
  </w:p>
  <w:p w14:paraId="4A3656D4" w14:textId="77777777" w:rsidR="00665113" w:rsidRDefault="00665113" w:rsidP="004F44C2">
    <w:pPr>
      <w:pStyle w:val="Koptekst"/>
      <w:rPr>
        <w:rFonts w:cs="Verdana-Bold"/>
        <w:b/>
        <w:bCs/>
        <w:smallCaps/>
        <w:szCs w:val="18"/>
      </w:rPr>
    </w:pPr>
  </w:p>
  <w:p w14:paraId="21ADEB8B" w14:textId="77777777" w:rsidR="00665113" w:rsidRDefault="00665113" w:rsidP="004F44C2"/>
  <w:p w14:paraId="2831F5E2" w14:textId="77777777" w:rsidR="00665113" w:rsidRPr="00740712" w:rsidRDefault="00665113" w:rsidP="004F44C2"/>
  <w:p w14:paraId="1FB2B665" w14:textId="77777777" w:rsidR="00665113" w:rsidRPr="00217880" w:rsidRDefault="00665113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665113" w14:paraId="63C41679" w14:textId="77777777" w:rsidTr="00751A6A">
      <w:trPr>
        <w:trHeight w:val="2636"/>
      </w:trPr>
      <w:tc>
        <w:tcPr>
          <w:tcW w:w="737" w:type="dxa"/>
          <w:shd w:val="clear" w:color="auto" w:fill="auto"/>
        </w:tcPr>
        <w:p w14:paraId="67EEE6DD" w14:textId="77777777" w:rsidR="00665113" w:rsidRDefault="00665113" w:rsidP="00D0609E">
          <w:pPr>
            <w:framePr w:w="6340" w:h="2750" w:hRule="exact" w:hSpace="180" w:wrap="around" w:vAnchor="page" w:hAnchor="text" w:x="3873" w:y="-140"/>
            <w:spacing w:line="240" w:lineRule="auto"/>
          </w:pPr>
        </w:p>
      </w:tc>
      <w:tc>
        <w:tcPr>
          <w:tcW w:w="5156" w:type="dxa"/>
          <w:shd w:val="clear" w:color="auto" w:fill="auto"/>
        </w:tcPr>
        <w:p w14:paraId="531B9230" w14:textId="77777777" w:rsidR="00665113" w:rsidRDefault="00665113" w:rsidP="00D0609E">
          <w:pPr>
            <w:rPr>
              <w:szCs w:val="18"/>
            </w:rPr>
          </w:pPr>
          <w:r>
            <w:rPr>
              <w:noProof/>
            </w:rPr>
            <w:drawing>
              <wp:inline distT="0" distB="0" distL="0" distR="0" wp14:anchorId="1D7D71F9" wp14:editId="708A2ED4">
                <wp:extent cx="2343051" cy="1584915"/>
                <wp:effectExtent l="0" t="0" r="635" b="0"/>
                <wp:docPr id="1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56021105" name="LNV_Logo_druk_corr_pos_nl_Bouwsteen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43051" cy="15849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49F1465" w14:textId="77777777" w:rsidR="00665113" w:rsidRDefault="00665113" w:rsidP="00D0609E">
    <w:pPr>
      <w:framePr w:w="6340" w:h="2750" w:hRule="exact" w:hSpace="180" w:wrap="around" w:vAnchor="page" w:hAnchor="text" w:x="3873" w:y="-140"/>
    </w:pPr>
  </w:p>
  <w:p w14:paraId="15DE4AE0" w14:textId="77777777" w:rsidR="00665113" w:rsidRDefault="00665113" w:rsidP="000049FB">
    <w:pPr>
      <w:pStyle w:val="Koptekst"/>
      <w:tabs>
        <w:tab w:val="clear" w:pos="4536"/>
        <w:tab w:val="clear" w:pos="9072"/>
      </w:tabs>
    </w:pPr>
  </w:p>
  <w:tbl>
    <w:tblPr>
      <w:tblpPr w:leftFromText="142" w:rightFromText="142" w:vertAnchor="page" w:tblpX="7616" w:tblpY="2978"/>
      <w:tblOverlap w:val="never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665113" w14:paraId="09AFA70F" w14:textId="77777777" w:rsidTr="00A50CF6">
      <w:tc>
        <w:tcPr>
          <w:tcW w:w="2160" w:type="dxa"/>
          <w:shd w:val="clear" w:color="auto" w:fill="auto"/>
        </w:tcPr>
        <w:p w14:paraId="0BEB214F" w14:textId="77777777" w:rsidR="00665113" w:rsidRPr="005819CE" w:rsidRDefault="00665113" w:rsidP="00A50CF6">
          <w:pPr>
            <w:pStyle w:val="Huisstijl-Adres"/>
            <w:rPr>
              <w:b/>
            </w:rPr>
          </w:pPr>
          <w:r>
            <w:rPr>
              <w:b/>
            </w:rPr>
            <w:t>Directie Financieel Economische Zaken</w:t>
          </w:r>
          <w:r w:rsidRPr="005819CE">
            <w:rPr>
              <w:b/>
            </w:rPr>
            <w:br/>
          </w:r>
        </w:p>
        <w:p w14:paraId="56699470" w14:textId="77777777" w:rsidR="00665113" w:rsidRPr="00BE5ED9" w:rsidRDefault="00665113" w:rsidP="00A50CF6">
          <w:pPr>
            <w:pStyle w:val="Huisstijl-Adres"/>
          </w:pPr>
          <w:r>
            <w:rPr>
              <w:b/>
            </w:rPr>
            <w:t>Bezoekadres</w:t>
          </w:r>
          <w:r>
            <w:rPr>
              <w:b/>
            </w:rPr>
            <w:br/>
          </w:r>
          <w:r>
            <w:t>Bezuidenhoutseweg 73</w:t>
          </w:r>
          <w:r w:rsidRPr="005819CE">
            <w:br/>
          </w:r>
          <w:r>
            <w:t>2594 AC Den Haag</w:t>
          </w:r>
        </w:p>
        <w:p w14:paraId="2B706421" w14:textId="77777777" w:rsidR="00665113" w:rsidRDefault="00665113" w:rsidP="0098788A">
          <w:pPr>
            <w:pStyle w:val="Huisstijl-Adres"/>
          </w:pPr>
          <w:r>
            <w:rPr>
              <w:b/>
            </w:rPr>
            <w:t>Postadres</w:t>
          </w:r>
          <w:r>
            <w:rPr>
              <w:b/>
            </w:rPr>
            <w:br/>
          </w:r>
          <w:r>
            <w:t>Postbus 20401</w:t>
          </w:r>
          <w:r w:rsidRPr="005819CE">
            <w:br/>
            <w:t>2500 E</w:t>
          </w:r>
          <w:r>
            <w:t>K</w:t>
          </w:r>
          <w:r w:rsidRPr="005819CE">
            <w:t xml:space="preserve"> Den Haag</w:t>
          </w:r>
        </w:p>
        <w:p w14:paraId="11BE1EDB" w14:textId="77777777" w:rsidR="00665113" w:rsidRPr="005B3814" w:rsidRDefault="00665113" w:rsidP="0098788A">
          <w:pPr>
            <w:pStyle w:val="Huisstijl-Adres"/>
          </w:pPr>
          <w:r>
            <w:rPr>
              <w:b/>
            </w:rPr>
            <w:t>Overheidsidentificatienr</w:t>
          </w:r>
          <w:r>
            <w:rPr>
              <w:b/>
            </w:rPr>
            <w:br/>
          </w:r>
          <w:r>
            <w:rPr>
              <w:rFonts w:cs="Agrofont"/>
              <w:iCs/>
            </w:rPr>
            <w:t>00000001858272854000</w:t>
          </w:r>
        </w:p>
        <w:p w14:paraId="389D681B" w14:textId="2DCD685D" w:rsidR="00665113" w:rsidRPr="002D2C7A" w:rsidRDefault="00665113" w:rsidP="00A50CF6">
          <w:pPr>
            <w:pStyle w:val="Huisstijl-Adres"/>
            <w:rPr>
              <w:u w:val="single"/>
            </w:rPr>
          </w:pPr>
          <w:r>
            <w:t>T</w:t>
          </w:r>
          <w:r>
            <w:tab/>
            <w:t>070 379 8911 (algemeen)</w:t>
          </w:r>
          <w:r w:rsidRPr="005819CE">
            <w:br/>
          </w:r>
          <w:r>
            <w:t>F</w:t>
          </w:r>
          <w:r>
            <w:tab/>
            <w:t>070 378 6100 (algemeen)</w:t>
          </w:r>
          <w:r w:rsidRPr="005819CE">
            <w:br/>
          </w:r>
          <w:r>
            <w:t>www.rijksoverheid.nl/lnv</w:t>
          </w:r>
        </w:p>
      </w:tc>
    </w:tr>
    <w:tr w:rsidR="00665113" w14:paraId="089D0BD6" w14:textId="77777777" w:rsidTr="00A50CF6">
      <w:trPr>
        <w:trHeight w:hRule="exact" w:val="200"/>
      </w:trPr>
      <w:tc>
        <w:tcPr>
          <w:tcW w:w="2160" w:type="dxa"/>
          <w:shd w:val="clear" w:color="auto" w:fill="auto"/>
        </w:tcPr>
        <w:p w14:paraId="32A8965C" w14:textId="77777777" w:rsidR="00665113" w:rsidRPr="005819CE" w:rsidRDefault="00665113" w:rsidP="00A50CF6"/>
      </w:tc>
    </w:tr>
    <w:tr w:rsidR="00665113" w14:paraId="0D1464F9" w14:textId="77777777" w:rsidTr="00A50CF6">
      <w:tc>
        <w:tcPr>
          <w:tcW w:w="2160" w:type="dxa"/>
          <w:shd w:val="clear" w:color="auto" w:fill="auto"/>
        </w:tcPr>
        <w:p w14:paraId="0BDBBE01" w14:textId="77777777" w:rsidR="00665113" w:rsidRPr="005819CE" w:rsidRDefault="00665113" w:rsidP="000C0163">
          <w:pPr>
            <w:pStyle w:val="Huisstijl-Kopje"/>
          </w:pPr>
          <w:r>
            <w:t>Ons kenmerk</w:t>
          </w:r>
          <w:r w:rsidRPr="005819CE">
            <w:t xml:space="preserve"> </w:t>
          </w:r>
        </w:p>
        <w:p w14:paraId="0B2DCFDE" w14:textId="68F04551" w:rsidR="00665113" w:rsidRPr="005819CE" w:rsidRDefault="00665113" w:rsidP="00A50CF6">
          <w:pPr>
            <w:pStyle w:val="Huisstijl-Gegeven"/>
          </w:pPr>
          <w:r>
            <w:t xml:space="preserve">FEZ / </w:t>
          </w:r>
          <w:sdt>
            <w:sdtPr>
              <w:alias w:val="documentId"/>
              <w:id w:val="-542980268"/>
              <w:placeholder>
                <w:docPart w:val="DefaultPlaceholder_-1854013440"/>
              </w:placeholder>
            </w:sdtPr>
            <w:sdtEndPr/>
            <w:sdtContent>
              <w:r w:rsidR="00FD42C5">
                <w:fldChar w:fldCharType="begin"/>
              </w:r>
              <w:r w:rsidR="00FD42C5">
                <w:instrText xml:space="preserve"> DOCPROPERTY  "documentId"  \* MERGEFORMAT </w:instrText>
              </w:r>
              <w:r w:rsidR="00FD42C5">
                <w:fldChar w:fldCharType="separate"/>
              </w:r>
              <w:r>
                <w:t>21154382</w:t>
              </w:r>
              <w:r w:rsidR="00FD42C5">
                <w:fldChar w:fldCharType="end"/>
              </w:r>
            </w:sdtContent>
          </w:sdt>
        </w:p>
        <w:p w14:paraId="778C34C9" w14:textId="1AB73BB4" w:rsidR="00665113" w:rsidRDefault="00665113" w:rsidP="00A50CF6">
          <w:pPr>
            <w:pStyle w:val="Huisstijl-Kopje"/>
          </w:pPr>
          <w:r>
            <w:t>Bijlage(n)</w:t>
          </w:r>
        </w:p>
        <w:p w14:paraId="027A27B6" w14:textId="26E1427B" w:rsidR="00665113" w:rsidRPr="00665113" w:rsidRDefault="00665113" w:rsidP="00A50CF6">
          <w:pPr>
            <w:pStyle w:val="Huisstijl-Kopje"/>
            <w:rPr>
              <w:b w:val="0"/>
              <w:bCs/>
            </w:rPr>
          </w:pPr>
          <w:r w:rsidRPr="00665113">
            <w:rPr>
              <w:b w:val="0"/>
              <w:bCs/>
            </w:rPr>
            <w:t>4</w:t>
          </w:r>
        </w:p>
        <w:p w14:paraId="58D20B9D" w14:textId="77777777" w:rsidR="00665113" w:rsidRPr="005819CE" w:rsidRDefault="00665113" w:rsidP="00A50CF6">
          <w:pPr>
            <w:pStyle w:val="Huisstijl-Gegeven"/>
          </w:pPr>
        </w:p>
      </w:tc>
    </w:tr>
  </w:tbl>
  <w:p w14:paraId="62725D40" w14:textId="77777777" w:rsidR="00665113" w:rsidRPr="00121BF0" w:rsidRDefault="00665113" w:rsidP="00121BF0">
    <w:pPr>
      <w:rPr>
        <w:vanish/>
      </w:rPr>
    </w:pPr>
  </w:p>
  <w:tbl>
    <w:tblPr>
      <w:tblW w:w="737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82"/>
      <w:gridCol w:w="6489"/>
    </w:tblGrid>
    <w:tr w:rsidR="00665113" w14:paraId="685F68C3" w14:textId="77777777" w:rsidTr="009E2051">
      <w:trPr>
        <w:trHeight w:val="400"/>
      </w:trPr>
      <w:tc>
        <w:tcPr>
          <w:tcW w:w="7520" w:type="dxa"/>
          <w:gridSpan w:val="2"/>
          <w:shd w:val="clear" w:color="auto" w:fill="auto"/>
        </w:tcPr>
        <w:p w14:paraId="58705450" w14:textId="77777777" w:rsidR="00665113" w:rsidRPr="00BC3B53" w:rsidRDefault="00665113" w:rsidP="00A50CF6">
          <w:pPr>
            <w:pStyle w:val="Huisstijl-Retouradres"/>
          </w:pPr>
          <w:r>
            <w:t>&gt; Retouradres Postbus 20401 2500 EK Den Haag</w:t>
          </w:r>
        </w:p>
      </w:tc>
    </w:tr>
    <w:tr w:rsidR="00665113" w14:paraId="350AFD05" w14:textId="77777777" w:rsidTr="009E2051">
      <w:tc>
        <w:tcPr>
          <w:tcW w:w="7520" w:type="dxa"/>
          <w:gridSpan w:val="2"/>
          <w:shd w:val="clear" w:color="auto" w:fill="auto"/>
        </w:tcPr>
        <w:p w14:paraId="2F42E9AA" w14:textId="77777777" w:rsidR="00665113" w:rsidRPr="00983E8F" w:rsidRDefault="00665113" w:rsidP="00A50CF6">
          <w:pPr>
            <w:pStyle w:val="Huisstijl-Rubricering"/>
          </w:pPr>
        </w:p>
      </w:tc>
    </w:tr>
    <w:tr w:rsidR="00665113" w14:paraId="765C198D" w14:textId="77777777" w:rsidTr="009E2051">
      <w:trPr>
        <w:trHeight w:hRule="exact" w:val="2440"/>
      </w:trPr>
      <w:tc>
        <w:tcPr>
          <w:tcW w:w="7520" w:type="dxa"/>
          <w:gridSpan w:val="2"/>
          <w:shd w:val="clear" w:color="auto" w:fill="auto"/>
        </w:tcPr>
        <w:p w14:paraId="2437270B" w14:textId="77777777" w:rsidR="00665113" w:rsidRDefault="00665113" w:rsidP="00A50CF6">
          <w:pPr>
            <w:pStyle w:val="Huisstijl-NAW"/>
          </w:pPr>
          <w:r>
            <w:t xml:space="preserve">De Voorzitter van de Tweede Kamer </w:t>
          </w:r>
        </w:p>
        <w:p w14:paraId="70BFC300" w14:textId="77777777" w:rsidR="00665113" w:rsidRDefault="00665113" w:rsidP="00A50CF6">
          <w:pPr>
            <w:pStyle w:val="Huisstijl-NAW"/>
          </w:pPr>
          <w:r>
            <w:t>der Staten Generaal</w:t>
          </w:r>
        </w:p>
        <w:p w14:paraId="7B4C554F" w14:textId="77777777" w:rsidR="00665113" w:rsidRDefault="00665113" w:rsidP="00A50CF6">
          <w:pPr>
            <w:pStyle w:val="Huisstijl-NAW"/>
          </w:pPr>
          <w:r>
            <w:t>Binnenhof 4</w:t>
          </w:r>
        </w:p>
        <w:p w14:paraId="01996FA1" w14:textId="3D2C4146" w:rsidR="00665113" w:rsidRDefault="00665113" w:rsidP="00A50CF6">
          <w:pPr>
            <w:pStyle w:val="Huisstijl-NAW"/>
          </w:pPr>
          <w:r>
            <w:t>2513 AA  DEN HAAG</w:t>
          </w:r>
        </w:p>
      </w:tc>
    </w:tr>
    <w:tr w:rsidR="00665113" w14:paraId="170080FF" w14:textId="77777777" w:rsidTr="009E2051">
      <w:trPr>
        <w:trHeight w:hRule="exact" w:val="400"/>
      </w:trPr>
      <w:tc>
        <w:tcPr>
          <w:tcW w:w="7520" w:type="dxa"/>
          <w:gridSpan w:val="2"/>
          <w:shd w:val="clear" w:color="auto" w:fill="auto"/>
        </w:tcPr>
        <w:p w14:paraId="464D1A8E" w14:textId="77777777" w:rsidR="00665113" w:rsidRPr="00035E67" w:rsidRDefault="00665113" w:rsidP="00A50CF6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665113" w14:paraId="2FDF32DA" w14:textId="77777777" w:rsidTr="009E2051">
      <w:trPr>
        <w:trHeight w:val="240"/>
      </w:trPr>
      <w:tc>
        <w:tcPr>
          <w:tcW w:w="900" w:type="dxa"/>
          <w:shd w:val="clear" w:color="auto" w:fill="auto"/>
        </w:tcPr>
        <w:p w14:paraId="09616E16" w14:textId="77777777" w:rsidR="00665113" w:rsidRPr="007709EF" w:rsidRDefault="00665113" w:rsidP="00A50CF6">
          <w:pPr>
            <w:rPr>
              <w:szCs w:val="18"/>
            </w:rPr>
          </w:pPr>
          <w:r>
            <w:rPr>
              <w:szCs w:val="18"/>
            </w:rPr>
            <w:t>Datum</w:t>
          </w:r>
        </w:p>
      </w:tc>
      <w:tc>
        <w:tcPr>
          <w:tcW w:w="6620" w:type="dxa"/>
          <w:shd w:val="clear" w:color="auto" w:fill="auto"/>
        </w:tcPr>
        <w:p w14:paraId="79C90559" w14:textId="4F4B7558" w:rsidR="00665113" w:rsidRPr="007709EF" w:rsidRDefault="00FD42C5" w:rsidP="00A50CF6">
          <w:r>
            <w:t>8 juni 2021</w:t>
          </w:r>
        </w:p>
      </w:tc>
    </w:tr>
    <w:tr w:rsidR="00665113" w14:paraId="6CE72BAC" w14:textId="77777777" w:rsidTr="009E2051">
      <w:trPr>
        <w:trHeight w:val="240"/>
      </w:trPr>
      <w:tc>
        <w:tcPr>
          <w:tcW w:w="900" w:type="dxa"/>
          <w:shd w:val="clear" w:color="auto" w:fill="auto"/>
        </w:tcPr>
        <w:p w14:paraId="20AE9111" w14:textId="77777777" w:rsidR="00665113" w:rsidRPr="007709EF" w:rsidRDefault="00665113" w:rsidP="00A50CF6">
          <w:pPr>
            <w:rPr>
              <w:szCs w:val="18"/>
            </w:rPr>
          </w:pPr>
          <w:r>
            <w:rPr>
              <w:szCs w:val="18"/>
            </w:rPr>
            <w:t>Betreft</w:t>
          </w:r>
        </w:p>
      </w:tc>
      <w:tc>
        <w:tcPr>
          <w:tcW w:w="6620" w:type="dxa"/>
          <w:shd w:val="clear" w:color="auto" w:fill="auto"/>
        </w:tcPr>
        <w:p w14:paraId="63FFF1AB" w14:textId="77777777" w:rsidR="00665113" w:rsidRPr="007709EF" w:rsidRDefault="00665113" w:rsidP="00A50CF6">
          <w:r>
            <w:t>Beantwoording schriftelijke vragen bij de jaarverantwoording LNV over 2020</w:t>
          </w:r>
        </w:p>
      </w:tc>
    </w:tr>
  </w:tbl>
  <w:p w14:paraId="7B835DAB" w14:textId="77777777" w:rsidR="00665113" w:rsidRPr="00BC4AE3" w:rsidRDefault="00665113" w:rsidP="00BC4AE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E3C3CD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AC68D9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C7411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45ED7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BACCD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F4DA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BC60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 w15:restartNumberingAfterBreak="0">
    <w:nsid w:val="FFFFFF88"/>
    <w:multiLevelType w:val="singleLevel"/>
    <w:tmpl w:val="29807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4120A4"/>
    <w:multiLevelType w:val="hybridMultilevel"/>
    <w:tmpl w:val="1D8E1FCE"/>
    <w:lvl w:ilvl="0" w:tplc="960E298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DAB273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2AA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4498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3ACBA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BECA4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F657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F2ED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902AC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FEF"/>
    <w:multiLevelType w:val="hybridMultilevel"/>
    <w:tmpl w:val="50F0923E"/>
    <w:lvl w:ilvl="0" w:tplc="5B0C6AA0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FD822A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93A21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CE81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F217D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B2650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387D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E528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8D643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3"/>
  <w:proofState w:spelling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021"/>
    <w:rsid w:val="000049FB"/>
    <w:rsid w:val="00006C01"/>
    <w:rsid w:val="00013862"/>
    <w:rsid w:val="00016012"/>
    <w:rsid w:val="00020189"/>
    <w:rsid w:val="00020EE4"/>
    <w:rsid w:val="00023E9A"/>
    <w:rsid w:val="000301C7"/>
    <w:rsid w:val="00033CDD"/>
    <w:rsid w:val="00034A84"/>
    <w:rsid w:val="00035E67"/>
    <w:rsid w:val="000366F3"/>
    <w:rsid w:val="0006024D"/>
    <w:rsid w:val="00064021"/>
    <w:rsid w:val="00071F28"/>
    <w:rsid w:val="00074079"/>
    <w:rsid w:val="00092799"/>
    <w:rsid w:val="00092C5F"/>
    <w:rsid w:val="00096680"/>
    <w:rsid w:val="000A0F36"/>
    <w:rsid w:val="000A174A"/>
    <w:rsid w:val="000A3E0A"/>
    <w:rsid w:val="000A65AC"/>
    <w:rsid w:val="000B7281"/>
    <w:rsid w:val="000B7FAB"/>
    <w:rsid w:val="000C0163"/>
    <w:rsid w:val="000C1BA1"/>
    <w:rsid w:val="000C3EA9"/>
    <w:rsid w:val="000D0225"/>
    <w:rsid w:val="000D73D7"/>
    <w:rsid w:val="000E7895"/>
    <w:rsid w:val="000F161D"/>
    <w:rsid w:val="00121BF0"/>
    <w:rsid w:val="00123704"/>
    <w:rsid w:val="001270C7"/>
    <w:rsid w:val="00132540"/>
    <w:rsid w:val="0014786A"/>
    <w:rsid w:val="001516A4"/>
    <w:rsid w:val="00151E5F"/>
    <w:rsid w:val="001569AB"/>
    <w:rsid w:val="00164D63"/>
    <w:rsid w:val="0016725C"/>
    <w:rsid w:val="001726F3"/>
    <w:rsid w:val="00173C51"/>
    <w:rsid w:val="00174CC2"/>
    <w:rsid w:val="00176CC6"/>
    <w:rsid w:val="00181BE4"/>
    <w:rsid w:val="00185576"/>
    <w:rsid w:val="00185951"/>
    <w:rsid w:val="00196B8B"/>
    <w:rsid w:val="001A2BEA"/>
    <w:rsid w:val="001A6D93"/>
    <w:rsid w:val="001C32EC"/>
    <w:rsid w:val="001C38BD"/>
    <w:rsid w:val="001C4D5A"/>
    <w:rsid w:val="001E34C6"/>
    <w:rsid w:val="001E5581"/>
    <w:rsid w:val="001E6117"/>
    <w:rsid w:val="001F3C70"/>
    <w:rsid w:val="00200D88"/>
    <w:rsid w:val="00201F68"/>
    <w:rsid w:val="002036D2"/>
    <w:rsid w:val="00212F2A"/>
    <w:rsid w:val="00214F2B"/>
    <w:rsid w:val="00217880"/>
    <w:rsid w:val="00222D66"/>
    <w:rsid w:val="00224A8A"/>
    <w:rsid w:val="002309A8"/>
    <w:rsid w:val="00236CFE"/>
    <w:rsid w:val="002428E3"/>
    <w:rsid w:val="00243031"/>
    <w:rsid w:val="00260BAF"/>
    <w:rsid w:val="002650F7"/>
    <w:rsid w:val="00273F3B"/>
    <w:rsid w:val="00274DB7"/>
    <w:rsid w:val="00275984"/>
    <w:rsid w:val="00280F74"/>
    <w:rsid w:val="00286998"/>
    <w:rsid w:val="00291AB7"/>
    <w:rsid w:val="0029422B"/>
    <w:rsid w:val="002B153C"/>
    <w:rsid w:val="002B52FC"/>
    <w:rsid w:val="002B61A5"/>
    <w:rsid w:val="002C2830"/>
    <w:rsid w:val="002D001A"/>
    <w:rsid w:val="002D28E2"/>
    <w:rsid w:val="002D2C7A"/>
    <w:rsid w:val="002D317B"/>
    <w:rsid w:val="002D3587"/>
    <w:rsid w:val="002D502D"/>
    <w:rsid w:val="002E0F69"/>
    <w:rsid w:val="002F5147"/>
    <w:rsid w:val="002F7ABD"/>
    <w:rsid w:val="00312597"/>
    <w:rsid w:val="00327BA5"/>
    <w:rsid w:val="00334154"/>
    <w:rsid w:val="003372C4"/>
    <w:rsid w:val="00340ECA"/>
    <w:rsid w:val="00341FA0"/>
    <w:rsid w:val="00344F3D"/>
    <w:rsid w:val="00345299"/>
    <w:rsid w:val="00351A8D"/>
    <w:rsid w:val="003526BB"/>
    <w:rsid w:val="00352BCF"/>
    <w:rsid w:val="00353932"/>
    <w:rsid w:val="0035464B"/>
    <w:rsid w:val="00361A56"/>
    <w:rsid w:val="0036252A"/>
    <w:rsid w:val="00364D9D"/>
    <w:rsid w:val="00371048"/>
    <w:rsid w:val="0037396C"/>
    <w:rsid w:val="0037421D"/>
    <w:rsid w:val="00376093"/>
    <w:rsid w:val="00377C58"/>
    <w:rsid w:val="00383DA1"/>
    <w:rsid w:val="00385F30"/>
    <w:rsid w:val="0039201D"/>
    <w:rsid w:val="00393696"/>
    <w:rsid w:val="00393963"/>
    <w:rsid w:val="00395575"/>
    <w:rsid w:val="00395672"/>
    <w:rsid w:val="003A06C8"/>
    <w:rsid w:val="003A0D7C"/>
    <w:rsid w:val="003A5290"/>
    <w:rsid w:val="003B0155"/>
    <w:rsid w:val="003B7EE7"/>
    <w:rsid w:val="003C2CCB"/>
    <w:rsid w:val="003D39EC"/>
    <w:rsid w:val="003E3DD5"/>
    <w:rsid w:val="003F07C6"/>
    <w:rsid w:val="003F1F6B"/>
    <w:rsid w:val="003F3757"/>
    <w:rsid w:val="003F38BD"/>
    <w:rsid w:val="003F44B7"/>
    <w:rsid w:val="004008E9"/>
    <w:rsid w:val="00413D48"/>
    <w:rsid w:val="00441AC2"/>
    <w:rsid w:val="0044249B"/>
    <w:rsid w:val="0045023C"/>
    <w:rsid w:val="00451A5B"/>
    <w:rsid w:val="00452BCD"/>
    <w:rsid w:val="00452CEA"/>
    <w:rsid w:val="00465B52"/>
    <w:rsid w:val="0046708E"/>
    <w:rsid w:val="00472A65"/>
    <w:rsid w:val="00474463"/>
    <w:rsid w:val="00474B75"/>
    <w:rsid w:val="00483984"/>
    <w:rsid w:val="00483F0B"/>
    <w:rsid w:val="00496319"/>
    <w:rsid w:val="00497279"/>
    <w:rsid w:val="004A670A"/>
    <w:rsid w:val="004B5465"/>
    <w:rsid w:val="004B70F0"/>
    <w:rsid w:val="004D505E"/>
    <w:rsid w:val="004D72CA"/>
    <w:rsid w:val="004E2242"/>
    <w:rsid w:val="004E505E"/>
    <w:rsid w:val="004F42FF"/>
    <w:rsid w:val="004F44C2"/>
    <w:rsid w:val="00502512"/>
    <w:rsid w:val="00505262"/>
    <w:rsid w:val="0051132F"/>
    <w:rsid w:val="00516022"/>
    <w:rsid w:val="00521CEE"/>
    <w:rsid w:val="00524FB4"/>
    <w:rsid w:val="00527BD4"/>
    <w:rsid w:val="005403C8"/>
    <w:rsid w:val="005429DC"/>
    <w:rsid w:val="005565F9"/>
    <w:rsid w:val="00556BEE"/>
    <w:rsid w:val="005654C3"/>
    <w:rsid w:val="00573041"/>
    <w:rsid w:val="00575B80"/>
    <w:rsid w:val="0057620F"/>
    <w:rsid w:val="005819CE"/>
    <w:rsid w:val="0058298D"/>
    <w:rsid w:val="00584BAC"/>
    <w:rsid w:val="00593C2B"/>
    <w:rsid w:val="00595231"/>
    <w:rsid w:val="00596166"/>
    <w:rsid w:val="00597F64"/>
    <w:rsid w:val="005A207F"/>
    <w:rsid w:val="005A2F35"/>
    <w:rsid w:val="005B3814"/>
    <w:rsid w:val="005B463E"/>
    <w:rsid w:val="005C34E1"/>
    <w:rsid w:val="005C3FE0"/>
    <w:rsid w:val="005C740C"/>
    <w:rsid w:val="005D625B"/>
    <w:rsid w:val="005F62D3"/>
    <w:rsid w:val="005F6D11"/>
    <w:rsid w:val="00600CF0"/>
    <w:rsid w:val="006048F4"/>
    <w:rsid w:val="0060660A"/>
    <w:rsid w:val="00613B1D"/>
    <w:rsid w:val="00617A44"/>
    <w:rsid w:val="006202B6"/>
    <w:rsid w:val="006247BE"/>
    <w:rsid w:val="00625CD0"/>
    <w:rsid w:val="0062627D"/>
    <w:rsid w:val="00627432"/>
    <w:rsid w:val="00641B4B"/>
    <w:rsid w:val="006448E4"/>
    <w:rsid w:val="00645414"/>
    <w:rsid w:val="00653606"/>
    <w:rsid w:val="006610E9"/>
    <w:rsid w:val="00661591"/>
    <w:rsid w:val="00665113"/>
    <w:rsid w:val="0066632F"/>
    <w:rsid w:val="00674A89"/>
    <w:rsid w:val="00674F3D"/>
    <w:rsid w:val="00685545"/>
    <w:rsid w:val="006864B3"/>
    <w:rsid w:val="00692D64"/>
    <w:rsid w:val="006A10F8"/>
    <w:rsid w:val="006A2100"/>
    <w:rsid w:val="006A5C3B"/>
    <w:rsid w:val="006A72E0"/>
    <w:rsid w:val="006B0BF3"/>
    <w:rsid w:val="006B775E"/>
    <w:rsid w:val="006B7BC7"/>
    <w:rsid w:val="006C2535"/>
    <w:rsid w:val="006C441E"/>
    <w:rsid w:val="006C4B90"/>
    <w:rsid w:val="006D1016"/>
    <w:rsid w:val="006D17F2"/>
    <w:rsid w:val="006E3546"/>
    <w:rsid w:val="006E3FA9"/>
    <w:rsid w:val="006E4BA0"/>
    <w:rsid w:val="006E7D82"/>
    <w:rsid w:val="006F038F"/>
    <w:rsid w:val="006F0F93"/>
    <w:rsid w:val="006F31F2"/>
    <w:rsid w:val="006F7494"/>
    <w:rsid w:val="006F751F"/>
    <w:rsid w:val="00714DC5"/>
    <w:rsid w:val="00715237"/>
    <w:rsid w:val="007239A1"/>
    <w:rsid w:val="007254A5"/>
    <w:rsid w:val="007255FC"/>
    <w:rsid w:val="00725748"/>
    <w:rsid w:val="00735D88"/>
    <w:rsid w:val="0073720D"/>
    <w:rsid w:val="00737507"/>
    <w:rsid w:val="00740712"/>
    <w:rsid w:val="007426AA"/>
    <w:rsid w:val="00742AB9"/>
    <w:rsid w:val="00751A6A"/>
    <w:rsid w:val="00754FBF"/>
    <w:rsid w:val="007709EF"/>
    <w:rsid w:val="00783559"/>
    <w:rsid w:val="0079551B"/>
    <w:rsid w:val="00797AA5"/>
    <w:rsid w:val="007A26BD"/>
    <w:rsid w:val="007A4105"/>
    <w:rsid w:val="007B4503"/>
    <w:rsid w:val="007C406E"/>
    <w:rsid w:val="007C5183"/>
    <w:rsid w:val="007C7573"/>
    <w:rsid w:val="007E2B20"/>
    <w:rsid w:val="007F5331"/>
    <w:rsid w:val="00800CCA"/>
    <w:rsid w:val="00806120"/>
    <w:rsid w:val="00810C93"/>
    <w:rsid w:val="00812028"/>
    <w:rsid w:val="00812DD8"/>
    <w:rsid w:val="00813082"/>
    <w:rsid w:val="00814D03"/>
    <w:rsid w:val="00821FC1"/>
    <w:rsid w:val="00823AE2"/>
    <w:rsid w:val="0083178B"/>
    <w:rsid w:val="00833695"/>
    <w:rsid w:val="008336B7"/>
    <w:rsid w:val="00833A8E"/>
    <w:rsid w:val="00842CD8"/>
    <w:rsid w:val="008431FA"/>
    <w:rsid w:val="00847444"/>
    <w:rsid w:val="008547BA"/>
    <w:rsid w:val="008553C7"/>
    <w:rsid w:val="00857FEB"/>
    <w:rsid w:val="008601AF"/>
    <w:rsid w:val="00872271"/>
    <w:rsid w:val="00883137"/>
    <w:rsid w:val="008A1F5D"/>
    <w:rsid w:val="008A28F5"/>
    <w:rsid w:val="008B1198"/>
    <w:rsid w:val="008B3471"/>
    <w:rsid w:val="008B3929"/>
    <w:rsid w:val="008B4125"/>
    <w:rsid w:val="008B4CB3"/>
    <w:rsid w:val="008B567B"/>
    <w:rsid w:val="008B7B24"/>
    <w:rsid w:val="008C29E3"/>
    <w:rsid w:val="008C356D"/>
    <w:rsid w:val="008E0B3F"/>
    <w:rsid w:val="008E49AD"/>
    <w:rsid w:val="008E51E7"/>
    <w:rsid w:val="008E698E"/>
    <w:rsid w:val="008F2584"/>
    <w:rsid w:val="008F3246"/>
    <w:rsid w:val="008F3C1B"/>
    <w:rsid w:val="008F508C"/>
    <w:rsid w:val="0090271B"/>
    <w:rsid w:val="00910642"/>
    <w:rsid w:val="00910DDF"/>
    <w:rsid w:val="00930B13"/>
    <w:rsid w:val="009311C8"/>
    <w:rsid w:val="00933376"/>
    <w:rsid w:val="00933A2F"/>
    <w:rsid w:val="009716D8"/>
    <w:rsid w:val="009718F9"/>
    <w:rsid w:val="00972FB9"/>
    <w:rsid w:val="00975112"/>
    <w:rsid w:val="00981768"/>
    <w:rsid w:val="00983E8F"/>
    <w:rsid w:val="0098788A"/>
    <w:rsid w:val="00994FDA"/>
    <w:rsid w:val="009A31BF"/>
    <w:rsid w:val="009A3B71"/>
    <w:rsid w:val="009A61BC"/>
    <w:rsid w:val="009B0138"/>
    <w:rsid w:val="009B0EC1"/>
    <w:rsid w:val="009B0FE9"/>
    <w:rsid w:val="009B173A"/>
    <w:rsid w:val="009C3F20"/>
    <w:rsid w:val="009C7CA1"/>
    <w:rsid w:val="009D043D"/>
    <w:rsid w:val="009E2051"/>
    <w:rsid w:val="009F3259"/>
    <w:rsid w:val="00A056DE"/>
    <w:rsid w:val="00A128AD"/>
    <w:rsid w:val="00A21E76"/>
    <w:rsid w:val="00A23BC8"/>
    <w:rsid w:val="00A30E68"/>
    <w:rsid w:val="00A31933"/>
    <w:rsid w:val="00A329D2"/>
    <w:rsid w:val="00A3318C"/>
    <w:rsid w:val="00A34AA0"/>
    <w:rsid w:val="00A3715C"/>
    <w:rsid w:val="00A41FE2"/>
    <w:rsid w:val="00A46FEF"/>
    <w:rsid w:val="00A47948"/>
    <w:rsid w:val="00A50CF6"/>
    <w:rsid w:val="00A56946"/>
    <w:rsid w:val="00A6170E"/>
    <w:rsid w:val="00A63B8C"/>
    <w:rsid w:val="00A715F8"/>
    <w:rsid w:val="00A77F6F"/>
    <w:rsid w:val="00A831FD"/>
    <w:rsid w:val="00A83352"/>
    <w:rsid w:val="00A850A2"/>
    <w:rsid w:val="00A91FA3"/>
    <w:rsid w:val="00A927D3"/>
    <w:rsid w:val="00AA7FC9"/>
    <w:rsid w:val="00AB237D"/>
    <w:rsid w:val="00AB5933"/>
    <w:rsid w:val="00AE013D"/>
    <w:rsid w:val="00AE11B7"/>
    <w:rsid w:val="00AE7F68"/>
    <w:rsid w:val="00AF2321"/>
    <w:rsid w:val="00AF52F6"/>
    <w:rsid w:val="00AF52FD"/>
    <w:rsid w:val="00AF54A8"/>
    <w:rsid w:val="00AF7237"/>
    <w:rsid w:val="00B0043A"/>
    <w:rsid w:val="00B00D75"/>
    <w:rsid w:val="00B070CB"/>
    <w:rsid w:val="00B12456"/>
    <w:rsid w:val="00B145F0"/>
    <w:rsid w:val="00B259C8"/>
    <w:rsid w:val="00B26CCF"/>
    <w:rsid w:val="00B30FC2"/>
    <w:rsid w:val="00B331A2"/>
    <w:rsid w:val="00B425F0"/>
    <w:rsid w:val="00B42DFA"/>
    <w:rsid w:val="00B531DD"/>
    <w:rsid w:val="00B55014"/>
    <w:rsid w:val="00B62232"/>
    <w:rsid w:val="00B70BF3"/>
    <w:rsid w:val="00B71DC2"/>
    <w:rsid w:val="00B91CFC"/>
    <w:rsid w:val="00B9300F"/>
    <w:rsid w:val="00B93893"/>
    <w:rsid w:val="00BA129E"/>
    <w:rsid w:val="00BA6EB2"/>
    <w:rsid w:val="00BA7E0A"/>
    <w:rsid w:val="00BC3B53"/>
    <w:rsid w:val="00BC3B96"/>
    <w:rsid w:val="00BC4AE3"/>
    <w:rsid w:val="00BC5B28"/>
    <w:rsid w:val="00BE3F88"/>
    <w:rsid w:val="00BE4756"/>
    <w:rsid w:val="00BE5ED9"/>
    <w:rsid w:val="00BE7B41"/>
    <w:rsid w:val="00C15A91"/>
    <w:rsid w:val="00C206F1"/>
    <w:rsid w:val="00C217E1"/>
    <w:rsid w:val="00C219B1"/>
    <w:rsid w:val="00C4015B"/>
    <w:rsid w:val="00C40C60"/>
    <w:rsid w:val="00C5258E"/>
    <w:rsid w:val="00C530C9"/>
    <w:rsid w:val="00C619A7"/>
    <w:rsid w:val="00C73D5F"/>
    <w:rsid w:val="00C97C80"/>
    <w:rsid w:val="00CA47D3"/>
    <w:rsid w:val="00CA6533"/>
    <w:rsid w:val="00CA6A25"/>
    <w:rsid w:val="00CA6A3F"/>
    <w:rsid w:val="00CA7C99"/>
    <w:rsid w:val="00CC6290"/>
    <w:rsid w:val="00CC7BA8"/>
    <w:rsid w:val="00CD233D"/>
    <w:rsid w:val="00CD362D"/>
    <w:rsid w:val="00CE101D"/>
    <w:rsid w:val="00CE1814"/>
    <w:rsid w:val="00CE1C84"/>
    <w:rsid w:val="00CE5055"/>
    <w:rsid w:val="00CF053F"/>
    <w:rsid w:val="00CF1A17"/>
    <w:rsid w:val="00D0375A"/>
    <w:rsid w:val="00D0609E"/>
    <w:rsid w:val="00D078E1"/>
    <w:rsid w:val="00D100E9"/>
    <w:rsid w:val="00D17AF8"/>
    <w:rsid w:val="00D21E4B"/>
    <w:rsid w:val="00D23522"/>
    <w:rsid w:val="00D264D6"/>
    <w:rsid w:val="00D33BF0"/>
    <w:rsid w:val="00D33DE0"/>
    <w:rsid w:val="00D36447"/>
    <w:rsid w:val="00D516BE"/>
    <w:rsid w:val="00D5423B"/>
    <w:rsid w:val="00D54F4E"/>
    <w:rsid w:val="00D604B3"/>
    <w:rsid w:val="00D60BA4"/>
    <w:rsid w:val="00D62419"/>
    <w:rsid w:val="00D75078"/>
    <w:rsid w:val="00D77870"/>
    <w:rsid w:val="00D80977"/>
    <w:rsid w:val="00D80CCE"/>
    <w:rsid w:val="00D86EEA"/>
    <w:rsid w:val="00D87D03"/>
    <w:rsid w:val="00D95C88"/>
    <w:rsid w:val="00D97B2E"/>
    <w:rsid w:val="00DA241E"/>
    <w:rsid w:val="00DB36FE"/>
    <w:rsid w:val="00DB533A"/>
    <w:rsid w:val="00DB6307"/>
    <w:rsid w:val="00DD1DCD"/>
    <w:rsid w:val="00DD338F"/>
    <w:rsid w:val="00DD66F2"/>
    <w:rsid w:val="00DE3FE0"/>
    <w:rsid w:val="00DE578A"/>
    <w:rsid w:val="00DF2583"/>
    <w:rsid w:val="00DF54D9"/>
    <w:rsid w:val="00DF7283"/>
    <w:rsid w:val="00E01A59"/>
    <w:rsid w:val="00E10DC6"/>
    <w:rsid w:val="00E11F8E"/>
    <w:rsid w:val="00E15881"/>
    <w:rsid w:val="00E16A8F"/>
    <w:rsid w:val="00E21DE3"/>
    <w:rsid w:val="00E307D1"/>
    <w:rsid w:val="00E3731D"/>
    <w:rsid w:val="00E51469"/>
    <w:rsid w:val="00E634E3"/>
    <w:rsid w:val="00E717C4"/>
    <w:rsid w:val="00E77E18"/>
    <w:rsid w:val="00E77F89"/>
    <w:rsid w:val="00E80330"/>
    <w:rsid w:val="00E806C5"/>
    <w:rsid w:val="00E80E71"/>
    <w:rsid w:val="00E850D3"/>
    <w:rsid w:val="00E853D6"/>
    <w:rsid w:val="00E876B9"/>
    <w:rsid w:val="00EC0DFF"/>
    <w:rsid w:val="00EC237D"/>
    <w:rsid w:val="00EC4D0E"/>
    <w:rsid w:val="00EC4E2B"/>
    <w:rsid w:val="00EC58D9"/>
    <w:rsid w:val="00ED072A"/>
    <w:rsid w:val="00ED539E"/>
    <w:rsid w:val="00ED62CF"/>
    <w:rsid w:val="00EE4A1F"/>
    <w:rsid w:val="00EE4C2D"/>
    <w:rsid w:val="00EF1B5A"/>
    <w:rsid w:val="00EF24FB"/>
    <w:rsid w:val="00EF2CCA"/>
    <w:rsid w:val="00EF495B"/>
    <w:rsid w:val="00EF60DC"/>
    <w:rsid w:val="00F00F54"/>
    <w:rsid w:val="00F03963"/>
    <w:rsid w:val="00F11068"/>
    <w:rsid w:val="00F1256D"/>
    <w:rsid w:val="00F13A4E"/>
    <w:rsid w:val="00F172BB"/>
    <w:rsid w:val="00F17B10"/>
    <w:rsid w:val="00F21BEF"/>
    <w:rsid w:val="00F2315B"/>
    <w:rsid w:val="00F41A6F"/>
    <w:rsid w:val="00F41B49"/>
    <w:rsid w:val="00F45A25"/>
    <w:rsid w:val="00F50F86"/>
    <w:rsid w:val="00F53F91"/>
    <w:rsid w:val="00F61569"/>
    <w:rsid w:val="00F61A72"/>
    <w:rsid w:val="00F62B67"/>
    <w:rsid w:val="00F66F13"/>
    <w:rsid w:val="00F74073"/>
    <w:rsid w:val="00F75603"/>
    <w:rsid w:val="00F845B4"/>
    <w:rsid w:val="00F8713B"/>
    <w:rsid w:val="00F90A14"/>
    <w:rsid w:val="00F93F9E"/>
    <w:rsid w:val="00FA2CD7"/>
    <w:rsid w:val="00FB06ED"/>
    <w:rsid w:val="00FC3165"/>
    <w:rsid w:val="00FC36AB"/>
    <w:rsid w:val="00FC4300"/>
    <w:rsid w:val="00FC7F66"/>
    <w:rsid w:val="00FD42C5"/>
    <w:rsid w:val="00FD5776"/>
    <w:rsid w:val="00FE1CB6"/>
    <w:rsid w:val="00FE486B"/>
    <w:rsid w:val="00FE4F08"/>
    <w:rsid w:val="00FF1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DCC55FA"/>
  <w15:docId w15:val="{46E9DA46-F487-4F95-9669-6CD08FFEA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301C7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character" w:styleId="Tekstvantijdelijkeaanduiding">
    <w:name w:val="Placeholder Text"/>
    <w:basedOn w:val="Standaardalinea-lettertype"/>
    <w:uiPriority w:val="99"/>
    <w:semiHidden/>
    <w:rsid w:val="00BA6EB2"/>
    <w:rPr>
      <w:color w:val="808080"/>
    </w:rPr>
  </w:style>
  <w:style w:type="paragraph" w:styleId="Voetnoottekst">
    <w:name w:val="footnote text"/>
    <w:basedOn w:val="Standaard"/>
    <w:link w:val="VoetnoottekstChar"/>
    <w:unhideWhenUsed/>
    <w:rsid w:val="000301C7"/>
    <w:pPr>
      <w:spacing w:line="180" w:lineRule="atLeast"/>
    </w:pPr>
    <w:rPr>
      <w:sz w:val="13"/>
      <w:szCs w:val="20"/>
    </w:rPr>
  </w:style>
  <w:style w:type="character" w:customStyle="1" w:styleId="VoetnoottekstChar">
    <w:name w:val="Voetnoottekst Char"/>
    <w:basedOn w:val="Standaardalinea-lettertype"/>
    <w:link w:val="Voetnoottekst"/>
    <w:rsid w:val="000301C7"/>
    <w:rPr>
      <w:rFonts w:ascii="Verdana" w:hAnsi="Verdana"/>
      <w:sz w:val="13"/>
      <w:lang w:val="nl-NL" w:eastAsia="nl-NL"/>
    </w:rPr>
  </w:style>
  <w:style w:type="paragraph" w:styleId="Ballontekst">
    <w:name w:val="Balloon Text"/>
    <w:basedOn w:val="Standaard"/>
    <w:link w:val="BallontekstChar"/>
    <w:rsid w:val="008C29E3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ntekstChar">
    <w:name w:val="Ballontekst Char"/>
    <w:basedOn w:val="Standaardalinea-lettertype"/>
    <w:link w:val="Ballontekst"/>
    <w:rsid w:val="008C29E3"/>
    <w:rPr>
      <w:rFonts w:ascii="Segoe UI" w:hAnsi="Segoe UI" w:cs="Segoe UI"/>
      <w:sz w:val="18"/>
      <w:szCs w:val="18"/>
      <w:lang w:val="nl-NL" w:eastAsia="nl-NL"/>
    </w:rPr>
  </w:style>
  <w:style w:type="paragraph" w:customStyle="1" w:styleId="Normal0">
    <w:name w:val="Normal_0"/>
    <w:qFormat/>
    <w:rsid w:val="000B7FAB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customStyle="1" w:styleId="Heading10">
    <w:name w:val="Heading 1_0"/>
    <w:basedOn w:val="Normal0"/>
    <w:next w:val="Normal0"/>
    <w:link w:val="Heading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link w:val="Heading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link w:val="Heading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semiHidden/>
    <w:rsid w:val="00023E9A"/>
  </w:style>
  <w:style w:type="table" w:customStyle="1" w:styleId="TableNormal0">
    <w:name w:val="Table Normal_0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semiHidden/>
    <w:rsid w:val="00023E9A"/>
  </w:style>
  <w:style w:type="paragraph" w:customStyle="1" w:styleId="Header0">
    <w:name w:val="Header_0"/>
    <w:basedOn w:val="Normal0"/>
    <w:link w:val="HeaderChar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link w:val="FooterChar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tabs>
        <w:tab w:val="num" w:pos="227"/>
      </w:tabs>
      <w:ind w:left="227" w:hanging="227"/>
    </w:pPr>
    <w:rPr>
      <w:noProof/>
    </w:rPr>
  </w:style>
  <w:style w:type="paragraph" w:customStyle="1" w:styleId="ListBullet20">
    <w:name w:val="List Bullet 2_0"/>
    <w:basedOn w:val="Normal0"/>
    <w:rsid w:val="004F44C2"/>
    <w:pPr>
      <w:tabs>
        <w:tab w:val="left" w:pos="454"/>
      </w:tabs>
      <w:ind w:left="454" w:hanging="227"/>
    </w:pPr>
    <w:rPr>
      <w:noProof/>
    </w:rPr>
  </w:style>
  <w:style w:type="character" w:customStyle="1" w:styleId="KoptekstChar">
    <w:name w:val="Koptekst Char"/>
    <w:basedOn w:val="Standaardalinea-lettertype"/>
    <w:link w:val="Koptekst"/>
    <w:rsid w:val="00841CD9"/>
    <w:rPr>
      <w:rFonts w:ascii="Verdana" w:eastAsia="Times New Roman" w:hAnsi="Verdana" w:cs="Times New Roman"/>
      <w:sz w:val="18"/>
      <w:szCs w:val="24"/>
      <w:lang w:val="nl-NL" w:eastAsia="nl-NL"/>
    </w:rPr>
  </w:style>
  <w:style w:type="character" w:customStyle="1" w:styleId="Kop1Char">
    <w:name w:val="Kop 1 Char"/>
    <w:basedOn w:val="Standaardalinea-lettertype"/>
    <w:link w:val="Kop1"/>
    <w:rsid w:val="00841CD9"/>
    <w:rPr>
      <w:rFonts w:ascii="Verdana" w:eastAsia="Times New Roman" w:hAnsi="Verdana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ascii="Verdana" w:eastAsia="Times New Roman" w:hAnsi="Verdana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ascii="Verdana" w:eastAsia="Times New Roman" w:hAnsi="Verdana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VoettekstChar">
    <w:name w:val="Voettekst Char"/>
    <w:basedOn w:val="Standaardalinea-lettertype"/>
    <w:link w:val="Voettekst"/>
    <w:rsid w:val="00DE555F"/>
    <w:rPr>
      <w:rFonts w:ascii="Verdana" w:eastAsia="Times New Roman" w:hAnsi="Verdana" w:cs="Times New Roman"/>
      <w:sz w:val="18"/>
      <w:szCs w:val="24"/>
      <w:lang w:val="nl-NL" w:eastAsia="nl-NL"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Heading40">
    <w:name w:val="Heading 4_0"/>
    <w:basedOn w:val="Normal0"/>
    <w:next w:val="Normal0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erChar">
    <w:name w:val="Header Char"/>
    <w:basedOn w:val="DefaultParagraphFont0"/>
    <w:link w:val="Header0"/>
    <w:rsid w:val="00841CD9"/>
    <w:rPr>
      <w:rFonts w:ascii="Verdana" w:eastAsia="Times New Roman" w:hAnsi="Verdana" w:cs="Times New Roman"/>
      <w:sz w:val="18"/>
      <w:szCs w:val="24"/>
      <w:lang w:val="nl-NL" w:eastAsia="nl-NL"/>
    </w:rPr>
  </w:style>
  <w:style w:type="character" w:customStyle="1" w:styleId="Heading1Char">
    <w:name w:val="Heading 1 Char"/>
    <w:basedOn w:val="DefaultParagraphFont0"/>
    <w:link w:val="Heading10"/>
    <w:rsid w:val="00841CD9"/>
    <w:rPr>
      <w:rFonts w:ascii="Verdana" w:eastAsia="Times New Roman" w:hAnsi="Verdana" w:cs="Arial"/>
      <w:b/>
      <w:bCs/>
      <w:kern w:val="32"/>
      <w:sz w:val="32"/>
      <w:szCs w:val="32"/>
      <w:lang w:val="nl-NL" w:eastAsia="nl-NL"/>
    </w:rPr>
  </w:style>
  <w:style w:type="character" w:customStyle="1" w:styleId="Heading2Char">
    <w:name w:val="Heading 2 Char"/>
    <w:basedOn w:val="DefaultParagraphFont0"/>
    <w:link w:val="Heading20"/>
    <w:rsid w:val="00841CD9"/>
    <w:rPr>
      <w:rFonts w:ascii="Verdana" w:eastAsia="Times New Roman" w:hAnsi="Verdana" w:cs="Arial"/>
      <w:b/>
      <w:bCs/>
      <w:i/>
      <w:iCs/>
      <w:sz w:val="28"/>
      <w:szCs w:val="28"/>
      <w:lang w:val="nl-NL" w:eastAsia="nl-NL"/>
    </w:rPr>
  </w:style>
  <w:style w:type="character" w:customStyle="1" w:styleId="Heading3Char">
    <w:name w:val="Heading 3 Char"/>
    <w:basedOn w:val="DefaultParagraphFont0"/>
    <w:link w:val="Heading30"/>
    <w:rsid w:val="00841CD9"/>
    <w:rPr>
      <w:rFonts w:ascii="Verdana" w:eastAsia="Times New Roman" w:hAnsi="Verdana" w:cs="Arial"/>
      <w:b/>
      <w:bCs/>
      <w:sz w:val="26"/>
      <w:szCs w:val="26"/>
      <w:lang w:val="nl-NL" w:eastAsia="nl-NL"/>
    </w:rPr>
  </w:style>
  <w:style w:type="character" w:customStyle="1" w:styleId="Heading4Char">
    <w:name w:val="Heading 4 Char"/>
    <w:basedOn w:val="DefaultParagraphFont0"/>
    <w:link w:val="Heading40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NormalIndent0">
    <w:name w:val="Normal Indent_0"/>
    <w:basedOn w:val="Normal0"/>
    <w:uiPriority w:val="99"/>
    <w:unhideWhenUsed/>
    <w:rsid w:val="00841CD9"/>
    <w:pPr>
      <w:ind w:left="720"/>
    </w:pPr>
  </w:style>
  <w:style w:type="paragraph" w:customStyle="1" w:styleId="Subtitle0">
    <w:name w:val="Subtitle_0"/>
    <w:basedOn w:val="Normal0"/>
    <w:next w:val="Normal0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SubtitleChar">
    <w:name w:val="Subtitle Char"/>
    <w:basedOn w:val="DefaultParagraphFont0"/>
    <w:link w:val="Subtitle0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Title0">
    <w:name w:val="Title_0"/>
    <w:basedOn w:val="Normal0"/>
    <w:next w:val="Normal0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0"/>
    <w:link w:val="Title0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Emphasis0">
    <w:name w:val="Emphasis_0"/>
    <w:basedOn w:val="DefaultParagraphFont0"/>
    <w:uiPriority w:val="20"/>
    <w:qFormat/>
    <w:rsid w:val="00D1197D"/>
    <w:rPr>
      <w:i/>
      <w:iCs/>
    </w:rPr>
  </w:style>
  <w:style w:type="character" w:customStyle="1" w:styleId="FooterChar">
    <w:name w:val="Footer Char"/>
    <w:basedOn w:val="DefaultParagraphFont0"/>
    <w:link w:val="Footer0"/>
    <w:rsid w:val="00DE555F"/>
    <w:rPr>
      <w:rFonts w:ascii="Verdana" w:eastAsia="Times New Roman" w:hAnsi="Verdana" w:cs="Times New Roman"/>
      <w:sz w:val="18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7CD418B-31BE-48CC-B2A4-56F00F85631C}"/>
      </w:docPartPr>
      <w:docPartBody>
        <w:p w:rsidR="00F41B49" w:rsidRDefault="00774CB3">
          <w:r w:rsidRPr="008E51E7">
            <w:rPr>
              <w:rStyle w:val="Tekstvantijdelijkeaanduiding"/>
            </w:rPr>
            <w:t>Klik of tik om tekst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grofont">
    <w:panose1 w:val="020B0503040100020103"/>
    <w:charset w:val="00"/>
    <w:family w:val="swiss"/>
    <w:pitch w:val="variable"/>
    <w:sig w:usb0="800000A7" w:usb1="0000004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ACD"/>
    <w:rsid w:val="00085ACD"/>
    <w:rsid w:val="00774CB3"/>
    <w:rsid w:val="00F41B49"/>
    <w:rsid w:val="00FB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85ACD"/>
    <w:rPr>
      <w:rFonts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085AC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62</ap:Words>
  <ap:Characters>357</ap:Characters>
  <ap:DocSecurity>4</ap:DocSecurity>
  <ap:Lines>2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-</vt:lpstr>
    </vt:vector>
  </ap:TitlesOfParts>
  <ap:LinksUpToDate>false</ap:LinksUpToDate>
  <ap:CharactersWithSpaces>418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2009-07-01T14:30:00.0000000Z</lastPrinted>
  <dcterms:created xsi:type="dcterms:W3CDTF">2021-06-08T11:17:00.0000000Z</dcterms:created>
  <dcterms:modified xsi:type="dcterms:W3CDTF">2021-06-08T11:17:00.0000000Z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_ID">
    <vt:lpwstr>SwartD</vt:lpwstr>
  </property>
  <property fmtid="{D5CDD505-2E9C-101B-9397-08002B2CF9AE}" pid="3" name="A_ADRES">
    <vt:lpwstr>De voorzitter van de Tweede Kamer der Staten Generaal</vt:lpwstr>
  </property>
  <property fmtid="{D5CDD505-2E9C-101B-9397-08002B2CF9AE}" pid="4" name="A_DEP_NAAM">
    <vt:lpwstr>LNV</vt:lpwstr>
  </property>
  <property fmtid="{D5CDD505-2E9C-101B-9397-08002B2CF9AE}" pid="5" name="A_DOC_RICHTING_ID">
    <vt:lpwstr>Uitgaand</vt:lpwstr>
  </property>
  <property fmtid="{D5CDD505-2E9C-101B-9397-08002B2CF9AE}" pid="6" name="A_KENMERK">
    <vt:lpwstr/>
  </property>
  <property fmtid="{D5CDD505-2E9C-101B-9397-08002B2CF9AE}" pid="7" name="DOCNAME">
    <vt:lpwstr>Beantwoording schriftelijke vragen bij de jaarverantwoording LNV over 2020</vt:lpwstr>
  </property>
  <property fmtid="{D5CDD505-2E9C-101B-9397-08002B2CF9AE}" pid="8" name="documentId">
    <vt:lpwstr>21154382</vt:lpwstr>
  </property>
  <property fmtid="{D5CDD505-2E9C-101B-9397-08002B2CF9AE}" pid="9" name="TYPE_ID">
    <vt:lpwstr>Brief</vt:lpwstr>
  </property>
</Properties>
</file>