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0"/>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26498E" w:rsidTr="006D2844">
        <w:trPr>
          <w:trHeight w:val="284" w:hRule="exact"/>
        </w:trPr>
        <w:tc>
          <w:tcPr>
            <w:tcW w:w="929" w:type="dxa"/>
          </w:tcPr>
          <w:p w:rsidRPr="00434042" w:rsidR="00423C3F" w:rsidP="006D2844" w:rsidRDefault="00FE27CD">
            <w:bookmarkStart w:name="STDTXT__OCW_Tekstblokken_txtNahangEK2502" w:id="0"/>
            <w:r>
              <w:t>Datum</w:t>
            </w:r>
          </w:p>
        </w:tc>
        <w:tc>
          <w:tcPr>
            <w:tcW w:w="6581" w:type="dxa"/>
          </w:tcPr>
          <w:p w:rsidRPr="00434042" w:rsidR="00423C3F" w:rsidP="006D2844" w:rsidRDefault="00336F1B">
            <w:pPr>
              <w:tabs>
                <w:tab w:val="center" w:pos="3290"/>
              </w:tabs>
            </w:pPr>
            <w:r>
              <w:t>2 juni 2021</w:t>
            </w:r>
            <w:bookmarkStart w:name="_GoBack" w:id="1"/>
            <w:bookmarkEnd w:id="1"/>
            <w:r w:rsidR="00FE27CD">
              <w:tab/>
            </w:r>
          </w:p>
        </w:tc>
      </w:tr>
      <w:tr w:rsidR="0026498E" w:rsidTr="006D2844">
        <w:trPr>
          <w:trHeight w:val="369"/>
        </w:trPr>
        <w:tc>
          <w:tcPr>
            <w:tcW w:w="929" w:type="dxa"/>
          </w:tcPr>
          <w:p w:rsidR="00423C3F" w:rsidP="006D2844" w:rsidRDefault="00FE27CD">
            <w:r>
              <w:t>Betreft</w:t>
            </w:r>
          </w:p>
        </w:tc>
        <w:tc>
          <w:tcPr>
            <w:tcW w:w="6581" w:type="dxa"/>
          </w:tcPr>
          <w:p w:rsidR="00423C3F" w:rsidP="006D2844" w:rsidRDefault="00FE27CD">
            <w:r>
              <w:t xml:space="preserve">schriftelijk overleg </w:t>
            </w:r>
            <w:r w:rsidRPr="000F0C44">
              <w:t>over de brief van de minister voor Basis- en Voortgezet Onderwijs en Media d.d. 9 april 2021 inzake de voorhang van het ontwerpbesluit tot wijziging van het Besluit bekostiging WPO in verband met het mogelijk maken van een generieke uitzondering voor de beoordeling van de leerresultaten wegens COVID-19</w:t>
            </w:r>
          </w:p>
        </w:tc>
      </w:tr>
    </w:tbl>
    <w:p w:rsidR="0026498E" w:rsidRDefault="00FE27CD">
      <w:pPr>
        <w:pStyle w:val="standaard-tekst"/>
        <w:rPr>
          <w:lang w:val="nl-NL"/>
        </w:rPr>
      </w:pPr>
      <w:r w:rsidRPr="008E023C">
        <w:rPr>
          <w:lang w:val="nl-NL"/>
        </w:rPr>
        <w:t xml:space="preserve"> </w:t>
      </w:r>
    </w:p>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26498E" w:rsidTr="00D9561B">
        <w:trPr>
          <w:trHeight w:val="1514"/>
        </w:trPr>
        <w:tc>
          <w:tcPr>
            <w:tcW w:w="7522" w:type="dxa"/>
            <w:tcBorders>
              <w:top w:val="nil"/>
              <w:left w:val="nil"/>
              <w:bottom w:val="nil"/>
              <w:right w:val="nil"/>
            </w:tcBorders>
            <w:tcMar>
              <w:left w:w="0" w:type="dxa"/>
              <w:right w:w="0" w:type="dxa"/>
            </w:tcMar>
          </w:tcPr>
          <w:p w:rsidR="00374412" w:rsidP="00D9561B" w:rsidRDefault="00FE27CD">
            <w:r>
              <w:t>De v</w:t>
            </w:r>
            <w:r w:rsidR="008E3932">
              <w:t>oorzitter van de Tweede Kamer der Staten-Generaal</w:t>
            </w:r>
          </w:p>
          <w:p w:rsidR="00374412" w:rsidP="00D9561B" w:rsidRDefault="00FE27CD">
            <w:r>
              <w:t>Postbus 20018</w:t>
            </w:r>
          </w:p>
          <w:p w:rsidR="008E3932" w:rsidP="00D9561B" w:rsidRDefault="00FE27CD">
            <w:r>
              <w:t>2500 EA  DEN HAAG</w:t>
            </w:r>
          </w:p>
        </w:tc>
      </w:tr>
    </w:tbl>
    <w:p w:rsidR="0026498E" w:rsidRDefault="00FE27CD">
      <w:pPr>
        <w:pStyle w:val="standaard-tekst"/>
        <w:rPr>
          <w:lang w:val="nl-NL"/>
        </w:rPr>
      </w:pPr>
      <w:r>
        <w:rPr>
          <w:lang w:val="nl-NL"/>
        </w:rPr>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26498E" w:rsidTr="00DD7316">
        <w:tc>
          <w:tcPr>
            <w:tcW w:w="2160" w:type="dxa"/>
          </w:tcPr>
          <w:p w:rsidRPr="000176EE" w:rsidR="00831386" w:rsidP="00DD7316" w:rsidRDefault="00FE27CD">
            <w:pPr>
              <w:spacing w:after="90" w:line="180" w:lineRule="exact"/>
              <w:rPr>
                <w:b/>
                <w:sz w:val="13"/>
                <w:szCs w:val="13"/>
              </w:rPr>
            </w:pPr>
            <w:r>
              <w:rPr>
                <w:b/>
                <w:sz w:val="13"/>
                <w:szCs w:val="13"/>
              </w:rPr>
              <w:t>Wetgeving en Juridische Zaken</w:t>
            </w:r>
          </w:p>
          <w:p w:rsidRPr="00F56956" w:rsidR="00831386" w:rsidP="00DD7316" w:rsidRDefault="00FE27CD">
            <w:pPr>
              <w:pStyle w:val="Huisstijl-Gegeven"/>
              <w:spacing w:after="0"/>
            </w:pPr>
            <w:r>
              <w:t xml:space="preserve">Rijnstraat 50 </w:t>
            </w:r>
          </w:p>
          <w:p w:rsidR="004425A7" w:rsidP="00E972A2" w:rsidRDefault="00FE27CD">
            <w:pPr>
              <w:pStyle w:val="Huisstijl-Gegeven"/>
              <w:spacing w:after="0"/>
            </w:pPr>
            <w:r>
              <w:t>Den Haag</w:t>
            </w:r>
          </w:p>
          <w:p w:rsidR="004425A7" w:rsidP="00E972A2" w:rsidRDefault="00FE27CD">
            <w:pPr>
              <w:pStyle w:val="Huisstijl-Gegeven"/>
              <w:spacing w:after="0"/>
            </w:pPr>
            <w:r>
              <w:t>Postbus 16375</w:t>
            </w:r>
          </w:p>
          <w:p w:rsidR="004425A7" w:rsidP="00E972A2" w:rsidRDefault="00FE27CD">
            <w:pPr>
              <w:pStyle w:val="Huisstijl-Gegeven"/>
              <w:spacing w:after="0"/>
            </w:pPr>
            <w:r>
              <w:t>2500 BJ Den Haag</w:t>
            </w:r>
          </w:p>
          <w:p w:rsidR="004425A7" w:rsidP="00E972A2" w:rsidRDefault="00FE27CD">
            <w:pPr>
              <w:pStyle w:val="Huisstijl-Gegeven"/>
              <w:spacing w:after="90"/>
            </w:pPr>
            <w:r>
              <w:t>www.rijksoverheid.nl</w:t>
            </w:r>
          </w:p>
        </w:tc>
      </w:tr>
      <w:tr w:rsidR="0026498E" w:rsidTr="00DD7316">
        <w:trPr>
          <w:trHeight w:val="200" w:hRule="exact"/>
        </w:trPr>
        <w:tc>
          <w:tcPr>
            <w:tcW w:w="2160" w:type="dxa"/>
          </w:tcPr>
          <w:p w:rsidRPr="00D86CC6" w:rsidR="00831386" w:rsidP="00DD7316" w:rsidRDefault="00831386">
            <w:pPr>
              <w:spacing w:line="180" w:lineRule="exact"/>
              <w:rPr>
                <w:sz w:val="13"/>
                <w:szCs w:val="13"/>
              </w:rPr>
            </w:pPr>
          </w:p>
        </w:tc>
      </w:tr>
      <w:tr w:rsidR="0026498E" w:rsidTr="00DD7316">
        <w:trPr>
          <w:trHeight w:val="1680"/>
        </w:trPr>
        <w:tc>
          <w:tcPr>
            <w:tcW w:w="2160" w:type="dxa"/>
          </w:tcPr>
          <w:p w:rsidRPr="00D86CC6" w:rsidR="00831386" w:rsidP="00DD7316" w:rsidRDefault="00FE27CD">
            <w:pPr>
              <w:spacing w:line="180" w:lineRule="exact"/>
              <w:rPr>
                <w:b/>
                <w:sz w:val="13"/>
                <w:szCs w:val="13"/>
              </w:rPr>
            </w:pPr>
            <w:r>
              <w:rPr>
                <w:b/>
                <w:sz w:val="13"/>
                <w:szCs w:val="13"/>
              </w:rPr>
              <w:t>Onze referentie</w:t>
            </w:r>
          </w:p>
          <w:p w:rsidRPr="009262BA" w:rsidR="00831386" w:rsidP="00830E14" w:rsidRDefault="00FE27CD">
            <w:pPr>
              <w:spacing w:line="180" w:lineRule="exact"/>
              <w:rPr>
                <w:sz w:val="13"/>
              </w:rPr>
            </w:pPr>
            <w:r>
              <w:rPr>
                <w:sz w:val="13"/>
              </w:rPr>
              <w:t>28239297</w:t>
            </w:r>
          </w:p>
        </w:tc>
      </w:tr>
    </w:tbl>
    <w:bookmarkEnd w:id="0"/>
    <w:p w:rsidRPr="008E023C" w:rsidR="00FE27CD" w:rsidP="00FE27CD" w:rsidRDefault="00FE27CD">
      <w:pPr>
        <w:pStyle w:val="standaard-tekst"/>
        <w:rPr>
          <w:lang w:val="nl-NL"/>
        </w:rPr>
      </w:pPr>
      <w:r w:rsidRPr="008E023C">
        <w:rPr>
          <w:lang w:val="nl-NL"/>
        </w:rPr>
        <w:t>Hierbij bied ik u aan</w:t>
      </w:r>
      <w:r>
        <w:rPr>
          <w:lang w:val="nl-NL"/>
        </w:rPr>
        <w:t xml:space="preserve"> mijn reactie op de vragen uit het schriftelijk overleg van de vaste commissie voor Onderwijs, Cultuur en Wetenschap</w:t>
      </w:r>
      <w:r w:rsidRPr="008E023C">
        <w:rPr>
          <w:lang w:val="nl-NL"/>
        </w:rPr>
        <w:t xml:space="preserve"> inzake </w:t>
      </w:r>
      <w:r>
        <w:rPr>
          <w:lang w:val="nl-NL"/>
        </w:rPr>
        <w:t>bovengenoemde brief.</w:t>
      </w:r>
    </w:p>
    <w:p w:rsidRPr="008E023C" w:rsidR="008E023C" w:rsidP="008E023C" w:rsidRDefault="008E023C">
      <w:pPr>
        <w:pStyle w:val="standaard-tekst"/>
        <w:rPr>
          <w:lang w:val="nl-NL"/>
        </w:rPr>
      </w:pPr>
    </w:p>
    <w:p w:rsidRPr="008E023C" w:rsidR="008E023C" w:rsidP="008E023C" w:rsidRDefault="00FE27CD">
      <w:pPr>
        <w:pStyle w:val="standaard-tekst"/>
        <w:rPr>
          <w:lang w:val="nl-NL"/>
        </w:rPr>
      </w:pPr>
      <w:r w:rsidRPr="008E023C">
        <w:rPr>
          <w:lang w:val="nl-NL"/>
        </w:rPr>
        <w:t> </w:t>
      </w:r>
    </w:p>
    <w:p w:rsidRPr="008E023C" w:rsidR="008E023C" w:rsidP="008E023C" w:rsidRDefault="00FE27CD">
      <w:pPr>
        <w:pStyle w:val="standaard-tekst"/>
        <w:rPr>
          <w:lang w:val="nl-NL"/>
        </w:rPr>
      </w:pPr>
      <w:r>
        <w:rPr>
          <w:lang w:val="nl-NL"/>
        </w:rPr>
        <w:t xml:space="preserve">De </w:t>
      </w:r>
      <w:r w:rsidR="00D411D2">
        <w:rPr>
          <w:lang w:val="nl-NL"/>
        </w:rPr>
        <w:t>M</w:t>
      </w:r>
      <w:r w:rsidRPr="008E023C">
        <w:rPr>
          <w:lang w:val="nl-NL"/>
        </w:rPr>
        <w:t>inister voor Basis- en Voor</w:t>
      </w:r>
      <w:r w:rsidR="008138A9">
        <w:rPr>
          <w:lang w:val="nl-NL"/>
        </w:rPr>
        <w:t>t</w:t>
      </w:r>
      <w:r w:rsidRPr="008E023C">
        <w:rPr>
          <w:lang w:val="nl-NL"/>
        </w:rPr>
        <w:t>gezet Onderwijs en Media,</w:t>
      </w:r>
    </w:p>
    <w:p w:rsidRPr="008E023C" w:rsidR="008E023C" w:rsidP="008E023C" w:rsidRDefault="008E023C">
      <w:pPr>
        <w:pStyle w:val="standaard-tekst"/>
        <w:rPr>
          <w:lang w:val="nl-NL"/>
        </w:rPr>
      </w:pPr>
    </w:p>
    <w:p w:rsidRPr="008E023C" w:rsidR="008E023C" w:rsidP="008E023C" w:rsidRDefault="00FE27CD">
      <w:pPr>
        <w:pStyle w:val="standaard-tekst"/>
        <w:rPr>
          <w:lang w:val="nl-NL"/>
        </w:rPr>
      </w:pPr>
      <w:r w:rsidRPr="008E023C">
        <w:rPr>
          <w:lang w:val="nl-NL"/>
        </w:rPr>
        <w:t> </w:t>
      </w:r>
    </w:p>
    <w:p w:rsidRPr="008E023C" w:rsidR="008E023C" w:rsidP="008E023C" w:rsidRDefault="00FE27CD">
      <w:pPr>
        <w:pStyle w:val="standaard-tekst"/>
        <w:rPr>
          <w:lang w:val="nl-NL"/>
        </w:rPr>
      </w:pPr>
      <w:r w:rsidRPr="008E023C">
        <w:rPr>
          <w:lang w:val="nl-NL"/>
        </w:rPr>
        <w:t> </w:t>
      </w:r>
    </w:p>
    <w:p w:rsidRPr="008E023C" w:rsidR="008E023C" w:rsidP="008E023C" w:rsidRDefault="00FE27CD">
      <w:pPr>
        <w:pStyle w:val="standaard-tekst"/>
        <w:rPr>
          <w:lang w:val="nl-NL"/>
        </w:rPr>
      </w:pPr>
      <w:r w:rsidRPr="008E023C">
        <w:rPr>
          <w:lang w:val="nl-NL"/>
        </w:rPr>
        <w:t> </w:t>
      </w:r>
    </w:p>
    <w:p w:rsidRPr="008E023C" w:rsidR="008E023C" w:rsidP="008E023C" w:rsidRDefault="00FE27CD">
      <w:pPr>
        <w:pStyle w:val="standaard-tekst"/>
        <w:rPr>
          <w:lang w:val="nl-NL"/>
        </w:rPr>
      </w:pPr>
      <w:r w:rsidRPr="008E023C">
        <w:rPr>
          <w:lang w:val="nl-NL"/>
        </w:rPr>
        <w:t> </w:t>
      </w:r>
    </w:p>
    <w:p w:rsidRPr="008E023C" w:rsidR="008E023C" w:rsidP="008E023C" w:rsidRDefault="00FE27CD">
      <w:pPr>
        <w:pStyle w:val="standaard-tekst"/>
        <w:rPr>
          <w:lang w:val="nl-NL"/>
        </w:rPr>
      </w:pPr>
      <w:r w:rsidRPr="008E023C">
        <w:rPr>
          <w:lang w:val="nl-NL"/>
        </w:rPr>
        <w:t> </w:t>
      </w:r>
    </w:p>
    <w:p w:rsidR="008E023C" w:rsidP="008E023C" w:rsidRDefault="00FE27CD">
      <w:pPr>
        <w:pStyle w:val="standaard-tekst"/>
      </w:pPr>
      <w:r>
        <w:t>Arie Slob</w:t>
      </w:r>
    </w:p>
    <w:p w:rsidR="00675E30" w:rsidP="003A7160" w:rsidRDefault="00675E30"/>
    <w:sectPr w:rsidR="00675E30" w:rsidSect="002F493B">
      <w:headerReference w:type="default" r:id="rId8"/>
      <w:footerReference w:type="default" r:id="rId9"/>
      <w:headerReference w:type="first" r:id="rId10"/>
      <w:footerReference w:type="first" r:id="rId11"/>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BFA" w:rsidRDefault="00FE27CD">
      <w:pPr>
        <w:spacing w:line="240" w:lineRule="auto"/>
      </w:pPr>
      <w:r>
        <w:separator/>
      </w:r>
    </w:p>
  </w:endnote>
  <w:endnote w:type="continuationSeparator" w:id="0">
    <w:p w:rsidR="002E2BFA" w:rsidRDefault="00FE27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6498E"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FE27CD" w:rsidP="002F258D">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08058A">
            <w:rPr>
              <w:szCs w:val="13"/>
            </w:rPr>
            <w:t>2</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8058A">
            <w:rPr>
              <w:szCs w:val="13"/>
            </w:rPr>
            <w:t>2</w:t>
          </w:r>
          <w:r w:rsidRPr="004C7E1D">
            <w:rPr>
              <w:szCs w:val="13"/>
            </w:rPr>
            <w:fldChar w:fldCharType="end"/>
          </w:r>
        </w:p>
      </w:tc>
    </w:tr>
  </w:tbl>
  <w:p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26498E"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FE27CD" w:rsidP="0026686B">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336F1B">
            <w:rPr>
              <w:szCs w:val="13"/>
            </w:rPr>
            <w:t>1</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336F1B">
            <w:rPr>
              <w:szCs w:val="13"/>
            </w:rPr>
            <w:t>1</w:t>
          </w:r>
          <w:r w:rsidRPr="004C7E1D">
            <w:rPr>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BFA" w:rsidRDefault="00FE27CD">
      <w:pPr>
        <w:spacing w:line="240" w:lineRule="auto"/>
      </w:pPr>
      <w:r>
        <w:separator/>
      </w:r>
    </w:p>
  </w:footnote>
  <w:footnote w:type="continuationSeparator" w:id="0">
    <w:p w:rsidR="002E2BFA" w:rsidRDefault="00FE27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26498E"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26498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FE27CD" w:rsidP="008F6AD7">
          <w:pPr>
            <w:spacing w:after="90" w:line="180" w:lineRule="exact"/>
            <w:rPr>
              <w:sz w:val="13"/>
              <w:szCs w:val="13"/>
            </w:rPr>
          </w:pPr>
          <w:r>
            <w:rPr>
              <w:sz w:val="13"/>
              <w:szCs w:val="13"/>
            </w:rPr>
            <w:t>28239297</w:t>
          </w:r>
          <w:r w:rsidR="008F6AD7" w:rsidRPr="000407BB">
            <w:rPr>
              <w:sz w:val="13"/>
              <w:szCs w:val="13"/>
            </w:rPr>
            <w:t xml:space="preserve"> </w:t>
          </w:r>
        </w:p>
      </w:tc>
    </w:tr>
    <w:tr w:rsidR="0026498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26498E"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704845" w:rsidRDefault="00FE27CD" w:rsidP="0047126E">
          <w:pPr>
            <w:framePr w:w="3873" w:h="2625" w:hRule="exact" w:wrap="around" w:vAnchor="page" w:hAnchor="page" w:x="6323" w:y="1"/>
          </w:pPr>
          <w:r>
            <w:rPr>
              <w:noProof/>
            </w:rPr>
            <w:drawing>
              <wp:inline distT="0" distB="0" distL="0" distR="0">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1633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rsidR="00483ECA" w:rsidRDefault="00483ECA" w:rsidP="00D037A9"/>
        <w:p w:rsidR="005F2FA9" w:rsidRDefault="005F2FA9" w:rsidP="00082403"/>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26498E" w:rsidTr="0008539E">
      <w:trPr>
        <w:trHeight w:hRule="exact" w:val="572"/>
      </w:trPr>
      <w:tc>
        <w:tcPr>
          <w:tcW w:w="7520" w:type="dxa"/>
          <w:shd w:val="clear" w:color="auto" w:fill="auto"/>
        </w:tcPr>
        <w:p w:rsidR="00527BD4" w:rsidRPr="00963440" w:rsidRDefault="00FE27CD" w:rsidP="003B6D32">
          <w:pPr>
            <w:pStyle w:val="Huisstijl-Adres"/>
            <w:spacing w:after="0"/>
          </w:pPr>
          <w:r w:rsidRPr="009E3B07">
            <w:t>&gt;Retouradres </w:t>
          </w:r>
          <w:r>
            <w:t>Postbus 16375 2500 BJ Den Haag</w:t>
          </w:r>
          <w:r w:rsidRPr="009E3B07">
            <w:t xml:space="preserve"> </w:t>
          </w:r>
        </w:p>
      </w:tc>
    </w:tr>
    <w:tr w:rsidR="0026498E" w:rsidTr="00E776C6">
      <w:trPr>
        <w:cantSplit/>
        <w:trHeight w:hRule="exact" w:val="238"/>
      </w:trPr>
      <w:tc>
        <w:tcPr>
          <w:tcW w:w="7520" w:type="dxa"/>
          <w:shd w:val="clear" w:color="auto" w:fill="auto"/>
        </w:tcPr>
        <w:p w:rsidR="00093ABC" w:rsidRPr="00963440" w:rsidRDefault="00093ABC" w:rsidP="00963440"/>
      </w:tc>
    </w:tr>
    <w:tr w:rsidR="0026498E" w:rsidTr="00E776C6">
      <w:trPr>
        <w:cantSplit/>
        <w:trHeight w:hRule="exact" w:val="1520"/>
      </w:trPr>
      <w:tc>
        <w:tcPr>
          <w:tcW w:w="7520" w:type="dxa"/>
          <w:shd w:val="clear" w:color="auto" w:fill="auto"/>
        </w:tcPr>
        <w:p w:rsidR="00A604D3" w:rsidRPr="00963440" w:rsidRDefault="00A604D3" w:rsidP="003B6D32"/>
      </w:tc>
    </w:tr>
    <w:tr w:rsidR="0026498E" w:rsidTr="00E776C6">
      <w:trPr>
        <w:trHeight w:hRule="exact" w:val="1077"/>
      </w:trPr>
      <w:tc>
        <w:tcPr>
          <w:tcW w:w="7520" w:type="dxa"/>
          <w:shd w:val="clear" w:color="auto" w:fill="auto"/>
        </w:tcPr>
        <w:p w:rsidR="00596D5A" w:rsidRDefault="00596D5A" w:rsidP="00892BA5">
          <w:pPr>
            <w:tabs>
              <w:tab w:val="left" w:pos="740"/>
            </w:tabs>
            <w:autoSpaceDE w:val="0"/>
            <w:autoSpaceDN w:val="0"/>
            <w:adjustRightInd w:val="0"/>
            <w:rPr>
              <w:rFonts w:cs="Verdana"/>
              <w:szCs w:val="18"/>
            </w:rPr>
          </w:pPr>
        </w:p>
        <w:p w:rsidR="00596D5A" w:rsidRDefault="00596D5A" w:rsidP="00596D5A">
          <w:pPr>
            <w:rPr>
              <w:rFonts w:cs="Verdana"/>
              <w:szCs w:val="18"/>
            </w:rPr>
          </w:pPr>
        </w:p>
        <w:p w:rsidR="00892BA5" w:rsidRPr="00596D5A" w:rsidRDefault="00FE27CD" w:rsidP="00596D5A">
          <w:pPr>
            <w:tabs>
              <w:tab w:val="left" w:pos="4965"/>
            </w:tabs>
            <w:rPr>
              <w:rFonts w:cs="Verdana"/>
              <w:szCs w:val="18"/>
            </w:rPr>
          </w:pPr>
          <w:r>
            <w:rPr>
              <w:rFonts w:cs="Verdana"/>
              <w:szCs w:val="18"/>
            </w:rPr>
            <w:tab/>
          </w: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DC90FB2A">
      <w:start w:val="1"/>
      <w:numFmt w:val="bullet"/>
      <w:pStyle w:val="Lijstopsomteken"/>
      <w:lvlText w:val="•"/>
      <w:lvlJc w:val="left"/>
      <w:pPr>
        <w:tabs>
          <w:tab w:val="num" w:pos="227"/>
        </w:tabs>
        <w:ind w:left="227" w:hanging="227"/>
      </w:pPr>
      <w:rPr>
        <w:rFonts w:ascii="Verdana" w:hAnsi="Verdana" w:hint="default"/>
        <w:sz w:val="18"/>
        <w:szCs w:val="18"/>
      </w:rPr>
    </w:lvl>
    <w:lvl w:ilvl="1" w:tplc="043485BC" w:tentative="1">
      <w:start w:val="1"/>
      <w:numFmt w:val="bullet"/>
      <w:lvlText w:val="o"/>
      <w:lvlJc w:val="left"/>
      <w:pPr>
        <w:tabs>
          <w:tab w:val="num" w:pos="1440"/>
        </w:tabs>
        <w:ind w:left="1440" w:hanging="360"/>
      </w:pPr>
      <w:rPr>
        <w:rFonts w:ascii="Courier New" w:hAnsi="Courier New" w:cs="Courier New" w:hint="default"/>
      </w:rPr>
    </w:lvl>
    <w:lvl w:ilvl="2" w:tplc="E1CA8610" w:tentative="1">
      <w:start w:val="1"/>
      <w:numFmt w:val="bullet"/>
      <w:lvlText w:val=""/>
      <w:lvlJc w:val="left"/>
      <w:pPr>
        <w:tabs>
          <w:tab w:val="num" w:pos="2160"/>
        </w:tabs>
        <w:ind w:left="2160" w:hanging="360"/>
      </w:pPr>
      <w:rPr>
        <w:rFonts w:ascii="Wingdings" w:hAnsi="Wingdings" w:hint="default"/>
      </w:rPr>
    </w:lvl>
    <w:lvl w:ilvl="3" w:tplc="8CD651CA" w:tentative="1">
      <w:start w:val="1"/>
      <w:numFmt w:val="bullet"/>
      <w:lvlText w:val=""/>
      <w:lvlJc w:val="left"/>
      <w:pPr>
        <w:tabs>
          <w:tab w:val="num" w:pos="2880"/>
        </w:tabs>
        <w:ind w:left="2880" w:hanging="360"/>
      </w:pPr>
      <w:rPr>
        <w:rFonts w:ascii="Symbol" w:hAnsi="Symbol" w:hint="default"/>
      </w:rPr>
    </w:lvl>
    <w:lvl w:ilvl="4" w:tplc="0B4495E6" w:tentative="1">
      <w:start w:val="1"/>
      <w:numFmt w:val="bullet"/>
      <w:lvlText w:val="o"/>
      <w:lvlJc w:val="left"/>
      <w:pPr>
        <w:tabs>
          <w:tab w:val="num" w:pos="3600"/>
        </w:tabs>
        <w:ind w:left="3600" w:hanging="360"/>
      </w:pPr>
      <w:rPr>
        <w:rFonts w:ascii="Courier New" w:hAnsi="Courier New" w:cs="Courier New" w:hint="default"/>
      </w:rPr>
    </w:lvl>
    <w:lvl w:ilvl="5" w:tplc="13AE79CC" w:tentative="1">
      <w:start w:val="1"/>
      <w:numFmt w:val="bullet"/>
      <w:lvlText w:val=""/>
      <w:lvlJc w:val="left"/>
      <w:pPr>
        <w:tabs>
          <w:tab w:val="num" w:pos="4320"/>
        </w:tabs>
        <w:ind w:left="4320" w:hanging="360"/>
      </w:pPr>
      <w:rPr>
        <w:rFonts w:ascii="Wingdings" w:hAnsi="Wingdings" w:hint="default"/>
      </w:rPr>
    </w:lvl>
    <w:lvl w:ilvl="6" w:tplc="0D14397C" w:tentative="1">
      <w:start w:val="1"/>
      <w:numFmt w:val="bullet"/>
      <w:lvlText w:val=""/>
      <w:lvlJc w:val="left"/>
      <w:pPr>
        <w:tabs>
          <w:tab w:val="num" w:pos="5040"/>
        </w:tabs>
        <w:ind w:left="5040" w:hanging="360"/>
      </w:pPr>
      <w:rPr>
        <w:rFonts w:ascii="Symbol" w:hAnsi="Symbol" w:hint="default"/>
      </w:rPr>
    </w:lvl>
    <w:lvl w:ilvl="7" w:tplc="D2742A76" w:tentative="1">
      <w:start w:val="1"/>
      <w:numFmt w:val="bullet"/>
      <w:lvlText w:val="o"/>
      <w:lvlJc w:val="left"/>
      <w:pPr>
        <w:tabs>
          <w:tab w:val="num" w:pos="5760"/>
        </w:tabs>
        <w:ind w:left="5760" w:hanging="360"/>
      </w:pPr>
      <w:rPr>
        <w:rFonts w:ascii="Courier New" w:hAnsi="Courier New" w:cs="Courier New" w:hint="default"/>
      </w:rPr>
    </w:lvl>
    <w:lvl w:ilvl="8" w:tplc="43EE965A"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4DC017A4">
      <w:start w:val="1"/>
      <w:numFmt w:val="bullet"/>
      <w:pStyle w:val="Lijstopsomteken2"/>
      <w:lvlText w:val="–"/>
      <w:lvlJc w:val="left"/>
      <w:pPr>
        <w:tabs>
          <w:tab w:val="num" w:pos="227"/>
        </w:tabs>
        <w:ind w:left="227" w:firstLine="0"/>
      </w:pPr>
      <w:rPr>
        <w:rFonts w:ascii="Verdana" w:hAnsi="Verdana" w:hint="default"/>
      </w:rPr>
    </w:lvl>
    <w:lvl w:ilvl="1" w:tplc="6FEABBBA" w:tentative="1">
      <w:start w:val="1"/>
      <w:numFmt w:val="bullet"/>
      <w:lvlText w:val="o"/>
      <w:lvlJc w:val="left"/>
      <w:pPr>
        <w:tabs>
          <w:tab w:val="num" w:pos="1440"/>
        </w:tabs>
        <w:ind w:left="1440" w:hanging="360"/>
      </w:pPr>
      <w:rPr>
        <w:rFonts w:ascii="Courier New" w:hAnsi="Courier New" w:cs="Courier New" w:hint="default"/>
      </w:rPr>
    </w:lvl>
    <w:lvl w:ilvl="2" w:tplc="530C7778" w:tentative="1">
      <w:start w:val="1"/>
      <w:numFmt w:val="bullet"/>
      <w:lvlText w:val=""/>
      <w:lvlJc w:val="left"/>
      <w:pPr>
        <w:tabs>
          <w:tab w:val="num" w:pos="2160"/>
        </w:tabs>
        <w:ind w:left="2160" w:hanging="360"/>
      </w:pPr>
      <w:rPr>
        <w:rFonts w:ascii="Wingdings" w:hAnsi="Wingdings" w:hint="default"/>
      </w:rPr>
    </w:lvl>
    <w:lvl w:ilvl="3" w:tplc="B380AB68" w:tentative="1">
      <w:start w:val="1"/>
      <w:numFmt w:val="bullet"/>
      <w:lvlText w:val=""/>
      <w:lvlJc w:val="left"/>
      <w:pPr>
        <w:tabs>
          <w:tab w:val="num" w:pos="2880"/>
        </w:tabs>
        <w:ind w:left="2880" w:hanging="360"/>
      </w:pPr>
      <w:rPr>
        <w:rFonts w:ascii="Symbol" w:hAnsi="Symbol" w:hint="default"/>
      </w:rPr>
    </w:lvl>
    <w:lvl w:ilvl="4" w:tplc="5C92A7B4" w:tentative="1">
      <w:start w:val="1"/>
      <w:numFmt w:val="bullet"/>
      <w:lvlText w:val="o"/>
      <w:lvlJc w:val="left"/>
      <w:pPr>
        <w:tabs>
          <w:tab w:val="num" w:pos="3600"/>
        </w:tabs>
        <w:ind w:left="3600" w:hanging="360"/>
      </w:pPr>
      <w:rPr>
        <w:rFonts w:ascii="Courier New" w:hAnsi="Courier New" w:cs="Courier New" w:hint="default"/>
      </w:rPr>
    </w:lvl>
    <w:lvl w:ilvl="5" w:tplc="1C32219A" w:tentative="1">
      <w:start w:val="1"/>
      <w:numFmt w:val="bullet"/>
      <w:lvlText w:val=""/>
      <w:lvlJc w:val="left"/>
      <w:pPr>
        <w:tabs>
          <w:tab w:val="num" w:pos="4320"/>
        </w:tabs>
        <w:ind w:left="4320" w:hanging="360"/>
      </w:pPr>
      <w:rPr>
        <w:rFonts w:ascii="Wingdings" w:hAnsi="Wingdings" w:hint="default"/>
      </w:rPr>
    </w:lvl>
    <w:lvl w:ilvl="6" w:tplc="957A108C" w:tentative="1">
      <w:start w:val="1"/>
      <w:numFmt w:val="bullet"/>
      <w:lvlText w:val=""/>
      <w:lvlJc w:val="left"/>
      <w:pPr>
        <w:tabs>
          <w:tab w:val="num" w:pos="5040"/>
        </w:tabs>
        <w:ind w:left="5040" w:hanging="360"/>
      </w:pPr>
      <w:rPr>
        <w:rFonts w:ascii="Symbol" w:hAnsi="Symbol" w:hint="default"/>
      </w:rPr>
    </w:lvl>
    <w:lvl w:ilvl="7" w:tplc="51967E66" w:tentative="1">
      <w:start w:val="1"/>
      <w:numFmt w:val="bullet"/>
      <w:lvlText w:val="o"/>
      <w:lvlJc w:val="left"/>
      <w:pPr>
        <w:tabs>
          <w:tab w:val="num" w:pos="5760"/>
        </w:tabs>
        <w:ind w:left="5760" w:hanging="360"/>
      </w:pPr>
      <w:rPr>
        <w:rFonts w:ascii="Courier New" w:hAnsi="Courier New" w:cs="Courier New" w:hint="default"/>
      </w:rPr>
    </w:lvl>
    <w:lvl w:ilvl="8" w:tplc="9E689EFA"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7C7"/>
    <w:rsid w:val="00003185"/>
    <w:rsid w:val="00006C55"/>
    <w:rsid w:val="00013862"/>
    <w:rsid w:val="00014599"/>
    <w:rsid w:val="00016012"/>
    <w:rsid w:val="000176EE"/>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058A"/>
    <w:rsid w:val="00082403"/>
    <w:rsid w:val="0008289C"/>
    <w:rsid w:val="0008539E"/>
    <w:rsid w:val="00092799"/>
    <w:rsid w:val="00092A99"/>
    <w:rsid w:val="00092C5F"/>
    <w:rsid w:val="00093ABC"/>
    <w:rsid w:val="00096680"/>
    <w:rsid w:val="000A0F36"/>
    <w:rsid w:val="000A174A"/>
    <w:rsid w:val="000A2F33"/>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17880"/>
    <w:rsid w:val="00222D66"/>
    <w:rsid w:val="0022441A"/>
    <w:rsid w:val="00224A8A"/>
    <w:rsid w:val="002309A8"/>
    <w:rsid w:val="00236CFE"/>
    <w:rsid w:val="002428E3"/>
    <w:rsid w:val="0024430A"/>
    <w:rsid w:val="00245FF7"/>
    <w:rsid w:val="00253B65"/>
    <w:rsid w:val="0026060B"/>
    <w:rsid w:val="00260BAF"/>
    <w:rsid w:val="002610A6"/>
    <w:rsid w:val="00263FD6"/>
    <w:rsid w:val="0026498E"/>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BFA"/>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6F1B"/>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4412"/>
    <w:rsid w:val="00376093"/>
    <w:rsid w:val="0037715E"/>
    <w:rsid w:val="00383DA1"/>
    <w:rsid w:val="00385F30"/>
    <w:rsid w:val="00387600"/>
    <w:rsid w:val="00393696"/>
    <w:rsid w:val="00393963"/>
    <w:rsid w:val="00395575"/>
    <w:rsid w:val="00395672"/>
    <w:rsid w:val="003A06C8"/>
    <w:rsid w:val="003A0D7C"/>
    <w:rsid w:val="003A7160"/>
    <w:rsid w:val="003B0155"/>
    <w:rsid w:val="003B4551"/>
    <w:rsid w:val="003B528D"/>
    <w:rsid w:val="003B6D32"/>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3C3F"/>
    <w:rsid w:val="00424A60"/>
    <w:rsid w:val="00434042"/>
    <w:rsid w:val="00434500"/>
    <w:rsid w:val="00441AC2"/>
    <w:rsid w:val="0044249B"/>
    <w:rsid w:val="004425A7"/>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ECA"/>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0C1C"/>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6D5A"/>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0738"/>
    <w:rsid w:val="005F2FA9"/>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36218"/>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75E30"/>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844"/>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70B53"/>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38A9"/>
    <w:rsid w:val="00814120"/>
    <w:rsid w:val="00814D03"/>
    <w:rsid w:val="00815C7E"/>
    <w:rsid w:val="00821114"/>
    <w:rsid w:val="008211EF"/>
    <w:rsid w:val="00821FC1"/>
    <w:rsid w:val="008267CC"/>
    <w:rsid w:val="00830E14"/>
    <w:rsid w:val="00831386"/>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23C"/>
    <w:rsid w:val="008E0B3F"/>
    <w:rsid w:val="008E1341"/>
    <w:rsid w:val="008E3932"/>
    <w:rsid w:val="008E49AD"/>
    <w:rsid w:val="008E698E"/>
    <w:rsid w:val="008F123F"/>
    <w:rsid w:val="008F2584"/>
    <w:rsid w:val="008F3246"/>
    <w:rsid w:val="008F3C1B"/>
    <w:rsid w:val="008F508C"/>
    <w:rsid w:val="008F6AD7"/>
    <w:rsid w:val="0090271B"/>
    <w:rsid w:val="00910642"/>
    <w:rsid w:val="00910DDF"/>
    <w:rsid w:val="00921861"/>
    <w:rsid w:val="00924639"/>
    <w:rsid w:val="0092611E"/>
    <w:rsid w:val="009262BA"/>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2A03"/>
    <w:rsid w:val="009D716F"/>
    <w:rsid w:val="009E3B07"/>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777C7"/>
    <w:rsid w:val="00B80DB6"/>
    <w:rsid w:val="00B81AD2"/>
    <w:rsid w:val="00B81AEC"/>
    <w:rsid w:val="00B85A66"/>
    <w:rsid w:val="00B85ED4"/>
    <w:rsid w:val="00B91CFC"/>
    <w:rsid w:val="00B93893"/>
    <w:rsid w:val="00B96D53"/>
    <w:rsid w:val="00BA7E0A"/>
    <w:rsid w:val="00BB61B0"/>
    <w:rsid w:val="00BC0D9E"/>
    <w:rsid w:val="00BC3B53"/>
    <w:rsid w:val="00BC3B96"/>
    <w:rsid w:val="00BC4AE3"/>
    <w:rsid w:val="00BC5B28"/>
    <w:rsid w:val="00BC7264"/>
    <w:rsid w:val="00BD33B8"/>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37A9"/>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1D2"/>
    <w:rsid w:val="00D41CE8"/>
    <w:rsid w:val="00D44B73"/>
    <w:rsid w:val="00D516BE"/>
    <w:rsid w:val="00D5423B"/>
    <w:rsid w:val="00D54F4E"/>
    <w:rsid w:val="00D604B3"/>
    <w:rsid w:val="00D60BA4"/>
    <w:rsid w:val="00D62419"/>
    <w:rsid w:val="00D62AD8"/>
    <w:rsid w:val="00D65336"/>
    <w:rsid w:val="00D66074"/>
    <w:rsid w:val="00D75B3F"/>
    <w:rsid w:val="00D76C17"/>
    <w:rsid w:val="00D77870"/>
    <w:rsid w:val="00D80977"/>
    <w:rsid w:val="00D80CCE"/>
    <w:rsid w:val="00D849AF"/>
    <w:rsid w:val="00D86CC6"/>
    <w:rsid w:val="00D86EEA"/>
    <w:rsid w:val="00D87D03"/>
    <w:rsid w:val="00D93170"/>
    <w:rsid w:val="00D9561B"/>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547F"/>
    <w:rsid w:val="00DD66F2"/>
    <w:rsid w:val="00DD7316"/>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972A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56956"/>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B3008"/>
    <w:rsid w:val="00FC08A4"/>
    <w:rsid w:val="00FC202F"/>
    <w:rsid w:val="00FC3165"/>
    <w:rsid w:val="00FC36AB"/>
    <w:rsid w:val="00FC4300"/>
    <w:rsid w:val="00FC7F66"/>
    <w:rsid w:val="00FD5776"/>
    <w:rsid w:val="00FE1CB6"/>
    <w:rsid w:val="00FE27CD"/>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rsid w:val="00023E9A"/>
    <w:pPr>
      <w:tabs>
        <w:tab w:val="center" w:pos="4536"/>
        <w:tab w:val="right" w:pos="9072"/>
      </w:tabs>
    </w:pPr>
  </w:style>
  <w:style w:type="paragraph" w:customStyle="1" w:styleId="Footer0">
    <w:name w:val="Footer_0"/>
    <w:basedOn w:val="Normal0"/>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tabs>
        <w:tab w:val="num" w:pos="227"/>
      </w:tabs>
      <w:ind w:left="227" w:hanging="227"/>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tabs>
        <w:tab w:val="left" w:pos="454"/>
      </w:tabs>
      <w:ind w:left="454" w:hanging="227"/>
    </w:pPr>
    <w:rPr>
      <w:noProof/>
    </w:rPr>
  </w:style>
  <w:style w:type="paragraph" w:customStyle="1" w:styleId="BalloonText0">
    <w:name w:val="Balloon Text_0"/>
    <w:basedOn w:val="Normal0"/>
    <w:semiHidden/>
    <w:rsid w:val="00BF46B6"/>
    <w:rPr>
      <w:rFonts w:ascii="Tahoma" w:hAnsi="Tahoma" w:cs="Tahoma"/>
      <w:sz w:val="16"/>
      <w:szCs w:val="16"/>
    </w:rPr>
  </w:style>
  <w:style w:type="character" w:customStyle="1" w:styleId="awspan1">
    <w:name w:val="awspan1"/>
    <w:basedOn w:val="Standaardalinea-lettertype"/>
    <w:rsid w:val="008E3932"/>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rsid w:val="00023E9A"/>
    <w:pPr>
      <w:tabs>
        <w:tab w:val="center" w:pos="4536"/>
        <w:tab w:val="right" w:pos="9072"/>
      </w:tabs>
    </w:pPr>
  </w:style>
  <w:style w:type="paragraph" w:customStyle="1" w:styleId="Footer0">
    <w:name w:val="Footer_0"/>
    <w:basedOn w:val="Normal0"/>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tabs>
        <w:tab w:val="num" w:pos="227"/>
      </w:tabs>
      <w:ind w:left="227" w:hanging="227"/>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tabs>
        <w:tab w:val="left" w:pos="454"/>
      </w:tabs>
      <w:ind w:left="454" w:hanging="227"/>
    </w:pPr>
    <w:rPr>
      <w:noProof/>
    </w:rPr>
  </w:style>
  <w:style w:type="paragraph" w:customStyle="1" w:styleId="BalloonText0">
    <w:name w:val="Balloon Text_0"/>
    <w:basedOn w:val="Normal0"/>
    <w:semiHidden/>
    <w:rsid w:val="00BF46B6"/>
    <w:rPr>
      <w:rFonts w:ascii="Tahoma" w:hAnsi="Tahoma" w:cs="Tahoma"/>
      <w:sz w:val="16"/>
      <w:szCs w:val="16"/>
    </w:rPr>
  </w:style>
  <w:style w:type="character" w:customStyle="1" w:styleId="awspan1">
    <w:name w:val="awspan1"/>
    <w:basedOn w:val="Standaardalinea-lettertype"/>
    <w:rsid w:val="008E3932"/>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124</ap:Words>
  <ap:Characters>705</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828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2009-07-01T14:30:00.0000000Z</lastPrinted>
  <dcterms:created xsi:type="dcterms:W3CDTF">2021-06-02T14:27:00.0000000Z</dcterms:created>
  <dcterms:modified xsi:type="dcterms:W3CDTF">2021-06-02T15:25:00.0000000Z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O235GRO</vt:lpwstr>
  </property>
  <property fmtid="{D5CDD505-2E9C-101B-9397-08002B2CF9AE}" pid="3" name="Author">
    <vt:lpwstr>O235GRO</vt:lpwstr>
  </property>
  <property fmtid="{D5CDD505-2E9C-101B-9397-08002B2CF9AE}" pid="4" name="cs_objectid">
    <vt:lpwstr>28239297</vt:lpwstr>
  </property>
  <property fmtid="{D5CDD505-2E9C-101B-9397-08002B2CF9AE}" pid="5" name="Header">
    <vt:lpwstr>Brief (meertalig)</vt:lpwstr>
  </property>
  <property fmtid="{D5CDD505-2E9C-101B-9397-08002B2CF9AE}" pid="6" name="HeaderId">
    <vt:lpwstr>684479A886184C6D8688A3088C2EE368</vt:lpwstr>
  </property>
  <property fmtid="{D5CDD505-2E9C-101B-9397-08002B2CF9AE}" pid="7" name="ocw_betreft">
    <vt:lpwstr/>
  </property>
  <property fmtid="{D5CDD505-2E9C-101B-9397-08002B2CF9AE}" pid="8" name="ocw_directie">
    <vt:lpwstr>WJZ/PO-VO</vt:lpwstr>
  </property>
  <property fmtid="{D5CDD505-2E9C-101B-9397-08002B2CF9AE}" pid="9" name="sjabloon.edocs.documenttype">
    <vt:lpwstr>BRIEF</vt:lpwstr>
  </property>
  <property fmtid="{D5CDD505-2E9C-101B-9397-08002B2CF9AE}" pid="10" name="sjabloon.edocs.richting">
    <vt:lpwstr>UITGAAND</vt:lpwstr>
  </property>
  <property fmtid="{D5CDD505-2E9C-101B-9397-08002B2CF9AE}" pid="11" name="Template">
    <vt:lpwstr>Brief TK</vt:lpwstr>
  </property>
  <property fmtid="{D5CDD505-2E9C-101B-9397-08002B2CF9AE}" pid="12" name="TemplateId">
    <vt:lpwstr>544A72AD7B0042649EEB73530503F044</vt:lpwstr>
  </property>
  <property fmtid="{D5CDD505-2E9C-101B-9397-08002B2CF9AE}" pid="13" name="Typist">
    <vt:lpwstr>O235GRO</vt:lpwstr>
  </property>
</Properties>
</file>