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924DB1" w:rsidTr="006D2844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472F57"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7D12A9">
            <w:pPr>
              <w:tabs>
                <w:tab w:val="center" w:pos="3290"/>
              </w:tabs>
            </w:pPr>
            <w:r>
              <w:t>1 april 2021</w:t>
            </w:r>
            <w:r w:rsidR="00472F57">
              <w:tab/>
            </w:r>
          </w:p>
        </w:tc>
      </w:tr>
      <w:tr w:rsidR="00924DB1" w:rsidTr="006D2844">
        <w:trPr>
          <w:trHeight w:val="369"/>
        </w:trPr>
        <w:tc>
          <w:tcPr>
            <w:tcW w:w="929" w:type="dxa"/>
          </w:tcPr>
          <w:p w:rsidR="00423C3F" w:rsidP="006D2844" w:rsidRDefault="00472F57">
            <w:r>
              <w:t>Betreft</w:t>
            </w:r>
          </w:p>
        </w:tc>
        <w:tc>
          <w:tcPr>
            <w:tcW w:w="6581" w:type="dxa"/>
          </w:tcPr>
          <w:p w:rsidR="00423C3F" w:rsidP="00B237F7" w:rsidRDefault="00B237F7">
            <w:r>
              <w:t>Nota naar aanleiding van het verslag inzake voorstel van wet tot w</w:t>
            </w:r>
            <w:r w:rsidRPr="00B237F7">
              <w:t>ijziging van de Erfgoedwet en de Wet op de economische delicten in verband met EU-verordening (EU) 2019/880 inzake het binnenbrengen van cultuurgoederen</w:t>
            </w:r>
            <w:r>
              <w:t xml:space="preserve"> </w:t>
            </w:r>
          </w:p>
        </w:tc>
      </w:tr>
    </w:tbl>
    <w:p w:rsidR="00423C3F" w:rsidP="006D2844" w:rsidRDefault="00472F57">
      <w:r w:rsidRPr="008E023C"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924DB1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472F5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472F57">
            <w:r>
              <w:t>Postbus 20018</w:t>
            </w:r>
          </w:p>
          <w:p w:rsidR="008E3932" w:rsidP="00D9561B" w:rsidRDefault="00472F57">
            <w:r>
              <w:t>2500 EA  DEN HAAG</w:t>
            </w:r>
          </w:p>
        </w:tc>
      </w:tr>
    </w:tbl>
    <w:p w:rsidR="00924DB1" w:rsidRDefault="00472F57">
      <w: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924DB1" w:rsidTr="00DD7316">
        <w:tc>
          <w:tcPr>
            <w:tcW w:w="2160" w:type="dxa"/>
          </w:tcPr>
          <w:p w:rsidRPr="000176EE" w:rsidR="00831386" w:rsidP="00DD7316" w:rsidRDefault="00472F57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4425A7" w:rsidP="00E972A2" w:rsidRDefault="00472F5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472F5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472F5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472F5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472F57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924DB1" w:rsidTr="00DD7316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924DB1" w:rsidTr="00DD7316">
        <w:trPr>
          <w:trHeight w:val="1680"/>
        </w:trPr>
        <w:tc>
          <w:tcPr>
            <w:tcW w:w="2160" w:type="dxa"/>
          </w:tcPr>
          <w:p w:rsidRPr="00D86CC6" w:rsidR="00831386" w:rsidP="00DD7316" w:rsidRDefault="00472F5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472F57" w:rsidRDefault="00B73319">
            <w:pPr>
              <w:spacing w:line="180" w:lineRule="exact"/>
              <w:rPr>
                <w:sz w:val="13"/>
              </w:rPr>
            </w:pPr>
            <w:r>
              <w:rPr>
                <w:sz w:val="13"/>
              </w:rPr>
              <w:t>WJZ/</w:t>
            </w:r>
            <w:r w:rsidRPr="00472F57" w:rsidR="00472F57">
              <w:rPr>
                <w:sz w:val="13"/>
              </w:rPr>
              <w:t>27579893</w:t>
            </w:r>
            <w:r w:rsidR="00472F57">
              <w:rPr>
                <w:sz w:val="13"/>
              </w:rPr>
              <w:t>(10486)</w:t>
            </w:r>
          </w:p>
        </w:tc>
      </w:tr>
    </w:tbl>
    <w:p w:rsidR="00831386" w:rsidP="00DD7316" w:rsidRDefault="00831386"/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Hierbij bied ik u aan</w:t>
      </w:r>
      <w:r w:rsidRPr="00B73319" w:rsidR="00B237F7">
        <w:rPr>
          <w:sz w:val="18"/>
          <w:szCs w:val="18"/>
          <w:lang w:val="nl-NL"/>
        </w:rPr>
        <w:t xml:space="preserve"> </w:t>
      </w:r>
      <w:r w:rsidRPr="00B73319">
        <w:rPr>
          <w:sz w:val="18"/>
          <w:szCs w:val="18"/>
          <w:lang w:val="nl-NL"/>
        </w:rPr>
        <w:t xml:space="preserve">de </w:t>
      </w:r>
      <w:r w:rsidRPr="00B73319" w:rsidR="00B237F7">
        <w:rPr>
          <w:sz w:val="18"/>
          <w:szCs w:val="18"/>
          <w:lang w:val="nl-NL"/>
        </w:rPr>
        <w:t xml:space="preserve">nota naar aanleiding van het verslag </w:t>
      </w:r>
      <w:r w:rsidRPr="00B73319">
        <w:rPr>
          <w:sz w:val="18"/>
          <w:szCs w:val="18"/>
          <w:lang w:val="nl-NL"/>
        </w:rPr>
        <w:t>inzake het bovengenoemde voorstel.</w:t>
      </w:r>
    </w:p>
    <w:p w:rsidRPr="00B73319" w:rsidR="008E023C" w:rsidP="008E023C" w:rsidRDefault="008E023C">
      <w:pPr>
        <w:pStyle w:val="standaard-tekst"/>
        <w:rPr>
          <w:sz w:val="18"/>
          <w:szCs w:val="18"/>
          <w:lang w:val="nl-NL"/>
        </w:rPr>
      </w:pPr>
    </w:p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 </w:t>
      </w:r>
    </w:p>
    <w:p w:rsidRPr="00B73319" w:rsidR="008E023C" w:rsidP="00B237F7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 xml:space="preserve">De </w:t>
      </w:r>
      <w:r w:rsidRPr="00B73319" w:rsidR="00D411D2">
        <w:rPr>
          <w:sz w:val="18"/>
          <w:szCs w:val="18"/>
          <w:lang w:val="nl-NL"/>
        </w:rPr>
        <w:t>M</w:t>
      </w:r>
      <w:r w:rsidRPr="00B73319">
        <w:rPr>
          <w:sz w:val="18"/>
          <w:szCs w:val="18"/>
          <w:lang w:val="nl-NL"/>
        </w:rPr>
        <w:t xml:space="preserve">inister van Onderwijs, Cultuur en Wetenschap, </w:t>
      </w:r>
    </w:p>
    <w:p w:rsidRPr="00B73319" w:rsidR="00B237F7" w:rsidP="00B237F7" w:rsidRDefault="00B237F7">
      <w:pPr>
        <w:pStyle w:val="standaard-tekst"/>
        <w:rPr>
          <w:sz w:val="18"/>
          <w:szCs w:val="18"/>
          <w:lang w:val="nl-NL"/>
        </w:rPr>
      </w:pPr>
    </w:p>
    <w:p w:rsidRPr="00B73319" w:rsidR="008E023C" w:rsidP="008E023C" w:rsidRDefault="008E023C">
      <w:pPr>
        <w:pStyle w:val="standaard-tekst"/>
        <w:rPr>
          <w:sz w:val="18"/>
          <w:szCs w:val="18"/>
          <w:lang w:val="nl-NL"/>
        </w:rPr>
      </w:pPr>
    </w:p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 </w:t>
      </w:r>
    </w:p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 </w:t>
      </w:r>
    </w:p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 </w:t>
      </w:r>
    </w:p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 </w:t>
      </w:r>
    </w:p>
    <w:p w:rsidRPr="00B73319" w:rsidR="008E023C" w:rsidP="008E023C" w:rsidRDefault="00472F57">
      <w:pPr>
        <w:pStyle w:val="standaard-tekst"/>
        <w:rPr>
          <w:sz w:val="18"/>
          <w:szCs w:val="18"/>
          <w:lang w:val="nl-NL"/>
        </w:rPr>
      </w:pPr>
      <w:r w:rsidRPr="00B73319">
        <w:rPr>
          <w:sz w:val="18"/>
          <w:szCs w:val="18"/>
          <w:lang w:val="nl-NL"/>
        </w:rPr>
        <w:t> </w:t>
      </w:r>
    </w:p>
    <w:p w:rsidRPr="00B73319" w:rsidR="008E023C" w:rsidP="008E023C" w:rsidRDefault="00472F57">
      <w:pPr>
        <w:pStyle w:val="standaard-tekst"/>
        <w:rPr>
          <w:sz w:val="18"/>
          <w:szCs w:val="18"/>
        </w:rPr>
      </w:pPr>
      <w:r w:rsidRPr="00B73319">
        <w:rPr>
          <w:sz w:val="18"/>
          <w:szCs w:val="18"/>
        </w:rPr>
        <w:t xml:space="preserve">Ingrid van Engelshoven </w:t>
      </w:r>
      <w:bookmarkStart w:name="_GoBack" w:id="0"/>
      <w:bookmarkEnd w:id="0"/>
    </w:p>
    <w:sectPr w:rsidRPr="00B73319" w:rsidR="008E023C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E1" w:rsidRDefault="00472F57">
      <w:pPr>
        <w:spacing w:line="240" w:lineRule="auto"/>
      </w:pPr>
      <w:r>
        <w:separator/>
      </w:r>
    </w:p>
  </w:endnote>
  <w:endnote w:type="continuationSeparator" w:id="0">
    <w:p w:rsidR="00CE01E1" w:rsidRDefault="00472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924DB1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472F57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924DB1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472F57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35615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35615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E1" w:rsidRDefault="00472F57">
      <w:pPr>
        <w:spacing w:line="240" w:lineRule="auto"/>
      </w:pPr>
      <w:r>
        <w:separator/>
      </w:r>
    </w:p>
  </w:footnote>
  <w:footnote w:type="continuationSeparator" w:id="0">
    <w:p w:rsidR="00CE01E1" w:rsidRDefault="00472F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924DB1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924DB1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924DB1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924DB1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472F57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9023563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924DB1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472F57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924DB1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924DB1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924DB1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472F57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7EDAF"/>
    <w:multiLevelType w:val="hybridMultilevel"/>
    <w:tmpl w:val="1D8E1FCE"/>
    <w:lvl w:ilvl="0" w:tplc="DA6C0BF4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E2988C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2E9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AB3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6A5B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8A9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0D6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1432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4AF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B0DA161D"/>
    <w:multiLevelType w:val="hybridMultilevel"/>
    <w:tmpl w:val="1D8E1FCE"/>
    <w:lvl w:ilvl="0" w:tplc="47F27A7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E1CF2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A8F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C87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2627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99EE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8D7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9E3E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5AA6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E498B351"/>
    <w:multiLevelType w:val="hybridMultilevel"/>
    <w:tmpl w:val="50F0923E"/>
    <w:lvl w:ilvl="0" w:tplc="B618592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132EC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94AB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47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4442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2A7F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C8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A225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DA4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4EB3A"/>
    <w:multiLevelType w:val="hybridMultilevel"/>
    <w:tmpl w:val="50F0923E"/>
    <w:lvl w:ilvl="0" w:tplc="15B414FE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376D4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6A1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8CED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10B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0EA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D20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D420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176EE"/>
    <w:rsid w:val="000407BB"/>
    <w:rsid w:val="0008058A"/>
    <w:rsid w:val="00082403"/>
    <w:rsid w:val="00093ABC"/>
    <w:rsid w:val="00153BD0"/>
    <w:rsid w:val="00217880"/>
    <w:rsid w:val="00247061"/>
    <w:rsid w:val="0026686B"/>
    <w:rsid w:val="00275984"/>
    <w:rsid w:val="002F258D"/>
    <w:rsid w:val="002F71BB"/>
    <w:rsid w:val="0035615D"/>
    <w:rsid w:val="00374412"/>
    <w:rsid w:val="003A7160"/>
    <w:rsid w:val="003B6D32"/>
    <w:rsid w:val="00423C3F"/>
    <w:rsid w:val="004249A3"/>
    <w:rsid w:val="00434042"/>
    <w:rsid w:val="004425A7"/>
    <w:rsid w:val="0044605E"/>
    <w:rsid w:val="0047126E"/>
    <w:rsid w:val="00472F57"/>
    <w:rsid w:val="00483ECA"/>
    <w:rsid w:val="0049501A"/>
    <w:rsid w:val="004C7E1D"/>
    <w:rsid w:val="004F44C2"/>
    <w:rsid w:val="00527BD4"/>
    <w:rsid w:val="00596D5A"/>
    <w:rsid w:val="005F2FA9"/>
    <w:rsid w:val="00675E30"/>
    <w:rsid w:val="006C2093"/>
    <w:rsid w:val="006D2844"/>
    <w:rsid w:val="006F273B"/>
    <w:rsid w:val="00704845"/>
    <w:rsid w:val="007D12A9"/>
    <w:rsid w:val="008138A9"/>
    <w:rsid w:val="008211EF"/>
    <w:rsid w:val="00831386"/>
    <w:rsid w:val="00892BA5"/>
    <w:rsid w:val="008C356D"/>
    <w:rsid w:val="008E023C"/>
    <w:rsid w:val="008E3932"/>
    <w:rsid w:val="008F6AD7"/>
    <w:rsid w:val="00924DB1"/>
    <w:rsid w:val="009262BA"/>
    <w:rsid w:val="00963440"/>
    <w:rsid w:val="009E3B07"/>
    <w:rsid w:val="009F566C"/>
    <w:rsid w:val="00A604D3"/>
    <w:rsid w:val="00B237F7"/>
    <w:rsid w:val="00B264F5"/>
    <w:rsid w:val="00B73319"/>
    <w:rsid w:val="00BC3B53"/>
    <w:rsid w:val="00BC4AE3"/>
    <w:rsid w:val="00BF4427"/>
    <w:rsid w:val="00C64E34"/>
    <w:rsid w:val="00CE01E1"/>
    <w:rsid w:val="00D037A9"/>
    <w:rsid w:val="00D17084"/>
    <w:rsid w:val="00D411D2"/>
    <w:rsid w:val="00D4707D"/>
    <w:rsid w:val="00D86CC6"/>
    <w:rsid w:val="00D9561B"/>
    <w:rsid w:val="00DD7316"/>
    <w:rsid w:val="00E35CF4"/>
    <w:rsid w:val="00E972A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9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37003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84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  <w:divsChild>
                        <w:div w:id="32506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4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86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09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3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866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94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372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282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44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263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095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7048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189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2229477">
                                                                                  <w:marLeft w:val="-113"/>
                                                                                  <w:marRight w:val="-113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518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7129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642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5807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54639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2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5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0040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94038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2314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25850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293763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57888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617499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644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505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  <w:divsChild>
                        <w:div w:id="212588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9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80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56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704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323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100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21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998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307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7187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869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8394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18596">
                                                                                  <w:marLeft w:val="-113"/>
                                                                                  <w:marRight w:val="-113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065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213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2783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1690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21558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2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91269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00110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39681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29998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63287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066520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4356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402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103</ap:Words>
  <ap:Characters>572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674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2021-03-30T09:06:00.0000000Z</lastPrinted>
  <dcterms:created xsi:type="dcterms:W3CDTF">2021-04-01T09:45:00.0000000Z</dcterms:created>
  <dcterms:modified xsi:type="dcterms:W3CDTF">2021-04-01T09:45:00.0000000Z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o201mil</vt:lpwstr>
  </property>
  <property fmtid="{D5CDD505-2E9C-101B-9397-08002B2CF9AE}" pid="3" name="cs_objectid">
    <vt:lpwstr> &lt;referentiekenmerk&gt;</vt:lpwstr>
  </property>
  <property fmtid="{D5CDD505-2E9C-101B-9397-08002B2CF9AE}" pid="4" name="ocw_betreft">
    <vt:lpwstr/>
  </property>
  <property fmtid="{D5CDD505-2E9C-101B-9397-08002B2CF9AE}" pid="5" name="ocw_directie">
    <vt:lpwstr>WJZ/ACW</vt:lpwstr>
  </property>
  <property fmtid="{D5CDD505-2E9C-101B-9397-08002B2CF9AE}" pid="6" name="sjabloon.edocs.documenttype">
    <vt:lpwstr>BRIEF</vt:lpwstr>
  </property>
  <property fmtid="{D5CDD505-2E9C-101B-9397-08002B2CF9AE}" pid="7" name="sjabloon.edocs.richting">
    <vt:lpwstr>UITGAAND</vt:lpwstr>
  </property>
</Properties>
</file>