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displacedByCustomXml="next" w:id="0"/>
    <w:bookmarkEnd w:displacedByCustomXml="next" w:id="0"/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524C5A"/>
        <w:p w:rsidR="00241BB9" w:rsidRDefault="00524C5A">
          <w:pPr>
            <w:spacing w:line="240" w:lineRule="auto"/>
          </w:pPr>
        </w:p>
      </w:sdtContent>
    </w:sdt>
    <w:p w:rsidR="00CD5856" w:rsidRDefault="00524C5A">
      <w:pPr>
        <w:spacing w:line="240" w:lineRule="auto"/>
      </w:pPr>
    </w:p>
    <w:p w:rsidR="00CD5856" w:rsidRDefault="00524C5A"/>
    <w:p w:rsidR="00CD5856" w:rsidRDefault="00524C5A"/>
    <w:p w:rsidR="00CD5856" w:rsidRDefault="00524C5A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8D59C5" w:rsidP="006C111A" w:rsidRDefault="00F41E28">
      <w:pPr>
        <w:pStyle w:val="Huisstijl-Aanhef"/>
      </w:pPr>
      <w:r>
        <w:t>Geachte voorzitter,</w:t>
      </w:r>
    </w:p>
    <w:p w:rsidR="006C111A" w:rsidP="006C111A" w:rsidRDefault="00F41E28">
      <w:pPr>
        <w:pStyle w:val="Huisstijl-Aanhef"/>
      </w:pPr>
      <w:r>
        <w:t>Hierbij bied ik u de nota naar aanleiding van het verslag, alsmede een nota van wijziging inzake het bovenvermelde voorstel aan.</w:t>
      </w:r>
    </w:p>
    <w:p w:rsidR="00D918B7" w:rsidP="00D918B7" w:rsidRDefault="00F41E28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D918B7" w:rsidP="00D918B7" w:rsidRDefault="00524C5A">
      <w:pPr>
        <w:spacing w:line="240" w:lineRule="auto"/>
        <w:rPr>
          <w:noProof/>
        </w:rPr>
      </w:pPr>
    </w:p>
    <w:p w:rsidR="00D918B7" w:rsidP="00D918B7" w:rsidRDefault="00F41E28">
      <w:pPr>
        <w:spacing w:line="240" w:lineRule="auto"/>
        <w:rPr>
          <w:noProof/>
        </w:rPr>
      </w:pPr>
      <w:r>
        <w:rPr>
          <w:noProof/>
        </w:rPr>
        <w:t>de minister van Volksgezondheid,</w:t>
      </w:r>
    </w:p>
    <w:p w:rsidR="00D918B7" w:rsidP="00D918B7" w:rsidRDefault="00F41E28">
      <w:pPr>
        <w:spacing w:line="240" w:lineRule="auto"/>
        <w:rPr>
          <w:noProof/>
        </w:rPr>
      </w:pPr>
      <w:r>
        <w:rPr>
          <w:noProof/>
        </w:rPr>
        <w:t>Welzijn en Sport,</w:t>
      </w:r>
    </w:p>
    <w:p w:rsidR="00D918B7" w:rsidP="00D918B7" w:rsidRDefault="00524C5A">
      <w:pPr>
        <w:spacing w:line="240" w:lineRule="auto"/>
        <w:rPr>
          <w:noProof/>
        </w:rPr>
      </w:pPr>
    </w:p>
    <w:p w:rsidR="00D918B7" w:rsidP="00D918B7" w:rsidRDefault="00524C5A">
      <w:pPr>
        <w:spacing w:line="240" w:lineRule="auto"/>
        <w:rPr>
          <w:noProof/>
        </w:rPr>
      </w:pPr>
    </w:p>
    <w:p w:rsidR="00D918B7" w:rsidP="00D918B7" w:rsidRDefault="00524C5A">
      <w:pPr>
        <w:spacing w:line="240" w:lineRule="auto"/>
        <w:rPr>
          <w:noProof/>
        </w:rPr>
      </w:pPr>
    </w:p>
    <w:p w:rsidR="00D918B7" w:rsidP="00D918B7" w:rsidRDefault="00524C5A">
      <w:pPr>
        <w:spacing w:line="240" w:lineRule="auto"/>
        <w:rPr>
          <w:noProof/>
        </w:rPr>
      </w:pPr>
    </w:p>
    <w:p w:rsidR="00D918B7" w:rsidP="00D918B7" w:rsidRDefault="00524C5A">
      <w:pPr>
        <w:spacing w:line="240" w:lineRule="auto"/>
        <w:rPr>
          <w:noProof/>
        </w:rPr>
      </w:pPr>
    </w:p>
    <w:p w:rsidR="00D918B7" w:rsidP="00D918B7" w:rsidRDefault="00524C5A">
      <w:pPr>
        <w:spacing w:line="240" w:lineRule="auto"/>
        <w:rPr>
          <w:noProof/>
        </w:rPr>
      </w:pPr>
    </w:p>
    <w:p w:rsidR="00BC481F" w:rsidP="00D918B7" w:rsidRDefault="00F41E28">
      <w:pPr>
        <w:spacing w:line="240" w:lineRule="auto"/>
        <w:rPr>
          <w:noProof/>
        </w:rPr>
      </w:pPr>
      <w:r>
        <w:rPr>
          <w:noProof/>
        </w:rPr>
        <w:t>Hugo de Jonge</w:t>
      </w: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523C02" w:rsidP="00463DBC" w:rsidRDefault="00524C5A">
      <w:pPr>
        <w:spacing w:line="240" w:lineRule="auto"/>
        <w:rPr>
          <w:noProof/>
        </w:rPr>
      </w:pPr>
    </w:p>
    <w:p w:rsidR="00235AED" w:rsidP="00463DBC" w:rsidRDefault="00524C5A">
      <w:pPr>
        <w:spacing w:line="240" w:lineRule="auto"/>
        <w:rPr>
          <w:noProof/>
        </w:rPr>
      </w:pPr>
    </w:p>
    <w:sectPr w:rsidR="00235AED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C5A" w:rsidRDefault="00524C5A">
      <w:pPr>
        <w:spacing w:line="240" w:lineRule="auto"/>
      </w:pPr>
      <w:r>
        <w:separator/>
      </w:r>
    </w:p>
  </w:endnote>
  <w:endnote w:type="continuationSeparator" w:id="0">
    <w:p w:rsidR="00524C5A" w:rsidRDefault="00524C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524C5A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F41E28" w:rsidP="00DC763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DE09D2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 w:rsidR="00DE09D2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C5A" w:rsidRDefault="00524C5A">
      <w:pPr>
        <w:spacing w:line="240" w:lineRule="auto"/>
      </w:pPr>
      <w:r>
        <w:separator/>
      </w:r>
    </w:p>
  </w:footnote>
  <w:footnote w:type="continuationSeparator" w:id="0">
    <w:p w:rsidR="00524C5A" w:rsidRDefault="00524C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524C5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3073" type="#_x0000_t202" style="position:absolute;margin-left:79.65pt;margin-top:244.6pt;width:323.1pt;height:89pt;z-index:251665408;visibility:visible;mso-position-horizontal-relative:page;mso-position-vertical-relative:page;mso-width-relative:margin;mso-height-relative:margin" strokecolor="white">
          <v:textbox inset="0,0,0,0">
            <w:txbxContent>
              <w:p w:rsidR="00E670A3" w:rsidRDefault="00524C5A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</w:p>
              <w:p w:rsidR="00CD5856" w:rsidRDefault="00F41E28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      27 januari 2021</w:t>
                </w:r>
                <w:r>
                  <w:tab/>
                </w:r>
              </w:p>
              <w:p w:rsidR="00CD5856" w:rsidRDefault="00F41E28" w:rsidP="006C111A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020" w:hanging="1020"/>
                </w:pPr>
                <w:r>
                  <w:t>Betreft</w:t>
                </w:r>
                <w:r>
                  <w:tab/>
                  <w:t xml:space="preserve">Nota n.a.v. het verslag en nota van wijziging inzake </w:t>
                </w:r>
                <w:r>
                  <w:rPr>
                    <w:rFonts w:cs="Arial"/>
                    <w:szCs w:val="18"/>
                  </w:rPr>
                  <w:t xml:space="preserve">het voorstel van wet houdende wijziging van de </w:t>
                </w:r>
                <w:r>
                  <w:t>Wet medisch-wetenschappelijk onderzoek met mensen in verband met de derde evaluatie van die wet alsmede enkele wijzigingen van technische aard</w:t>
                </w:r>
              </w:p>
              <w:p w:rsidR="00CD5856" w:rsidRDefault="00524C5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F41E28"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7704431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F41E28"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277753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30" o:spid="_x0000_s3074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41E28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F41E28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F41E28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F41E28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F41E28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F41E28">
                <w:pPr>
                  <w:pStyle w:val="Huisstijl-Referentiegegevens"/>
                </w:pPr>
                <w:fldSimple w:instr=" DOCPROPERTY  KenmerkVWS  \* MERGEFORMAT ">
                  <w:r w:rsidR="00DE09D2">
                    <w:t>1699405-206291-WJZ</w:t>
                  </w:r>
                </w:fldSimple>
              </w:p>
              <w:p w:rsidR="00CD5856" w:rsidRPr="002B504F" w:rsidRDefault="00F41E28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F41E28">
                <w:pPr>
                  <w:pStyle w:val="Huisstijl-Referentiegegevens"/>
                </w:pPr>
                <w:r>
                  <w:t>2</w:t>
                </w:r>
                <w:r>
                  <w:fldChar w:fldCharType="begin"/>
                </w:r>
                <w:r>
                  <w:instrText xml:space="preserve"> DOCPROPERTY  Bijlagen  \* MERGEFORMAT </w:instrText>
                </w:r>
                <w:r>
                  <w:fldChar w:fldCharType="end"/>
                </w:r>
              </w:p>
              <w:p w:rsidR="00CD5856" w:rsidRDefault="00F41E28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F41E28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KenmerkAfzender  \* MERGEFORMAT </w:instrText>
                </w:r>
                <w:r>
                  <w:fldChar w:fldCharType="end"/>
                </w:r>
                <w:r>
                  <w:t xml:space="preserve"> </w:t>
                </w:r>
              </w:p>
              <w:p w:rsidR="00CD5856" w:rsidRDefault="00F41E28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524C5A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24C5A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41E28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F41E28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524C5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41E28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F41E28">
                <w:pPr>
                  <w:pStyle w:val="Huisstijl-Referentiegegevens"/>
                </w:pPr>
                <w:fldSimple w:instr=" DOCPROPERTY  KenmerkVWS  \* MERGEFORMAT ">
                  <w:r w:rsidR="00DE09D2">
                    <w:t>1699405-206291-WJZ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41E28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524C5A"/>
              <w:p w:rsidR="00CD5856" w:rsidRDefault="00524C5A">
                <w:pPr>
                  <w:pStyle w:val="Huisstijl-Paginanummer"/>
                </w:pPr>
              </w:p>
              <w:p w:rsidR="00CD5856" w:rsidRDefault="00524C5A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524C5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F41E2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26 juni 2014</w:t>
                    </w:r>
                  </w:sdtContent>
                </w:sdt>
              </w:p>
              <w:p w:rsidR="00CD5856" w:rsidRDefault="00F41E2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524C5A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F41E28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530566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F41E28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446676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41E28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F41E28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F41E28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F41E28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F41E28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F41E28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F41E28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F41E28">
                <w:pPr>
                  <w:pStyle w:val="Huisstijl-Referentiegegevens"/>
                </w:pPr>
                <w:r>
                  <w:t>KENMERK</w:t>
                </w:r>
              </w:p>
              <w:p w:rsidR="00CD5856" w:rsidRDefault="00F41E28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F41E28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41E28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41E28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24C5A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F41E28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6D606322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9B92D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A0A2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CE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20C0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E04C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EC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4E93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7004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AF"/>
    <w:rsid w:val="00524C5A"/>
    <w:rsid w:val="00AE60AF"/>
    <w:rsid w:val="00DE09D2"/>
    <w:rsid w:val="00F4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5:docId w15:val="{08B5D892-8A53-4838-AE3A-751DE78A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38</ap:Words>
  <ap:Characters>214</ap:Characters>
  <ap:DocSecurity>8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2021-01-27T15:31:00.0000000Z</lastPrinted>
  <dcterms:created xsi:type="dcterms:W3CDTF">2021-01-27T15:30:00.0000000Z</dcterms:created>
  <dcterms:modified xsi:type="dcterms:W3CDTF">2021-01-27T15:31:00.0000000Z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1699405-206291-WJZ</vt:lpwstr>
  </property>
  <property fmtid="{D5CDD505-2E9C-101B-9397-08002B2CF9AE}" pid="8" name="Naam">
    <vt:lpwstr>Vreken, I.S. (Ime)</vt:lpwstr>
  </property>
  <property fmtid="{D5CDD505-2E9C-101B-9397-08002B2CF9AE}" pid="9" name="NaamOndertekenaar">
    <vt:lpwstr>Hugo de Jonge</vt:lpwstr>
  </property>
  <property fmtid="{D5CDD505-2E9C-101B-9397-08002B2CF9AE}" pid="10" name="RolOndertekenaar">
    <vt:lpwstr>de minister van Volksgezondheid, Welzijn en Sport</vt:lpwstr>
  </property>
</Properties>
</file>