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06" w:rsidRDefault="003246E2">
      <w:pPr>
        <w:pStyle w:val="in-tab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7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6E2" w:rsidRDefault="003246E2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97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+b4eYj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3246E2" w:rsidRDefault="003246E2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F75106">
        <w:tc>
          <w:tcPr>
            <w:tcW w:w="0" w:type="auto"/>
          </w:tcPr>
          <w:p w:rsidR="00F75106" w:rsidRDefault="00994F12">
            <w:bookmarkStart w:name="woordmerk" w:id="0"/>
            <w:bookmarkStart w:name="woordmerk_bk" w:id="1"/>
            <w:bookmarkEnd w:id="0"/>
            <w:r>
              <w:rPr>
                <w:noProof/>
              </w:rPr>
              <w:drawing>
                <wp:inline distT="0" distB="0" distL="0" distR="0">
                  <wp:extent cx="2340869" cy="1583439"/>
                  <wp:effectExtent l="0" t="0" r="2540" b="0"/>
                  <wp:docPr id="5" name="Afbeelding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  <w:r w:rsidR="008A7B34">
              <w:fldChar w:fldCharType="begin"/>
            </w:r>
            <w:r w:rsidR="00F75106">
              <w:instrText xml:space="preserve"> DOCPROPERTY woordmerk </w:instrText>
            </w:r>
            <w:r w:rsidR="008A7B34">
              <w:fldChar w:fldCharType="end"/>
            </w:r>
          </w:p>
        </w:tc>
      </w:tr>
    </w:tbl>
    <w:p w:rsidR="00F75106" w:rsidRDefault="00F75106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F75106">
        <w:trPr>
          <w:trHeight w:val="306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etouradres"/>
            </w:pPr>
            <w:r>
              <w:fldChar w:fldCharType="begin"/>
            </w:r>
            <w:r w:rsidR="000129A4">
              <w:instrText xml:space="preserve"> DOCPROPERTY retouradres </w:instrText>
            </w:r>
            <w:r>
              <w:fldChar w:fldCharType="separate"/>
            </w:r>
            <w:r w:rsidR="00994F12">
              <w:t>&gt; Retouradres Postbus 20301 2500 EH  Den Haag</w:t>
            </w:r>
            <w:r>
              <w:fldChar w:fldCharType="end"/>
            </w:r>
          </w:p>
        </w:tc>
      </w:tr>
      <w:tr w:rsidR="00F75106">
        <w:trPr>
          <w:cantSplit/>
          <w:trHeight w:val="8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Huisstijl-Rubricering"/>
            </w:pPr>
          </w:p>
        </w:tc>
      </w:tr>
      <w:tr w:rsidR="00F75106">
        <w:trPr>
          <w:cantSplit/>
          <w:trHeight w:val="187" w:hRule="exact"/>
        </w:trPr>
        <w:tc>
          <w:tcPr>
            <w:tcW w:w="7512" w:type="dxa"/>
            <w:gridSpan w:val="2"/>
          </w:tcPr>
          <w:p w:rsidR="00F75106" w:rsidRDefault="008A7B34">
            <w:pPr>
              <w:pStyle w:val="Huisstijl-Rubricering"/>
            </w:pPr>
            <w:r>
              <w:fldChar w:fldCharType="begin"/>
            </w:r>
            <w:r w:rsidR="000129A4">
              <w:instrText xml:space="preserve"> DOCPROPERTY rubricering </w:instrText>
            </w:r>
            <w:r>
              <w:fldChar w:fldCharType="end"/>
            </w:r>
          </w:p>
        </w:tc>
      </w:tr>
      <w:tr w:rsidR="00F75106">
        <w:trPr>
          <w:cantSplit/>
          <w:trHeight w:val="2166" w:hRule="exact"/>
        </w:trPr>
        <w:tc>
          <w:tcPr>
            <w:tcW w:w="7512" w:type="dxa"/>
            <w:gridSpan w:val="2"/>
          </w:tcPr>
          <w:p w:rsidR="00994F12" w:rsidP="003E7EFD" w:rsidRDefault="008A7B34">
            <w:pPr>
              <w:pStyle w:val="adres"/>
            </w:pPr>
            <w:r>
              <w:fldChar w:fldCharType="begin"/>
            </w:r>
            <w:r w:rsidR="000129A4">
              <w:instrText xml:space="preserve"> DOCVARIABLE adres *\MERGEFORMAT </w:instrText>
            </w:r>
            <w:r>
              <w:fldChar w:fldCharType="separate"/>
            </w:r>
            <w:r w:rsidR="00994F12">
              <w:t>Aan de voorzitter</w:t>
            </w:r>
            <w:r w:rsidR="0033791F">
              <w:t xml:space="preserve"> van de Tweede Kamer der Staten-</w:t>
            </w:r>
            <w:r w:rsidR="00994F12">
              <w:t>Generaal</w:t>
            </w:r>
          </w:p>
          <w:p w:rsidR="00994F12" w:rsidP="003E7EFD" w:rsidRDefault="00994F12">
            <w:pPr>
              <w:pStyle w:val="adres"/>
            </w:pPr>
            <w:r>
              <w:t>postbus 20018 </w:t>
            </w:r>
          </w:p>
          <w:p w:rsidR="00F75106" w:rsidP="003E7EFD" w:rsidRDefault="00994F12">
            <w:pPr>
              <w:pStyle w:val="adres"/>
            </w:pPr>
            <w:r>
              <w:t>2500 EA  Den Haag</w:t>
            </w:r>
            <w:r w:rsidR="008A7B34">
              <w:fldChar w:fldCharType="end"/>
            </w:r>
          </w:p>
          <w:p w:rsidR="00F75106" w:rsidRDefault="008A7B34">
            <w:pPr>
              <w:pStyle w:val="kixcode"/>
            </w:pPr>
            <w:r>
              <w:fldChar w:fldCharType="begin"/>
            </w:r>
            <w:r w:rsidR="000129A4">
              <w:instrText xml:space="preserve"> DOCPROPERTY kix </w:instrText>
            </w:r>
            <w:r>
              <w:fldChar w:fldCharType="end"/>
            </w:r>
          </w:p>
          <w:p w:rsidR="00F75106" w:rsidRDefault="00F75106">
            <w:pPr>
              <w:pStyle w:val="kixcode"/>
            </w:pPr>
          </w:p>
        </w:tc>
      </w:tr>
      <w:tr w:rsidR="00F75106">
        <w:trPr>
          <w:trHeight w:val="465" w:hRule="exact"/>
        </w:trPr>
        <w:tc>
          <w:tcPr>
            <w:tcW w:w="7512" w:type="dxa"/>
            <w:gridSpan w:val="2"/>
          </w:tcPr>
          <w:p w:rsidR="00F75106" w:rsidRDefault="00F75106">
            <w:pPr>
              <w:pStyle w:val="broodtekst"/>
            </w:pPr>
          </w:p>
        </w:tc>
      </w:tr>
      <w:tr w:rsidR="00F75106">
        <w:trPr>
          <w:trHeight w:val="238" w:hRule="exact"/>
        </w:trPr>
        <w:tc>
          <w:tcPr>
            <w:tcW w:w="1099" w:type="dxa"/>
          </w:tcPr>
          <w:p w:rsidR="00F75106" w:rsidRDefault="008A7B3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D2034F">
              <w:rPr>
                <w:noProof/>
              </w:rPr>
              <w:instrText xml:space="preserve"> DOCPROPERTY _datum </w:instrText>
            </w:r>
            <w:r>
              <w:rPr>
                <w:noProof/>
              </w:rPr>
              <w:fldChar w:fldCharType="separate"/>
            </w:r>
            <w:r w:rsidR="00994F12">
              <w:rPr>
                <w:noProof/>
              </w:rPr>
              <w:t>Datum</w:t>
            </w:r>
            <w:r>
              <w:rPr>
                <w:noProof/>
              </w:rPr>
              <w:fldChar w:fldCharType="end"/>
            </w:r>
          </w:p>
        </w:tc>
        <w:tc>
          <w:tcPr>
            <w:tcW w:w="6413" w:type="dxa"/>
          </w:tcPr>
          <w:p w:rsidR="00F75106" w:rsidP="003246E2" w:rsidRDefault="00F75106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</w:p>
        </w:tc>
      </w:tr>
      <w:tr w:rsidR="00F75106">
        <w:trPr>
          <w:trHeight w:val="482" w:hRule="exact"/>
        </w:trPr>
        <w:tc>
          <w:tcPr>
            <w:tcW w:w="1099" w:type="dxa"/>
          </w:tcPr>
          <w:p w:rsidR="00F75106" w:rsidRDefault="00E054F2">
            <w:pPr>
              <w:pStyle w:val="datumonderwerp"/>
              <w:ind w:left="743" w:hanging="743"/>
              <w:rPr>
                <w:noProof/>
              </w:rPr>
            </w:pPr>
            <w:r>
              <w:rPr>
                <w:noProof/>
              </w:rPr>
              <w:t>Betreft</w:t>
            </w:r>
          </w:p>
        </w:tc>
        <w:tc>
          <w:tcPr>
            <w:tcW w:w="6413" w:type="dxa"/>
          </w:tcPr>
          <w:p w:rsidR="00F75106" w:rsidP="002D0A76" w:rsidRDefault="002D0A76">
            <w:pPr>
              <w:pStyle w:val="datumonderwerp"/>
            </w:pPr>
            <w:r>
              <w:t>Incidentele Suppletoire Begroting 202</w:t>
            </w:r>
            <w:r w:rsidR="008E1367">
              <w:t>1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F75106">
        <w:tc>
          <w:tcPr>
            <w:tcW w:w="2013" w:type="dxa"/>
          </w:tcPr>
          <w:p w:rsidR="00994F12" w:rsidP="00994F12" w:rsidRDefault="00994F12">
            <w:pPr>
              <w:pStyle w:val="afzendgegevens-bold"/>
            </w:pPr>
            <w:bookmarkStart w:name="referentiegegevens" w:id="2"/>
            <w:bookmarkStart w:name="referentiegegevens_bk" w:id="3"/>
            <w:bookmarkEnd w:id="2"/>
            <w:r>
              <w:t>Directie Financieel-Economische Zaken</w:t>
            </w:r>
          </w:p>
          <w:p w:rsidR="00994F12" w:rsidP="00994F12" w:rsidRDefault="00994F12">
            <w:pPr>
              <w:pStyle w:val="witregel1"/>
            </w:pPr>
            <w:r>
              <w:t> </w:t>
            </w:r>
          </w:p>
          <w:p w:rsidR="00994F12" w:rsidP="00994F12" w:rsidRDefault="00994F12">
            <w:pPr>
              <w:pStyle w:val="afzendgegevens"/>
            </w:pPr>
            <w:r>
              <w:t>Turfmarkt 147</w:t>
            </w:r>
          </w:p>
          <w:p w:rsidR="00994F12" w:rsidP="00994F12" w:rsidRDefault="00994F12">
            <w:pPr>
              <w:pStyle w:val="afzendgegevens"/>
            </w:pPr>
            <w:r>
              <w:t>2511 EX  Den Haag</w:t>
            </w:r>
          </w:p>
          <w:p w:rsidR="00994F12" w:rsidP="00994F12" w:rsidRDefault="00994F12">
            <w:pPr>
              <w:pStyle w:val="afzendgegevens"/>
            </w:pPr>
            <w:r>
              <w:t>Postbus 20301</w:t>
            </w:r>
          </w:p>
          <w:p w:rsidR="00994F12" w:rsidP="00994F12" w:rsidRDefault="00994F12">
            <w:pPr>
              <w:pStyle w:val="afzendgegevens"/>
            </w:pPr>
            <w:r>
              <w:t>2500 EH  Den Haag</w:t>
            </w:r>
          </w:p>
          <w:p w:rsidR="00994F12" w:rsidP="00994F12" w:rsidRDefault="00994F12">
            <w:pPr>
              <w:pStyle w:val="afzendgegevens"/>
            </w:pPr>
            <w:r>
              <w:t>www.rijksoverheid.nl/jenv</w:t>
            </w:r>
          </w:p>
          <w:p w:rsidR="00994F12" w:rsidP="00994F12" w:rsidRDefault="00994F12">
            <w:pPr>
              <w:pStyle w:val="witregel2"/>
            </w:pPr>
            <w:r>
              <w:t> </w:t>
            </w:r>
          </w:p>
          <w:p w:rsidR="00994F12" w:rsidP="00994F12" w:rsidRDefault="00994F12">
            <w:pPr>
              <w:pStyle w:val="referentiekopjes"/>
            </w:pPr>
            <w:r>
              <w:t>Ons kenmerk</w:t>
            </w:r>
          </w:p>
          <w:p w:rsidR="00994F12" w:rsidP="00994F12" w:rsidRDefault="00994F12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>
              <w:t>2748880</w:t>
            </w:r>
            <w:r>
              <w:fldChar w:fldCharType="end"/>
            </w:r>
          </w:p>
          <w:p w:rsidR="00994F12" w:rsidP="00994F12" w:rsidRDefault="00994F12">
            <w:pPr>
              <w:pStyle w:val="witregel1"/>
            </w:pPr>
            <w:r>
              <w:t> </w:t>
            </w:r>
          </w:p>
          <w:p w:rsidR="00994F12" w:rsidP="00994F12" w:rsidRDefault="00994F12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994F12" w:rsidP="00994F12" w:rsidRDefault="00994F12">
            <w:pPr>
              <w:pStyle w:val="referentiegegevens"/>
            </w:pPr>
          </w:p>
          <w:bookmarkEnd w:id="3"/>
          <w:p w:rsidR="00F75106" w:rsidP="00994F12" w:rsidRDefault="008A7B34">
            <w:pPr>
              <w:pStyle w:val="referentiegegevens"/>
            </w:pPr>
            <w:r>
              <w:fldChar w:fldCharType="begin"/>
            </w:r>
            <w:r w:rsidR="00F75106"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F75106" w:rsidRDefault="00F75106">
      <w:pPr>
        <w:pStyle w:val="broodtekst"/>
      </w:pPr>
    </w:p>
    <w:p w:rsidR="00F75106" w:rsidRDefault="00F75106">
      <w:pPr>
        <w:pStyle w:val="broodtekst"/>
        <w:sectPr w:rsidR="00F75106" w:rsidSect="003379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tbl>
      <w:tblPr>
        <w:tblStyle w:val="Tabelraster"/>
        <w:tblW w:w="77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C22108" w:rsidR="00C22108" w:rsidTr="00464456">
        <w:tc>
          <w:tcPr>
            <w:tcW w:w="7716" w:type="dxa"/>
          </w:tcPr>
          <w:p w:rsidRPr="00C22108" w:rsidR="00C22108" w:rsidP="002353E3" w:rsidRDefault="00C22108">
            <w:pPr>
              <w:pStyle w:val="broodtekst"/>
            </w:pPr>
          </w:p>
        </w:tc>
      </w:tr>
    </w:tbl>
    <w:p w:rsidR="00464456" w:rsidP="001B5C73" w:rsidRDefault="00464456">
      <w:pPr>
        <w:spacing w:before="120"/>
      </w:pPr>
      <w:bookmarkStart w:name="cursor" w:id="6"/>
      <w:bookmarkEnd w:id="6"/>
      <w:r>
        <w:t>Hierbij bied</w:t>
      </w:r>
      <w:r w:rsidR="00A356EC">
        <w:t xml:space="preserve"> ik</w:t>
      </w:r>
      <w:r>
        <w:t xml:space="preserve"> u </w:t>
      </w:r>
      <w:r w:rsidR="00A356EC">
        <w:t>een</w:t>
      </w:r>
      <w:r w:rsidR="008C657D">
        <w:t xml:space="preserve"> </w:t>
      </w:r>
      <w:r w:rsidRPr="002D0A76" w:rsidR="002D0A76">
        <w:t>Incidentele Suppletoire Begroting 2021</w:t>
      </w:r>
      <w:r>
        <w:t xml:space="preserve"> </w:t>
      </w:r>
      <w:bookmarkStart w:name="_GoBack" w:id="7"/>
      <w:bookmarkEnd w:id="7"/>
      <w:r w:rsidR="001B5C73">
        <w:t xml:space="preserve">aan </w:t>
      </w:r>
      <w:r>
        <w:t xml:space="preserve">van het Ministerie van Justitie en Veiligheid. </w:t>
      </w:r>
    </w:p>
    <w:p w:rsidR="00655041" w:rsidP="00655041" w:rsidRDefault="00655041">
      <w:pPr>
        <w:rPr>
          <w:szCs w:val="18"/>
        </w:rPr>
      </w:pPr>
    </w:p>
    <w:p w:rsidR="008E1367" w:rsidP="002D0A76" w:rsidRDefault="0033791F">
      <w:pPr>
        <w:rPr>
          <w:szCs w:val="18"/>
        </w:rPr>
      </w:pPr>
      <w:r>
        <w:rPr>
          <w:szCs w:val="18"/>
        </w:rPr>
        <w:t>In de</w:t>
      </w:r>
      <w:r w:rsidR="002D0A76">
        <w:rPr>
          <w:szCs w:val="18"/>
        </w:rPr>
        <w:t xml:space="preserve">ze Incidentele Suppletoire Begroting wordt verdere </w:t>
      </w:r>
      <w:r w:rsidRPr="00EF7D0A" w:rsidR="008E1367">
        <w:rPr>
          <w:szCs w:val="18"/>
        </w:rPr>
        <w:t xml:space="preserve">budgettaire uitwerking gegeven aan de middelen welke aan de begroting </w:t>
      </w:r>
      <w:r w:rsidR="008E1367">
        <w:rPr>
          <w:szCs w:val="18"/>
        </w:rPr>
        <w:t xml:space="preserve">2021 </w:t>
      </w:r>
      <w:r w:rsidRPr="00EF7D0A" w:rsidR="008E1367">
        <w:rPr>
          <w:szCs w:val="18"/>
        </w:rPr>
        <w:t>van JenV zijn toegevoegd voor de bestrijding van het coronavirus.</w:t>
      </w:r>
      <w:r w:rsidR="008E1367">
        <w:rPr>
          <w:szCs w:val="18"/>
        </w:rPr>
        <w:t xml:space="preserve"> </w:t>
      </w:r>
    </w:p>
    <w:p w:rsidR="00F75106" w:rsidRDefault="00F75106">
      <w:pPr>
        <w:pStyle w:val="broodtekst"/>
      </w:pPr>
    </w:p>
    <w:tbl>
      <w:tblPr>
        <w:tblStyle w:val="Tabelraster"/>
        <w:tblpPr w:leftFromText="141" w:rightFromText="141" w:vertAnchor="text" w:horzAnchor="margin" w:tblpY="-179"/>
        <w:tblOverlap w:val="never"/>
        <w:tblW w:w="75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9"/>
        <w:gridCol w:w="226"/>
        <w:gridCol w:w="3099"/>
      </w:tblGrid>
      <w:tr w:rsidRPr="003246E2" w:rsidR="00226105" w:rsidTr="00226105">
        <w:tc>
          <w:tcPr>
            <w:tcW w:w="7534" w:type="dxa"/>
            <w:gridSpan w:val="3"/>
            <w:shd w:val="clear" w:color="auto" w:fill="auto"/>
          </w:tcPr>
          <w:p w:rsidRPr="003246E2" w:rsidR="00226105" w:rsidP="00226105" w:rsidRDefault="00226105">
            <w:pPr>
              <w:pStyle w:val="groetregel"/>
            </w:pPr>
          </w:p>
        </w:tc>
      </w:tr>
      <w:tr w:rsidRPr="003246E2" w:rsidR="00226105" w:rsidTr="00226105">
        <w:tc>
          <w:tcPr>
            <w:tcW w:w="7534" w:type="dxa"/>
            <w:gridSpan w:val="3"/>
            <w:shd w:val="clear" w:color="auto" w:fill="auto"/>
          </w:tcPr>
          <w:p w:rsidRPr="003246E2" w:rsidR="00226105" w:rsidP="00226105" w:rsidRDefault="00226105">
            <w:pPr>
              <w:pStyle w:val="broodtekst"/>
            </w:pPr>
          </w:p>
        </w:tc>
      </w:tr>
      <w:tr w:rsidRPr="003246E2" w:rsidR="00226105" w:rsidTr="00226105">
        <w:tc>
          <w:tcPr>
            <w:tcW w:w="7534" w:type="dxa"/>
            <w:gridSpan w:val="3"/>
            <w:shd w:val="clear" w:color="auto" w:fill="auto"/>
          </w:tcPr>
          <w:p w:rsidR="003B7143" w:rsidP="007A12C9" w:rsidRDefault="003B7143">
            <w:pPr>
              <w:tabs>
                <w:tab w:val="right" w:pos="4215"/>
              </w:tabs>
              <w:spacing w:before="120"/>
            </w:pPr>
          </w:p>
          <w:p w:rsidR="001811E6" w:rsidP="00F46B14" w:rsidRDefault="001811E6">
            <w:pPr>
              <w:tabs>
                <w:tab w:val="right" w:pos="4215"/>
              </w:tabs>
              <w:spacing w:before="120"/>
            </w:pPr>
            <w:r>
              <w:t xml:space="preserve">Mede namens de Minister voor </w:t>
            </w:r>
            <w:r w:rsidR="00F46B14">
              <w:t>R</w:t>
            </w:r>
            <w:r>
              <w:t>echtsbescherming,</w:t>
            </w:r>
          </w:p>
          <w:p w:rsidR="00A9118A" w:rsidP="0002361E" w:rsidRDefault="007A12C9">
            <w:pPr>
              <w:tabs>
                <w:tab w:val="right" w:pos="4215"/>
              </w:tabs>
              <w:spacing w:before="120"/>
            </w:pPr>
            <w:r>
              <w:t>De Minister van Justitie en Veiligheid,</w:t>
            </w:r>
            <w:r w:rsidR="00A9118A">
              <w:t xml:space="preserve"> </w:t>
            </w:r>
          </w:p>
          <w:p w:rsidR="00226105" w:rsidP="00A9118A" w:rsidRDefault="00226105">
            <w:pPr>
              <w:tabs>
                <w:tab w:val="right" w:pos="4215"/>
              </w:tabs>
              <w:spacing w:before="120"/>
            </w:pPr>
          </w:p>
          <w:p w:rsidR="00A9118A" w:rsidP="00A9118A" w:rsidRDefault="00A9118A">
            <w:pPr>
              <w:tabs>
                <w:tab w:val="right" w:pos="4215"/>
              </w:tabs>
              <w:spacing w:before="120"/>
            </w:pPr>
          </w:p>
          <w:p w:rsidR="00655041" w:rsidP="00A9118A" w:rsidRDefault="00655041">
            <w:pPr>
              <w:tabs>
                <w:tab w:val="right" w:pos="4215"/>
              </w:tabs>
              <w:spacing w:before="120"/>
            </w:pPr>
          </w:p>
          <w:p w:rsidRPr="003246E2" w:rsidR="00226105" w:rsidP="008E1367" w:rsidRDefault="00226105">
            <w:pPr>
              <w:tabs>
                <w:tab w:val="left" w:pos="4020"/>
              </w:tabs>
              <w:spacing w:before="120"/>
            </w:pPr>
            <w:r>
              <w:t>F</w:t>
            </w:r>
            <w:r w:rsidR="00D54559">
              <w:t>erd</w:t>
            </w:r>
            <w:r w:rsidR="005127A2">
              <w:t xml:space="preserve"> </w:t>
            </w:r>
            <w:r>
              <w:t>Grapperhaus</w:t>
            </w:r>
          </w:p>
        </w:tc>
      </w:tr>
      <w:tr w:rsidRPr="003246E2" w:rsidR="00226105" w:rsidTr="00226105">
        <w:tc>
          <w:tcPr>
            <w:tcW w:w="7534" w:type="dxa"/>
            <w:gridSpan w:val="3"/>
            <w:shd w:val="clear" w:color="auto" w:fill="auto"/>
          </w:tcPr>
          <w:p w:rsidRPr="003246E2" w:rsidR="00226105" w:rsidP="00226105" w:rsidRDefault="00226105">
            <w:pPr>
              <w:pStyle w:val="broodtekst"/>
            </w:pPr>
          </w:p>
        </w:tc>
      </w:tr>
      <w:tr w:rsidRPr="003246E2" w:rsidR="00226105" w:rsidTr="00226105">
        <w:tc>
          <w:tcPr>
            <w:tcW w:w="7534" w:type="dxa"/>
            <w:gridSpan w:val="3"/>
            <w:shd w:val="clear" w:color="auto" w:fill="auto"/>
          </w:tcPr>
          <w:p w:rsidRPr="003246E2" w:rsidR="00226105" w:rsidP="00226105" w:rsidRDefault="00226105">
            <w:pPr>
              <w:pStyle w:val="broodtekst"/>
            </w:pPr>
          </w:p>
        </w:tc>
      </w:tr>
      <w:tr w:rsidRPr="003246E2" w:rsidR="00226105" w:rsidTr="00226105">
        <w:tc>
          <w:tcPr>
            <w:tcW w:w="4209" w:type="dxa"/>
            <w:shd w:val="clear" w:color="auto" w:fill="auto"/>
          </w:tcPr>
          <w:p w:rsidRPr="003246E2" w:rsidR="00226105" w:rsidP="00226105" w:rsidRDefault="00226105">
            <w:pPr>
              <w:pStyle w:val="broodtekst"/>
            </w:pPr>
          </w:p>
        </w:tc>
        <w:tc>
          <w:tcPr>
            <w:tcW w:w="226" w:type="dxa"/>
            <w:shd w:val="clear" w:color="auto" w:fill="auto"/>
          </w:tcPr>
          <w:p w:rsidRPr="003246E2" w:rsidR="00226105" w:rsidP="00226105" w:rsidRDefault="00226105">
            <w:pPr>
              <w:pStyle w:val="broodtekst"/>
            </w:pPr>
          </w:p>
        </w:tc>
        <w:tc>
          <w:tcPr>
            <w:tcW w:w="3099" w:type="dxa"/>
            <w:shd w:val="clear" w:color="auto" w:fill="auto"/>
          </w:tcPr>
          <w:p w:rsidRPr="003246E2" w:rsidR="00226105" w:rsidP="00226105" w:rsidRDefault="00226105">
            <w:pPr>
              <w:pStyle w:val="broodtekst"/>
            </w:pPr>
          </w:p>
        </w:tc>
      </w:tr>
    </w:tbl>
    <w:p w:rsidR="00226105" w:rsidRDefault="00226105">
      <w:pPr>
        <w:pStyle w:val="broodtekst"/>
      </w:pPr>
    </w:p>
    <w:p w:rsidR="00226105" w:rsidRDefault="00226105">
      <w:pPr>
        <w:pStyle w:val="broodtekst"/>
      </w:pPr>
    </w:p>
    <w:p w:rsidR="00994F12" w:rsidP="00994F12" w:rsidRDefault="00994F12">
      <w:pPr>
        <w:pStyle w:val="in-table"/>
      </w:pPr>
      <w:bookmarkStart w:name="ondertekening" w:id="8"/>
      <w:bookmarkEnd w:id="8"/>
    </w:p>
    <w:sectPr w:rsidR="00994F12" w:rsidSect="0033791F">
      <w:headerReference w:type="even" r:id="rId14"/>
      <w:footerReference w:type="default" r:id="rId15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6E2" w:rsidRDefault="003246E2">
      <w:r>
        <w:separator/>
      </w:r>
    </w:p>
    <w:p w:rsidR="003246E2" w:rsidRDefault="003246E2"/>
    <w:p w:rsidR="003246E2" w:rsidRDefault="003246E2"/>
    <w:p w:rsidR="003246E2" w:rsidRDefault="003246E2"/>
  </w:endnote>
  <w:endnote w:type="continuationSeparator" w:id="0">
    <w:p w:rsidR="003246E2" w:rsidRDefault="003246E2">
      <w:r>
        <w:continuationSeparator/>
      </w:r>
    </w:p>
    <w:p w:rsidR="003246E2" w:rsidRDefault="003246E2"/>
    <w:p w:rsidR="003246E2" w:rsidRDefault="003246E2"/>
    <w:p w:rsidR="003246E2" w:rsidRDefault="00324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73C" w:rsidRDefault="008A7B34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89073C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9073C" w:rsidRDefault="0089073C">
    <w:pPr>
      <w:pStyle w:val="Voettekst"/>
    </w:pPr>
  </w:p>
  <w:p w:rsidR="0089073C" w:rsidRDefault="0089073C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89073C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89073C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1B5C73">
            <w:fldChar w:fldCharType="begin"/>
          </w:r>
          <w:r w:rsidR="001B5C73">
            <w:instrText xml:space="preserve"> NUMPAGES   \* MERGEFORMAT </w:instrText>
          </w:r>
          <w:r w:rsidR="001B5C73">
            <w:fldChar w:fldCharType="separate"/>
          </w:r>
          <w:r w:rsidR="0033791F">
            <w:t>1</w:t>
          </w:r>
          <w:r w:rsidR="001B5C73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4" w:name="bmVoettekst1"/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8A7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3791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994F12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3791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1B5C73">
            <w:fldChar w:fldCharType="begin"/>
          </w:r>
          <w:r w:rsidR="001B5C73">
            <w:instrText xml:space="preserve"> SECTIONPAGES   \* MERGEFORMAT </w:instrText>
          </w:r>
          <w:r w:rsidR="001B5C73">
            <w:fldChar w:fldCharType="separate"/>
          </w:r>
          <w:r w:rsidR="00994F12">
            <w:t>1</w:t>
          </w:r>
          <w:r w:rsidR="001B5C73">
            <w:fldChar w:fldCharType="end"/>
          </w:r>
        </w:p>
      </w:tc>
    </w:tr>
    <w:bookmarkEnd w:id="4"/>
  </w:tbl>
  <w:p w:rsidR="0089073C" w:rsidRDefault="0089073C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</w:pPr>
          <w:r>
            <w:fldChar w:fldCharType="begin"/>
          </w:r>
          <w:r w:rsidR="0089073C">
            <w:instrText xml:space="preserve"> if </w:instrText>
          </w:r>
          <w:r>
            <w:fldChar w:fldCharType="begin"/>
          </w:r>
          <w:r w:rsidR="000129A4">
            <w:instrText xml:space="preserve"> DOCPROPERTY mailing-aan </w:instrText>
          </w:r>
          <w:r>
            <w:fldChar w:fldCharType="end"/>
          </w:r>
          <w:r w:rsidR="0089073C"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1B5C73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E1367"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 w:rsidR="008E1367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E1367"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8E1367"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 w:rsidR="0089073C">
            <w:instrText xml:space="preserve">" </w:instrText>
          </w:r>
          <w:r>
            <w:fldChar w:fldCharType="end"/>
          </w:r>
        </w:p>
      </w:tc>
    </w:tr>
  </w:tbl>
  <w:p w:rsidR="0089073C" w:rsidRDefault="0089073C">
    <w:pPr>
      <w:pStyle w:val="brood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8A7B34">
          <w:pPr>
            <w:pStyle w:val="Huisstijl-Rubricering"/>
          </w:pPr>
          <w:r>
            <w:fldChar w:fldCharType="begin"/>
          </w:r>
          <w:r w:rsidR="0089073C"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8A7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3791F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 w:rsidR="0089073C"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994F12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 w:rsidR="0089073C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 w:rsidR="0089073C"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3791F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 w:rsidR="0089073C">
            <w:t xml:space="preserve"> </w:t>
          </w:r>
          <w:r w:rsidR="001B5C73">
            <w:fldChar w:fldCharType="begin"/>
          </w:r>
          <w:r w:rsidR="001B5C73">
            <w:instrText xml:space="preserve"> SECTIONPAGES   \* MERGEFORMAT </w:instrText>
          </w:r>
          <w:r w:rsidR="001B5C73">
            <w:fldChar w:fldCharType="separate"/>
          </w:r>
          <w:r w:rsidR="00994F12">
            <w:t>1</w:t>
          </w:r>
          <w:r w:rsidR="001B5C73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89073C">
          <w:pPr>
            <w:pStyle w:val="Huisstijl-Rubricering"/>
          </w:pPr>
        </w:p>
      </w:tc>
      <w:tc>
        <w:tcPr>
          <w:tcW w:w="2123" w:type="dxa"/>
        </w:tcPr>
        <w:p w:rsidR="0089073C" w:rsidRDefault="0089073C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89073C">
    <w:pPr>
      <w:pStyle w:val="brood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6E2" w:rsidRDefault="003246E2">
      <w:r>
        <w:separator/>
      </w:r>
    </w:p>
  </w:footnote>
  <w:footnote w:type="continuationSeparator" w:id="0">
    <w:p w:rsidR="003246E2" w:rsidRDefault="00324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73C" w:rsidRDefault="0089073C">
    <w:pPr>
      <w:pStyle w:val="Koptekst"/>
    </w:pPr>
  </w:p>
  <w:p w:rsidR="0089073C" w:rsidRDefault="008907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73C" w:rsidRDefault="003246E2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A2F7AB4" wp14:editId="3A833B2F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33791F" w:rsidRDefault="008A7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330477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3791F">
                                  <w:rPr>
                                    <w:b/>
                                  </w:rPr>
                                  <w:t>Directie Financieel-Economische Zaken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9073C" w:rsidRPr="00330477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onderdeelvolg </w:instrTex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33791F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Pr="00330477" w:rsidRDefault="008A7B34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 w:rsidRPr="00330477">
                                  <w:rPr>
                                    <w:b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3791F">
                                  <w:rPr>
                                    <w:b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33791F">
                                  <w:t>1 november 2018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89073C">
                                <w:pPr>
                                  <w:pStyle w:val="witregel1"/>
                                </w:pPr>
                              </w:p>
                              <w:p w:rsidR="0033791F" w:rsidRDefault="008A7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="0089073C"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3791F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8A7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0129A4"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 w:rsidR="0033791F">
                                  <w:t>2748880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89073C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89073C"/>
                        <w:p w:rsidR="0089073C" w:rsidRDefault="008907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F7AB4"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7" type="#_x0000_t202" style="position:absolute;margin-left:460.95pt;margin-top:149.7pt;width:117.5pt;height:60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33791F" w:rsidRDefault="008A7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330477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3791F">
                            <w:rPr>
                              <w:b/>
                            </w:rPr>
                            <w:t>Directie Financieel-Economische Zaken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89073C" w:rsidRPr="00330477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onderdeelvolg </w:instrTex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 w:rsidR="0089073C"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33791F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Pr="00330477" w:rsidRDefault="008A7B34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 w:rsidRPr="00330477">
                            <w:rPr>
                              <w:b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3791F">
                            <w:rPr>
                              <w:b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8A7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 w:rsidR="000129A4"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33791F">
                            <w:t>1 november 2018</w:t>
                          </w:r>
                          <w:r>
                            <w:fldChar w:fldCharType="end"/>
                          </w:r>
                        </w:p>
                        <w:p w:rsidR="0089073C" w:rsidRDefault="0089073C">
                          <w:pPr>
                            <w:pStyle w:val="witregel1"/>
                          </w:pPr>
                        </w:p>
                        <w:p w:rsidR="0033791F" w:rsidRDefault="008A7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="0089073C"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3791F"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8A7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="000129A4"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 w:rsidR="0033791F">
                            <w:t>2748880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89073C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89073C"/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57825436" wp14:editId="3DE5892A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8A7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 w:rsidR="0089073C"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89073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825436" id="Text Box 97" o:spid="_x0000_s1028" type="#_x0000_t202" style="position:absolute;margin-left:79.4pt;margin-top:153.95pt;width:374.75pt;height:8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8A7B34">
                    <w:pPr>
                      <w:pStyle w:val="Huisstijl-Rubricering"/>
                    </w:pPr>
                    <w:r>
                      <w:fldChar w:fldCharType="begin"/>
                    </w:r>
                    <w:r w:rsidR="0089073C"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89073C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89073C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8A7B34">
    <w:pPr>
      <w:pStyle w:val="Koptekst"/>
      <w:spacing w:line="242" w:lineRule="exact"/>
    </w:pPr>
    <w:r>
      <w:fldChar w:fldCharType="begin"/>
    </w:r>
    <w:r w:rsidR="0089073C"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73C" w:rsidRDefault="0089073C">
    <w:pPr>
      <w:pStyle w:val="Koptekst"/>
      <w:rPr>
        <w:color w:val="FFFFFF"/>
      </w:rPr>
    </w:pPr>
    <w:bookmarkStart w:id="5" w:name="bmpagina"/>
    <w:r>
      <w:rPr>
        <w:noProof/>
        <w:sz w:val="20"/>
      </w:rPr>
      <w:drawing>
        <wp:anchor distT="0" distB="0" distL="114300" distR="114300" simplePos="0" relativeHeight="251660288" behindDoc="1" locked="1" layoutInCell="1" allowOverlap="1" wp14:anchorId="34178C5E" wp14:editId="0670B331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246E2"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2C970564" wp14:editId="38B695B6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A9CD5F" id="Rectangle 47" o:spid="_x0000_s1026" style="position:absolute;margin-left:70.4pt;margin-top:110.9pt;width:27pt;height:21.8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jF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I4gyMV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8A7B34">
      <w:rPr>
        <w:color w:val="FFFFFF"/>
      </w:rPr>
      <w:fldChar w:fldCharType="begin"/>
    </w:r>
    <w:r>
      <w:rPr>
        <w:color w:val="FFFFFF"/>
      </w:rPr>
      <w:instrText xml:space="preserve"> PAGE </w:instrText>
    </w:r>
    <w:r w:rsidR="008A7B34">
      <w:rPr>
        <w:color w:val="FFFFFF"/>
      </w:rPr>
      <w:fldChar w:fldCharType="separate"/>
    </w:r>
    <w:r w:rsidR="001B5C73">
      <w:rPr>
        <w:noProof/>
        <w:color w:val="FFFFFF"/>
      </w:rPr>
      <w:t>1</w:t>
    </w:r>
    <w:r w:rsidR="008A7B34">
      <w:rPr>
        <w:color w:val="FFFFFF"/>
      </w:rPr>
      <w:fldChar w:fldCharType="end"/>
    </w:r>
    <w:bookmarkEnd w:id="5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73C" w:rsidRDefault="008907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648CB"/>
    <w:multiLevelType w:val="multilevel"/>
    <w:tmpl w:val="2AECF202"/>
    <w:styleLink w:val="list-vinkaan"/>
    <w:lvl w:ilvl="0">
      <w:start w:val="1"/>
      <w:numFmt w:val="bullet"/>
      <w:pStyle w:val="opsommingsvinkAan"/>
      <w:lvlText w:val="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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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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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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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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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670C83"/>
    <w:multiLevelType w:val="multilevel"/>
    <w:tmpl w:val="360E1BF0"/>
    <w:lvl w:ilvl="0">
      <w:start w:val="1"/>
      <w:numFmt w:val="bulle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5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061662"/>
    <w:multiLevelType w:val="multilevel"/>
    <w:tmpl w:val="5BE83A0E"/>
    <w:styleLink w:val="list-letters"/>
    <w:lvl w:ilvl="0">
      <w:start w:val="1"/>
      <w:numFmt w:val="lowerLetter"/>
      <w:pStyle w:val="opsomming-lett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17" w15:restartNumberingAfterBreak="0">
    <w:nsid w:val="1D6F51FF"/>
    <w:multiLevelType w:val="multilevel"/>
    <w:tmpl w:val="565CA006"/>
    <w:styleLink w:val="list-streepjes"/>
    <w:lvl w:ilvl="0">
      <w:start w:val="1"/>
      <w:numFmt w:val="bullet"/>
      <w:pStyle w:val="opsomming-streepjesjustitie"/>
      <w:lvlText w:val=""/>
      <w:lvlJc w:val="left"/>
      <w:pPr>
        <w:tabs>
          <w:tab w:val="num" w:pos="454"/>
        </w:tabs>
        <w:ind w:left="907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908"/>
        </w:tabs>
        <w:ind w:left="1361" w:hanging="453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362"/>
        </w:tabs>
        <w:ind w:left="1815" w:hanging="453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816"/>
        </w:tabs>
        <w:ind w:left="2269" w:hanging="453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70"/>
        </w:tabs>
        <w:ind w:left="2722" w:hanging="452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724"/>
        </w:tabs>
        <w:ind w:left="3175" w:hanging="451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3175"/>
        </w:tabs>
        <w:ind w:left="3631" w:hanging="453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629"/>
        </w:tabs>
        <w:ind w:left="4082" w:hanging="453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4082"/>
        </w:tabs>
        <w:ind w:left="4536" w:hanging="454"/>
      </w:pPr>
      <w:rPr>
        <w:rFonts w:ascii="Symbol" w:hAnsi="Symbol" w:hint="default"/>
        <w:color w:val="auto"/>
      </w:rPr>
    </w:lvl>
  </w:abstractNum>
  <w:abstractNum w:abstractNumId="18" w15:restartNumberingAfterBreak="0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467013"/>
    <w:multiLevelType w:val="multilevel"/>
    <w:tmpl w:val="0FBC033C"/>
    <w:styleLink w:val="list-kop"/>
    <w:lvl w:ilvl="0">
      <w:start w:val="1"/>
      <w:numFmt w:val="decimal"/>
      <w:pStyle w:val="kop1-justiti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kop2-justiti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-justiti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0" w15:restartNumberingAfterBreak="0">
    <w:nsid w:val="24546987"/>
    <w:multiLevelType w:val="multilevel"/>
    <w:tmpl w:val="0486E16A"/>
    <w:numStyleLink w:val="list-bolletjes"/>
  </w:abstractNum>
  <w:abstractNum w:abstractNumId="21" w15:restartNumberingAfterBreak="0">
    <w:nsid w:val="30E9098A"/>
    <w:multiLevelType w:val="hybridMultilevel"/>
    <w:tmpl w:val="43A80A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1F08A1"/>
    <w:multiLevelType w:val="multilevel"/>
    <w:tmpl w:val="61A21AA6"/>
    <w:lvl w:ilvl="0">
      <w:start w:val="1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3" w15:restartNumberingAfterBreak="0">
    <w:nsid w:val="34AF5080"/>
    <w:multiLevelType w:val="hybridMultilevel"/>
    <w:tmpl w:val="F3AE068C"/>
    <w:lvl w:ilvl="0" w:tplc="CA4E89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A7AB2"/>
    <w:multiLevelType w:val="multilevel"/>
    <w:tmpl w:val="565CA006"/>
    <w:numStyleLink w:val="list-streepjes"/>
  </w:abstractNum>
  <w:abstractNum w:abstractNumId="25" w15:restartNumberingAfterBreak="0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C4A26"/>
    <w:multiLevelType w:val="multilevel"/>
    <w:tmpl w:val="A2ECAAD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4B16CBE"/>
    <w:multiLevelType w:val="multilevel"/>
    <w:tmpl w:val="C340002C"/>
    <w:styleLink w:val="list-vinkuit"/>
    <w:lvl w:ilvl="0">
      <w:start w:val="1"/>
      <w:numFmt w:val="bullet"/>
      <w:pStyle w:val="opsommingsvinkUit"/>
      <w:lvlText w:val=""/>
      <w:lvlJc w:val="left"/>
      <w:pPr>
        <w:ind w:left="454" w:hanging="454"/>
      </w:pPr>
      <w:rPr>
        <w:rFonts w:ascii="Wingdings" w:hAnsi="Wingdings" w:hint="default"/>
        <w:color w:val="auto"/>
      </w:rPr>
    </w:lvl>
    <w:lvl w:ilvl="1">
      <w:start w:val="1"/>
      <w:numFmt w:val="bullet"/>
      <w:lvlText w:val=""/>
      <w:lvlJc w:val="left"/>
      <w:pPr>
        <w:ind w:left="908" w:hanging="454"/>
      </w:pPr>
      <w:rPr>
        <w:rFonts w:ascii="Wingdings" w:hAnsi="Wingdings" w:hint="default"/>
        <w:color w:val="auto"/>
      </w:rPr>
    </w:lvl>
    <w:lvl w:ilvl="2">
      <w:start w:val="1"/>
      <w:numFmt w:val="bullet"/>
      <w:lvlText w:val=""/>
      <w:lvlJc w:val="left"/>
      <w:pPr>
        <w:ind w:left="1362" w:hanging="454"/>
      </w:pPr>
      <w:rPr>
        <w:rFonts w:ascii="Wingdings" w:hAnsi="Wingdings" w:hint="default"/>
        <w:color w:val="auto"/>
      </w:rPr>
    </w:lvl>
    <w:lvl w:ilvl="3">
      <w:start w:val="1"/>
      <w:numFmt w:val="bullet"/>
      <w:lvlText w:val=""/>
      <w:lvlJc w:val="left"/>
      <w:pPr>
        <w:ind w:left="1816" w:hanging="454"/>
      </w:pPr>
      <w:rPr>
        <w:rFonts w:ascii="Wingdings" w:hAnsi="Wingdings" w:hint="default"/>
        <w:color w:val="auto"/>
      </w:rPr>
    </w:lvl>
    <w:lvl w:ilvl="4">
      <w:start w:val="1"/>
      <w:numFmt w:val="bullet"/>
      <w:lvlText w:val=""/>
      <w:lvlJc w:val="left"/>
      <w:pPr>
        <w:ind w:left="2270" w:hanging="454"/>
      </w:pPr>
      <w:rPr>
        <w:rFonts w:ascii="Wingdings" w:hAnsi="Wingdings" w:hint="default"/>
        <w:color w:val="auto"/>
      </w:rPr>
    </w:lvl>
    <w:lvl w:ilvl="5">
      <w:start w:val="1"/>
      <w:numFmt w:val="bullet"/>
      <w:lvlText w:val=""/>
      <w:lvlJc w:val="left"/>
      <w:pPr>
        <w:ind w:left="2724" w:hanging="454"/>
      </w:pPr>
      <w:rPr>
        <w:rFonts w:ascii="Wingdings" w:hAnsi="Wingdings" w:hint="default"/>
        <w:color w:val="auto"/>
      </w:rPr>
    </w:lvl>
    <w:lvl w:ilvl="6">
      <w:start w:val="1"/>
      <w:numFmt w:val="bullet"/>
      <w:lvlText w:val=""/>
      <w:lvlJc w:val="left"/>
      <w:pPr>
        <w:ind w:left="3178" w:hanging="454"/>
      </w:pPr>
      <w:rPr>
        <w:rFonts w:ascii="Wingdings" w:hAnsi="Wingdings" w:hint="default"/>
        <w:color w:val="auto"/>
      </w:rPr>
    </w:lvl>
    <w:lvl w:ilvl="7">
      <w:start w:val="1"/>
      <w:numFmt w:val="bullet"/>
      <w:lvlText w:val=""/>
      <w:lvlJc w:val="left"/>
      <w:pPr>
        <w:ind w:left="3629" w:hanging="451"/>
      </w:pPr>
      <w:rPr>
        <w:rFonts w:ascii="Wingdings" w:hAnsi="Wingdings" w:hint="default"/>
        <w:color w:val="auto"/>
      </w:rPr>
    </w:lvl>
    <w:lvl w:ilvl="8">
      <w:start w:val="1"/>
      <w:numFmt w:val="bullet"/>
      <w:lvlText w:val=""/>
      <w:lvlJc w:val="left"/>
      <w:pPr>
        <w:ind w:left="4082" w:hanging="453"/>
      </w:pPr>
      <w:rPr>
        <w:rFonts w:ascii="Wingdings" w:hAnsi="Wingdings" w:hint="default"/>
        <w:color w:val="auto"/>
      </w:rPr>
    </w:lvl>
  </w:abstractNum>
  <w:abstractNum w:abstractNumId="28" w15:restartNumberingAfterBreak="0">
    <w:nsid w:val="4DBD157E"/>
    <w:multiLevelType w:val="multilevel"/>
    <w:tmpl w:val="0486E16A"/>
    <w:styleLink w:val="list-bolletjes"/>
    <w:lvl w:ilvl="0">
      <w:start w:val="1"/>
      <w:numFmt w:val="bullet"/>
      <w:pStyle w:val="opsomming-bolletjesjustitie"/>
      <w:lvlText w:val=""/>
      <w:lvlJc w:val="left"/>
      <w:pPr>
        <w:ind w:left="454" w:hanging="45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908" w:hanging="45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1816" w:hanging="45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2724" w:hanging="45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29" w:hanging="451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4082" w:hanging="453"/>
      </w:pPr>
      <w:rPr>
        <w:rFonts w:ascii="Symbol" w:hAnsi="Symbol" w:hint="default"/>
        <w:color w:val="auto"/>
      </w:rPr>
    </w:lvl>
  </w:abstractNum>
  <w:abstractNum w:abstractNumId="29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EA3DDA"/>
    <w:multiLevelType w:val="multilevel"/>
    <w:tmpl w:val="E84A0424"/>
    <w:lvl w:ilvl="0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31" w15:restartNumberingAfterBreak="0">
    <w:nsid w:val="5ECC7F89"/>
    <w:multiLevelType w:val="multilevel"/>
    <w:tmpl w:val="81E48ACE"/>
    <w:lvl w:ilvl="0">
      <w:start w:val="1"/>
      <w:numFmt w:val="decimal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2" w15:restartNumberingAfterBreak="0">
    <w:nsid w:val="5FEC188A"/>
    <w:multiLevelType w:val="multilevel"/>
    <w:tmpl w:val="5E426782"/>
    <w:lvl w:ilvl="0">
      <w:start w:val="1"/>
      <w:numFmt w:val="bullet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33" w15:restartNumberingAfterBreak="0">
    <w:nsid w:val="65A77F19"/>
    <w:multiLevelType w:val="multilevel"/>
    <w:tmpl w:val="2AECF202"/>
    <w:numStyleLink w:val="list-vinkaan"/>
  </w:abstractNum>
  <w:abstractNum w:abstractNumId="34" w15:restartNumberingAfterBreak="0">
    <w:nsid w:val="68AD76B8"/>
    <w:multiLevelType w:val="multilevel"/>
    <w:tmpl w:val="EB2A3BA0"/>
    <w:styleLink w:val="list-cijfers"/>
    <w:lvl w:ilvl="0">
      <w:start w:val="1"/>
      <w:numFmt w:val="decimal"/>
      <w:pStyle w:val="opsomming-cijfersjustitie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"/>
      <w:lvlJc w:val="left"/>
      <w:pPr>
        <w:ind w:left="3629" w:hanging="451"/>
      </w:pPr>
      <w:rPr>
        <w:rFonts w:hint="default"/>
      </w:rPr>
    </w:lvl>
    <w:lvl w:ilvl="8">
      <w:start w:val="1"/>
      <w:numFmt w:val="lowerRoman"/>
      <w:lvlText w:val="%9"/>
      <w:lvlJc w:val="left"/>
      <w:pPr>
        <w:ind w:left="4082" w:hanging="453"/>
      </w:pPr>
      <w:rPr>
        <w:rFonts w:hint="default"/>
      </w:rPr>
    </w:lvl>
  </w:abstractNum>
  <w:abstractNum w:abstractNumId="35" w15:restartNumberingAfterBreak="0">
    <w:nsid w:val="69343E40"/>
    <w:multiLevelType w:val="hybridMultilevel"/>
    <w:tmpl w:val="BC2A17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8741E"/>
    <w:multiLevelType w:val="multilevel"/>
    <w:tmpl w:val="C340002C"/>
    <w:numStyleLink w:val="list-vinkuit"/>
  </w:abstractNum>
  <w:abstractNum w:abstractNumId="37" w15:restartNumberingAfterBreak="0">
    <w:nsid w:val="7F4841C7"/>
    <w:multiLevelType w:val="multilevel"/>
    <w:tmpl w:val="15BE652E"/>
    <w:lvl w:ilvl="0">
      <w:start w:val="1"/>
      <w:numFmt w:val="lowerLetter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29"/>
  </w:num>
  <w:num w:numId="14">
    <w:abstractNumId w:val="18"/>
  </w:num>
  <w:num w:numId="15">
    <w:abstractNumId w:val="22"/>
  </w:num>
  <w:num w:numId="16">
    <w:abstractNumId w:val="31"/>
  </w:num>
  <w:num w:numId="17">
    <w:abstractNumId w:val="26"/>
  </w:num>
  <w:num w:numId="18">
    <w:abstractNumId w:val="30"/>
  </w:num>
  <w:num w:numId="19">
    <w:abstractNumId w:val="25"/>
  </w:num>
  <w:num w:numId="20">
    <w:abstractNumId w:val="11"/>
  </w:num>
  <w:num w:numId="21">
    <w:abstractNumId w:val="32"/>
  </w:num>
  <w:num w:numId="22">
    <w:abstractNumId w:val="14"/>
  </w:num>
  <w:num w:numId="23">
    <w:abstractNumId w:val="9"/>
  </w:num>
  <w:num w:numId="24">
    <w:abstractNumId w:val="37"/>
  </w:num>
  <w:num w:numId="25">
    <w:abstractNumId w:val="22"/>
  </w:num>
  <w:num w:numId="26">
    <w:abstractNumId w:val="31"/>
  </w:num>
  <w:num w:numId="27">
    <w:abstractNumId w:val="37"/>
  </w:num>
  <w:num w:numId="28">
    <w:abstractNumId w:val="30"/>
  </w:num>
  <w:num w:numId="29">
    <w:abstractNumId w:val="32"/>
  </w:num>
  <w:num w:numId="30">
    <w:abstractNumId w:val="14"/>
  </w:num>
  <w:num w:numId="31">
    <w:abstractNumId w:val="19"/>
  </w:num>
  <w:num w:numId="32">
    <w:abstractNumId w:val="19"/>
  </w:num>
  <w:num w:numId="33">
    <w:abstractNumId w:val="19"/>
  </w:num>
  <w:num w:numId="34">
    <w:abstractNumId w:val="28"/>
  </w:num>
  <w:num w:numId="35">
    <w:abstractNumId w:val="34"/>
  </w:num>
  <w:num w:numId="36">
    <w:abstractNumId w:val="19"/>
  </w:num>
  <w:num w:numId="37">
    <w:abstractNumId w:val="16"/>
  </w:num>
  <w:num w:numId="38">
    <w:abstractNumId w:val="17"/>
  </w:num>
  <w:num w:numId="39">
    <w:abstractNumId w:val="10"/>
  </w:num>
  <w:num w:numId="40">
    <w:abstractNumId w:val="27"/>
  </w:num>
  <w:num w:numId="41">
    <w:abstractNumId w:val="20"/>
  </w:num>
  <w:num w:numId="42">
    <w:abstractNumId w:val="34"/>
  </w:num>
  <w:num w:numId="43">
    <w:abstractNumId w:val="16"/>
  </w:num>
  <w:num w:numId="44">
    <w:abstractNumId w:val="24"/>
  </w:num>
  <w:num w:numId="45">
    <w:abstractNumId w:val="33"/>
  </w:num>
  <w:num w:numId="46">
    <w:abstractNumId w:val="36"/>
  </w:num>
  <w:num w:numId="47">
    <w:abstractNumId w:val="21"/>
  </w:num>
  <w:num w:numId="48">
    <w:abstractNumId w:val="23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227"/>
  <w:hyphenationZone w:val="425"/>
  <w:characterSpacingControl w:val="doNotCompress"/>
  <w:hdrShapeDefaults>
    <o:shapedefaults v:ext="edit" spidmax="58369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res" w:val="Aan de voorzitter van de Tweede Kamer der Staten Generaal_x000d_postbus 20018 _x000d_2500 EA  Den Haag"/>
    <w:docVar w:name="Carma DocSys~CanReopen" w:val="1"/>
    <w:docVar w:name="Carma DocSys~XML" w:val="&lt;?xml version=&quot;1.0&quot;?&gt;_x000d__x000a_&lt;data country-code=&quot;31&quot; customer=&quot;minjus&quot; engine-version=&quot;3.16.0&quot; existing=&quot;K%3A%5CBKB%5C2.%20Begrotingsuitvoering%5C2020%5C6.%20Nota%20van%20Wijziging%5Ckst-35570VI-3%20aanbiedingsbrief.docx#Document&quot; lastuser-initials=&quot;LM-B&quot; lastuser-name=&quot;Lindner, M.A. - BD/DFEZ/B&amp;amp;K&quot; model=&quot;brief-2010.xml&quot; profile=&quot;minjus&quot; target=&quot;Microsoft Word&quot; target-build=&quot;16.0.5071&quot; target-version=&quot;16.0&quot;&gt;&lt;brief id=&quot;29b0afd8178e4fe18d5d97a1e513ddad&quot; lcid=&quot;1043&quot; template=&quot;brief-2010.dotm&quot; version=&quot;1.0&quot;&gt;&lt;MAILING disabled=&quot;true&quot; fields=&quot;adres;kix;aanhefdoc;aanhef;groetregel&quot;/&gt;&lt;PAPER first=&quot;voorbedrukt&quot; logo-names=&quot;minjuslint&quot; other=&quot;blanco&quot; when-logo-present=&quot;blanco&quot;/&gt;&lt;referentiegegevens_bk/&gt;&lt;referentiegegevens/&gt;&lt;referentiegegevens_content&gt;&lt;body xmlns:msxsl=&quot;urn:schemas-microsoft-com:xslt&quot; xmlns:docsys=&quot;http://www.b-ware.nl&quot;&gt;&lt;p style=&quot;afzendgegevens-bold&quot;&gt;Directie Financieel-Economische Zaken&lt;/p&gt;&lt;p style=&quot;witregel1&quot;&gt; &lt;/p&gt;&lt;p style=&quot;afzendgegevens&quot;&gt;Turfmarkt 147&lt;/p&gt;&lt;p style=&quot;afzendgegevens&quot;&gt;2511 EX  Den Haag&lt;/p&gt;&lt;p style=&quot;afzendgegevens&quot;&gt;Postbus 20301&lt;/p&gt;&lt;p style=&quot;afzendgegevens&quot;&gt;2500 EH  Den Haag&lt;/p&gt;&lt;p style=&quot;afzendgegevens&quot;&gt;www.rijksoverheid.nl/jenv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&gt;&lt;p style=&quot;groetregel&quot;&gt;Met vriendelijke groet,&lt;/p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&lt;/p&gt;&lt;/td&gt;&lt;td style=&quot;broodtekst&quot;&gt;&lt;/td&gt;&lt;td/&gt;&lt;/tr&gt;&lt;/tbody&gt;&lt;/table&gt;&lt;p style=&quot;in-table&quot;/&gt;&lt;/body&gt;&lt;/ondertekening_content&gt;&lt;toevoegen-model formatted-value=&quot;minuut-2010.xml&quot;/&gt;&lt;chkminuut formatted-value=&quot;1&quot; value=&quot;1&quot;/&gt;&lt;minuut formatted-value=&quot;minuut-2010.xml&quot;/&gt;&lt;ondertekenaar-item formatted-value=&quot;Lindner&quot; value=&quot;1&quot;&gt;&lt;afzender aanhef=&quot;1&quot; country-code=&quot;31&quot; country-id=&quot;NLD&quot; groetregel=&quot;1&quot; name=&quot;Lindner&quot; organisatie=&quot;13&quot; taal=&quot;1043&quot;&gt;&lt;taal id=&quot;1043&quot;/&gt;&lt;taal id=&quot;2057&quot;/&gt;&lt;taal id=&quot;1031&quot;/&gt;&lt;taal id=&quot;1036&quot;/&gt;&lt;taal id=&quot;1034&quot;/&gt;&lt;/afzender&gt;&lt;/ondertekenaar-item&gt;&lt;tweedeondertekenaar-item/&gt;&lt;behandelddoor-item formatted-value=&quot;Lindner&quot; value=&quot;1&quot;&gt;&lt;afzender aanhef=&quot;1&quot; country-code=&quot;31&quot; country-id=&quot;NLD&quot; groetregel=&quot;1&quot; name=&quot;Lindner&quot; organisatie=&quot;13&quot; taal=&quot;1043&quot;&gt;&lt;taal id=&quot;1043&quot;/&gt;&lt;taal id=&quot;2057&quot;/&gt;&lt;taal id=&quot;1031&quot;/&gt;&lt;taal id=&quot;1036&quot;/&gt;&lt;taal id=&quot;1034&quot;/&gt;&lt;/afzender&gt;&lt;/behandelddoor-item&gt;&lt;organisatie-item formatted-value=&quot;DFEZ&quot; value=&quot;13&quot;&gt;&lt;organisatie facebook=&quot;&quot; id=&quot;13&quot; linkedin=&quot;&quot; twitter=&quot;&quot; youtube=&quot;&quot; zoekveld=&quot;DFEZ&quot;&gt;&lt;taal baadres=&quot;Turfmarkt 147&quot; banknaam=&quot;&quot; banknummer=&quot;&quot; baplaats=&quot;La Haye&quot; bapostcode=&quot;2511 DP&quot; bezoekadres=&quot;Bezoekadres\nTurfmarkt 147\n2511 DP La Haye\nTelefoon +31 70 370 79 11\nFax +31 70 370 79 04\nwww.rijksoverheid.nl/venj&quot; bic=&quot;&quot; email=&quot;&quot; faxnummer=&quot;+31 70 370 79 04&quot; iban=&quot;&quot; id=&quot;1036&quot; infonummer=&quot;&quot; instructies=&quot;Prière de mentionner dans toute correspondance la date et notre référence. Prière de ne traiter qu'une seule affaire par lettre.&quot; kleuren=&quot;lichtblauw&quot; koptekst=&quot;\nDirection des Afiaires économiques et financières\n&quot; land=&quot;Pays-Bas&quot; logo=&quot;RO_J&quot; naamdirectie=&quot;&quot; naamdirectoraatgeneraal=&quot;Direction des Afiaires économiques et financières&quot; naamgebouw=&quot;&quot; omschrijving=&quot;DFEZ&quot; paadres=&quot;20301&quot; paplaats=&quot;La Haye&quot; papostcode=&quot;2500 EH&quot; payoff=&quot;&quot; postadres=&quot;Postadres:\nPostbus 20301,\n2500 EH La Haye&quot; taal=&quot;1036&quot; telefoonnummer=&quot;+31 70 370 79 11&quot; vrij1=&quot;&quot; vrij2=&quot;&quot; vrij3=&quot;&quot; vrij4=&quot;&quot; vrij5=&quot;&quot; vrij6=&quot;&quot; vrij7=&quot;&quot; vrij8=&quot;&quot; vrijkopje=&quot;&quot; website=&quot;www.rijksoverheid.nl/venj&quot; zoekveld=&quot;DFEZ&quot;/&gt;&lt;taal baadres=&quot;Turfmarkt 147&quot; banknaam=&quot;&quot; banknummer=&quot;&quot; baplaats=&quot;La Haya&quot; bapostcode=&quot;2511 DP&quot; bezoekadres=&quot;Bezoekadres\nTurfmarkt 147\n2511 DP La Haya\nTelefoon +31 70 370 39 11\nFax +31 70 370 79 04\nwww.rijksoverheid.nl/venj&quot; bic=&quot;&quot; email=&quot;&quot; faxnummer=&quot;+31 70 370 79 04&quot; iban=&quot;&quot; id=&quot;1034&quot; infonummer=&quot;&quot; instructies=&quot;En su eventual contestación, por favor, indique la fecha y nuestro número de referencia. Le rogamos en cada carta trate un solo asunto.&quot; kleuren=&quot;lichtblauw&quot; koptekst=&quot;\nDirección de Asuntos Económicos y Financieros\n&quot; land=&quot;Países Bajos&quot; logo=&quot;RO_J&quot; naamdirectie=&quot;&quot; naamdirectoraatgeneraal=&quot;Dirección de Asuntos Económicos y Financieros&quot; naamgebouw=&quot;&quot; omschrijving=&quot;DFEZ&quot; paadres=&quot;20301&quot; paplaats=&quot;La Haya&quot; papostcode=&quot;2500 EH&quot; payoff=&quot;&quot; postadres=&quot;Postadres:\nPostbus 20301,\n2500 EH La Haya&quot; taal=&quot;1034&quot; telefoonnummer=&quot;+31 70 370 39 11&quot; vrij1=&quot;&quot; vrij2=&quot;&quot; vrij3=&quot;&quot; vrij4=&quot;&quot; vrij5=&quot;&quot; vrij6=&quot;&quot; vrij7=&quot;&quot; vrij8=&quot;&quot; vrijkopje=&quot;&quot; website=&quot;www.rijksoverheid.nl/venj&quot; zoekveld=&quot;DFEZ&quot;/&gt;&lt;taal baadres=&quot;Turfmarkt 147&quot; banknaam=&quot;&quot; banknummer=&quot;&quot; baplaats=&quot;The Hague&quot; bapostcode=&quot;2511 DP&quot; bezoekadres=&quot;Bezoekadres\nTurfmarkt 147\n2511 DP The Hague\nTelefoon +31 70 370 79 11\nFax +31 70 370 79 04\nwww.rijksoverheid.nl/venj&quot; bic=&quot;&quot; email=&quot;&quot; faxnummer=&quot;+31 70 370 79 04&quot; iban=&quot;&quot; id=&quot;2057&quot; infonummer=&quot;&quot; instructies=&quot;Please quote date of letter and our ref. when replying. Do not raise more than one subject per letter.&quot; kleuren=&quot;lichtblauw&quot; koptekst=&quot;\nFinancial and Economic Affairs Department\n&quot; land=&quot;The Netherlands&quot; logo=&quot;RO_J&quot; naamdirectie=&quot;&quot; naamdirectoraatgeneraal=&quot;Financial and Economic Affairs Department&quot; naamgebouw=&quot;&quot; omschrijving=&quot;DFEZ&quot; paadres=&quot;20301&quot; paplaats=&quot;The Hague&quot; papostcode=&quot;2500 EH&quot; payoff=&quot;Voor een veilige en rechtvaardige samenleving&quot; postadres=&quot;Postadres:\nPostbus 20301,\n2500 EH The Hague&quot; taal=&quot;2057&quot; telefoonnummer=&quot;+31 70 370 79 11&quot; vrij1=&quot;&quot; vrij2=&quot;&quot; vrij3=&quot;&quot; vrij4=&quot;&quot; vrij5=&quot;&quot; vrij6=&quot;&quot; vrij7=&quot;&quot; vrij8=&quot;&quot; vrijkopje=&quot;&quot; website=&quot;www.rijksoverheid.nl/venj&quot; zoekveld=&quot;DFEZ&quot;/&gt;&lt;taal baadres=&quot;Turfmarkt 147&quot; banknaam=&quot;&quot; banknummer=&quot;&quot; baplaats=&quot;Den Haag&quot; bapostcode=&quot;2511 EX&quot; bezoekadres=&quot;Bezoekadres\nTurfmarkt 147\n2511 EX Den Haag\nTelefoon 070 370 79 11\nFax 070 370 79 04\nwww.rijksoverheid.nl/jenv&quot; bic=&quot;&quot; email=&quot;&quot; faxnummer=&quot;070 370 79 04&quot; iban=&quot;&quot; id=&quot;1043&quot; infonummer=&quot;&quot; instructies=&quot;Bij beantwoording de datum en ons kenmerk vermelden. Wilt u slechts één zaak in uw brief behandelen.&quot; kleuren=&quot;alles&quot; koptekst=&quot;\nDirectie Financieel-Economische Zaken\n&quot; land=&quot;Nederland&quot; logo=&quot;RO_J&quot; naamdirectie=&quot;&quot; naamdirectoraatgeneraal=&quot;Directie Financieel-Economische Zaken&quot; naamgebouw=&quot;&quot; omschrijving=&quot;DFEZ&quot; paadres=&quot;20301&quot; paplaats=&quot;Den Haag&quot; papostcode=&quot;2500 EH&quot; payoff=&quot;Voor een veilige en rechtvaardige samenleving&quot; postadres=&quot;Postadres:\nPostbus 20301,\n2500 EH Den Haag&quot; taal=&quot;1043&quot; telefoonnummer=&quot;070 370 79 11&quot; vrij1=&quot;&quot; vrij2=&quot;&quot; vrij3=&quot;&quot; vrij4=&quot;&quot; vrij5=&quot;&quot; vrij6=&quot;&quot; vrij7=&quot;&quot; vrij8=&quot;&quot; vrijkopje=&quot;&quot; website=&quot;www.rijksoverheid.nl/jenv&quot; zoekveld=&quot;DFEZ&quot;/&gt;&lt;taal baadres=&quot;Turfmarkt 147&quot; banknaam=&quot;&quot; banknummer=&quot;&quot; baplaats=&quot;Den Haag&quot; bapostcode=&quot;2511 DP&quot; bezoekadres=&quot;Bezoekadres\nTurfmarkt 147\n2511 DP Den Haag\nTelefoon +31 70 370 39 11\nFax +31 70 370 79 04\nwww.rijksoverheid.nl/venj&quot; bic=&quot;&quot; email=&quot;&quot; faxnummer=&quot;+31 70 370 79 04&quot; iban=&quot;&quot; id=&quot;1031&quot; infonummer=&quot;&quot; instructies=&quot;Antwortt bitte Datum und unser Zeichen angeben. Bitte pro Zuschrift nur eine Angelegenheit behandeln.&quot; kleuren=&quot;lichtblauw&quot; koptekst=&quot;\nDirektion Finanz- und Witschaftsangelegenheiten\n&quot; land=&quot;Niederlande&quot; logo=&quot;RO_J&quot; naamdirectie=&quot;&quot; naamdirectoraatgeneraal=&quot;Direktion Finanz- und Witschaftsangelegenheiten&quot; naamgebouw=&quot;&quot; omschrijving=&quot;DFEZ&quot; paadres=&quot;20301&quot; paplaats=&quot;Den Haag&quot; papostcode=&quot;2500 EH&quot; payoff=&quot;&quot; postadres=&quot;Postadres:\nPostbus 20301,\n2500 EH Den Haag&quot; taal=&quot;1031&quot; telefoonnummer=&quot;+31 70 370 39 11&quot; vrij1=&quot;&quot; vrij2=&quot;&quot; vrij3=&quot;&quot; vrij4=&quot;&quot; vrij5=&quot;&quot; vrij6=&quot;&quot; vrij7=&quot;&quot; vrij8=&quot;&quot; vrijkopje=&quot;&quot; website=&quot;www.rijksoverheid.nl/venj&quot; zoekveld=&quot;DFEZ&quot;/&gt;&lt;/organisatie&gt;&lt;/organisatie-item&gt;&lt;zaak/&gt;&lt;adres formatted-value=&quot;Aan de voorzitter van de Tweede Kamer der Staten Generaal\npostbus 20018 \n2500 EA  Den Haag&quot;&gt;&lt;address city=&quot;Den Haag&quot; country-code=&quot;31&quot; country-id=&quot;NLD&quot; housenr=&quot;&quot; omitted-country=&quot;Nederland&quot; street=&quot;postbus 20018&quot; zipcode=&quot;2500 EA&quot;&gt;&lt;to&gt;Aan de voorzitter van de Tweede Kamer der Staten Generaal&lt;/to&gt;&lt;/address&gt;&lt;/adres&gt;&lt;kix formatted-value=&quot;&quot; value=&quot;&quot;/&gt;&lt;mailing-aan formatted-value=&quot;&quot;/&gt;&lt;minjuslint formatted-value=&quot;&quot;/&gt;&lt;chklogo value=&quot;0&quot;/&gt;&lt;documentsubtype formatted-value=&quot;Brief&quot;/&gt;&lt;documenttitel formatted-value=&quot;Brief - Nota van wijziging ontwerpbegroting 2021&quot;/&gt;&lt;heropend value=&quot;false&quot;/&gt;&lt;vorm value=&quot;Digitaal&quot;/&gt;&lt;ZaakLocatie/&gt;&lt;zaakkenmerk/&gt;&lt;zaaktitel/&gt;&lt;fn_geaddresseerde formatted-value=&quot;Aan de voorzitter van de Tweede Kamer der Staten Generaal&quot;/&gt;&lt;fn_adres formatted-value=&quot;postbus 20018&quot;/&gt;&lt;fn_postcode formatted-value=&quot;2500 EA&quot; value=&quot;2500 EA&quot;/&gt;&lt;fn_plaats formatted-value=&quot;Den Haag&quot; value=&quot;Den Haag&quot;/&gt;&lt;fn_land formatted-value=&quot;Nederland&quot;/&gt;&lt;drager formatted-value=&quot;Document&quot;/&gt;&lt;documentclass formatted-value=&quot;Brief&quot; value=&quot;Brief&quot;/&gt;&lt;baadres formatted-value=&quot;Turfmarkt 147&quot; value=&quot;Turfmarkt 147&quot;/&gt;&lt;bapostcode formatted-value=&quot;2511 EX&quot; value=&quot;2511 EX&quot;/&gt;&lt;baplaats formatted-value=&quot;Den Haag&quot; value=&quot;Den Haag&quot;/&gt;&lt;paadres formatted-value=&quot;20301&quot; value=&quot;20301&quot;/&gt;&lt;papostcode formatted-value=&quot;2500 EH&quot; value=&quot;2500 EH&quot;/&gt;&lt;paplaats formatted-value=&quot;Den Haag&quot; value=&quot;Den Haag&quot;/&gt;&lt;banknaam formatted-value=&quot;&quot; value=&quot;&quot;/&gt;&lt;banknummer formatted-value=&quot;&quot; value=&quot;&quot;/&gt;&lt;rekeningnr formatted-value=&quot;&quot;/&gt;&lt;bic formatted-value=&quot;&quot; value=&quot;&quot;/&gt;&lt;iban formatted-value=&quot;&quot; value=&quot;&quot;/&gt;&lt;website formatted-value=&quot;www.rijksoverheid.nl/jenv&quot; value=&quot;www.rijksoverheid.nl/jenv&quot;/&gt;&lt;faxnummer formatted-value=&quot;&quot; value=&quot;&quot;&gt;&lt;phonenumber country-code=&quot;31&quot; number=&quot;&quot;/&gt;&lt;/faxnummer&gt;&lt;faxorganisatie formatted-value=&quot;070 370 79 04&quot; value=&quot;070 370 79 04&quot;&gt;&lt;phonenumber country-code=&quot;31&quot; number=&quot;070 370 79 04&quot;/&gt;&lt;/faxorganisatie&gt;&lt;telorganisatie formatted-value=&quot;070 370 79 11&quot; value=&quot;070 370 79 11&quot;&gt;&lt;phonenumber country-code=&quot;31&quot; number=&quot;070 370 79 11&quot;/&gt;&lt;/telorganisatie&gt;&lt;doorkiesnummer formatted-value=&quot;&quot; value=&quot;&quot;&gt;&lt;phonenumber/&gt;&lt;/doorkiesnummer&gt;&lt;mobiel formatted-value=&quot;&quot; value=&quot;&quot;&gt;&lt;phonenumber/&gt;&lt;/mobiel&gt;&lt;chk_infonummer/&gt;&lt;infonummer formatted-value=&quot;&quot; value=&quot;&quot;&gt;&lt;phonenumber country-code=&quot;31&quot; number=&quot;&quot;/&gt;&lt;/infonummer&gt;&lt;emailorganisatie formatted-value=&quot;&quot; value=&quot;&quot;/&gt;&lt;clausule formatted-value=&quot;Bij beantwoording de datum en ons kenmerk vermelden. Wilt u slechts één zaak in uw brief behandelen.&quot; value=&quot;Bij beantwoording de datum en ons kenmerk vermelden. Wilt u slechts één zaak in uw brief behandelen.&quot;/&gt;&lt;contactpersoon formatted-value=&quot;&quot;/&gt;&lt;email formatted-value=&quot;&quot;/&gt;&lt;functie formatted-value=&quot;&quot;/&gt;&lt;retouradres formatted-value=&quot;&amp;gt; Retouradres Postbus 20301 2500 EH  Den Haag&quot;/&gt;&lt;directoraat formatted-value=&quot;Directie Financieel-Economische Zaken&quot; value=&quot;Directie Financieel-Economische Zaken&quot;/&gt;&lt;directoraatvolg formatted-value=&quot;Directie Financieel-Economische Zaken&quot;/&gt;&lt;directoraatnaam formatted-value=&quot;&quot; value=&quot;&quot;/&gt;&lt;directoraatnaamvolg formatted-value=&quot;&quot;/&gt;&lt;onderdeel formatted-value=&quot;&quot; value=&quot;&quot;/&gt;&lt;digionderdeel formatted-value=&quot;&quot; value=&quot;&quot;/&gt;&lt;onderdeelvolg formatted-value=&quot;&quot;/&gt;&lt;directieregel formatted-value=&quot; \n&quot;/&gt;&lt;datum formatted-value=&quot;1 november 2018&quot; value=&quot;2018-11-01T00:00:00&quot;/&gt;&lt;onskenmerk format-disabled=&quot;true&quot; formatted-value=&quot;2748880&quot; value=&quot;2748880&quot;/&gt;&lt;uwkenmerk formatted-value=&quot;&quot;/&gt;&lt;onderwerp format-disabled=&quot;true&quot; formatted-value=&quot;Nota van wijziging ontwerpbegroting 2021&quot; value=&quot;Nota van wijziging ontwerpbegroting 2021&quot;/&gt;&lt;bijlage formatted-value=&quot;&quot;/&gt;&lt;projectnaam/&gt;&lt;kopieaan/&gt;&lt;namensdeze/&gt;&lt;rubricering formatted-value=&quot;&quot;/&gt;&lt;rubriceringvolg formatted-value=&quot;&quot;/&gt;&lt;digijust formatted-value=&quot;0&quot; 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\nGeachte heer/mevrouw,\n&quot;/&gt;&lt;vrijkopje formatted-value=&quot;&quot; 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formatted-value=&quot;LIMM_NAAM&quot; value=&quot;LIMM_NAAM&quot;/&gt;&lt;std_lu-eind-datum formatted-value=&quot;LU_EIND_DATUM&quot; value=&quot;LU_EIND_DATUM&quot;/&gt;&lt;std_lu-start-datum formatted-value=&quot;LU_START_DATUM&quot; value=&quot;LU_START_DATUM&quot;/&gt;&lt;std_lu-usr1 formatted-value=&quot;LU_USR1&quot; value=&quot;LU_USR1&quot;/&gt;&lt;std_lu-usr2 formatted-value=&quot;LU_USR2&quot; value=&quot;LU_USR2&quot;/&gt;&lt;std_lu-usr3 formatted-value=&quot;LU_USR3&quot; value=&quot;LU_USR3&quot;/&gt;&lt;std_lu-usr4 formatted-value=&quot;LU_USR4&quot; value=&quot;LU_USR4&quot;/&gt;&lt;std_lu-usr5 formatted-value=&quot;LU_USR5&quot; value=&quot;LU_USR5&quot;/&gt;&lt;std_lu-naam formatted-value=&quot;LU_NAAM&quot; value=&quot;LU_NAAM&quot;/&gt;&lt;std_oc-naam formatted-value=&quot;OC_NAAM&quot; value=&quot;OC_NAAM&quot;/&gt;&lt;std_oulo-naam1 formatted-value=&quot;OULO_NAAM1&quot; value=&quot;OULO_NAAM1&quot;/&gt;&lt;std_oulo-naam2 formatted-value=&quot;OULO_NAAM2&quot; value=&quot;OULO_NAAM2&quot;/&gt;&lt;std_oulo-telefoonnr formatted-value=&quot;OULO_TELEFOONNR&quot; value=&quot;OULO_TELEFOONNR&quot;/&gt;&lt;std_oulo-vestadres formatted-value=&quot;OULO_VESTADRES&quot; value=&quot;OULO_VESTADRES&quot;/&gt;&lt;std_oulo-vestplaats formatted-value=&quot;OULO_VESTPLAATS&quot; value=&quot;OULO_VESTPLAATS&quot;/&gt;&lt;std_gp-usr4 formatted-value=&quot;GP_USR4&quot; value=&quot;GP_USR4&quot;/&gt;&lt;std_gp-functie formatted-value=&quot;GP_FUNCTIE&quot; value=&quot;GP_FUNCTIE&quot;/&gt;&lt;std_gp-k5calc-tav formatted-value=&quot;GP_K5CALC_TAV&quot; value=&quot;GP_K5CALC_TAV&quot;/&gt;&lt;std_bgp-roepnaam formatted-value=&quot;BGP_ROEPNAAM&quot; value=&quot;BGP_ROEPNAAM&quot;/&gt;&lt;std_bgp-achternaam formatted-value=&quot;BGP_ACHTERNAAM&quot; value=&quot;BGP_ACHTERNAAM&quot;/&gt;&lt;std_bgp-telefoondoorkies formatted-value=&quot;BGP_TELEFOONDOORKIES&quot; value=&quot;BGP_TELEFOONDOORKIES&quot;/&gt;&lt;std_bgp-email-zaak formatted-value=&quot;BGP_EMAIL_ZAAK&quot; value=&quot;BGP_EMAIL_ZAAK&quot;/&gt;&lt;std_ou-usr1 formatted-value=&quot;OU_USR1&quot; value=&quot;OU_USR1&quot;/&gt;&lt;std_ou-usr2 formatted-value=&quot;OU_USR2&quot; value=&quot;OU_USR2&quot;/&gt;&lt;std_ou-usr3 formatted-value=&quot;OU_USR3&quot; value=&quot;OU_USR3&quot;/&gt;&lt;std_ou-usr4 formatted-value=&quot;OU_USR4&quot; value=&quot;OU_USR4&quot;/&gt;&lt;std_ou-usr5 formatted-value=&quot;OU_USR5&quot; value=&quot;OU_USR5&quot;/&gt;&lt;std_ou-usr6 formatted-value=&quot;OU_USR6&quot; value=&quot;OU_USR6&quot;/&gt;&lt;std_ou-usr9 formatted-value=&quot;OU_USR9&quot; value=&quot;OU_USR9&quot;/&gt;&lt;std_ou-startdatum formatted-value=&quot;OU_STARTDATUM&quot; value=&quot;OU_STARTDATUM&quot;/&gt;&lt;std_de-mentor-als-coach formatted-value=&quot;de mentor als coach&quot; value=&quot;de mentor als coach&quot;/&gt;&lt;std_autofinish value=&quot;0&quot;/&gt;&lt;std_autoprint value=&quot;0&quot;/&gt;&lt;std_showtab value=&quot;0&quot;/&gt;&lt;aanhef formatted-value=&quot;Geachte heer/mevrouw&quot; output-value=&quot;Geachte heer/mevrouw,&quot; value=&quot;1&quot;/&gt;&lt;groetregel formatted-value=&quot;Met vriendelijke groet&quot; output-value=&quot;Met vriendelijke groet,&quot; value=&quot;1&quot;/&gt;&lt;rubriek formatted-value=&quot; &quot; value=&quot;1&quot;/&gt;&lt;merking formatted-value=&quot; &quot; value=&quot;1&quot;/&gt;&lt;lst_aantbijlagen formatted-value=&quot;Geen&quot; value=&quot;Geen&quot;/&gt;&lt;euslogan-txt/&gt;&lt;lsttaal/&gt;&lt;documenttype formatted-value=&quot;Uitgaand&quot; value=&quot;Uitgaand&quot;/&gt;&lt;docstatus formatted-value=&quot;Informeel concept&quot; value=&quot;Informeel concept&quot;/&gt;&lt;doctype formatted-value=&quot;Brief&quot; value=&quot;Brief&quot;/&gt;&lt;_projectnaam formatted-value=&quot;Projectnaam&quot; value=&quot;Projectnaam&quot;/&gt;&lt;_contactpersoon formatted-value=&quot;Contactpersoon&quot; value=&quot;Contactpersoon&quot;/&gt;&lt;_datum formatted-value=&quot;Datum&quot; value=&quot;Datum&quot;/&gt;&lt;_onskenmerk formatted-value=&quot;Ons kenmerk\n&quot;/&gt;&lt;_onskenmerk-txt formatted-value=&quot;Ons kenmerk&quot; value=&quot;Ons kenmerk&quot;/&gt;&lt;_uwkenmerk formatted-value=&quot;Uw kenmerk&quot; value=&quot;Uw kenmerk&quot;/&gt;&lt;_onderwerp formatted-value=&quot;Onderwerp&quot; value=&quot;Onderwerp&quot;/&gt;&lt;_namensdeze formatted-value=&quot;Namens deze,&quot; value=&quot;Namens deze,&quot;/&gt;&lt;_pagina formatted-value=&quot;Pagina&quot; value=&quot;Pagina&quot;/&gt;&lt;_van formatted-value=&quot;van&quot; value=&quot;van&quot;/&gt;&lt;_bijlagen formatted-value=&quot;Bijlagen&quot; value=&quot;Bijlagen&quot;/&gt;&lt;_t formatted-value=&quot;T  &quot; value=&quot;T  &quot;/&gt;&lt;_f formatted-value=&quot;F  &quot; value=&quot;F  &quot;/&gt;&lt;_m formatted-value=&quot;M  &quot; value=&quot;M  &quot;/&gt;&lt;_i formatted-value=&quot;I  &quot; value=&quot;I  &quot;/&gt;&lt;_retouradres formatted-value=&quot;&amp;gt; Retouradres&quot; value=&quot;&amp;gt; Retouradres&quot;/&gt;&lt;_postbus formatted-value=&quot;Postbus&quot; value=&quot;Postbus&quot;/&gt;&lt;_kopieaan formatted-value=&quot;Kopie aan&quot; value=&quot;Kopie aan&quot;/&gt;&lt;_bijlagen-content formatted-value=&quot;Bijlage(n)&quot; value=&quot;Bijlage(n)&quot;/&gt;&lt;_bic formatted-value=&quot;BIC&quot; value=&quot;BIC&quot;/&gt;&lt;_iban formatted-value=&quot;IBAN&quot; value=&quot;IBAN&quot;/&gt;&lt;/brief&gt;&lt;/data&gt;_x000d__x000a_"/>
    <w:docVar w:name="clausule" w:val="Bij beantwoording de datum en ons kenmerk vermelden. Wilt u slechts één zaak in uw brief behandelen."/>
  </w:docVars>
  <w:rsids>
    <w:rsidRoot w:val="003246E2"/>
    <w:rsid w:val="000129A4"/>
    <w:rsid w:val="00017D9D"/>
    <w:rsid w:val="0002361E"/>
    <w:rsid w:val="000E4FC7"/>
    <w:rsid w:val="001577A5"/>
    <w:rsid w:val="001811E6"/>
    <w:rsid w:val="001834D5"/>
    <w:rsid w:val="001B5B02"/>
    <w:rsid w:val="001B5C73"/>
    <w:rsid w:val="002204AB"/>
    <w:rsid w:val="00226105"/>
    <w:rsid w:val="002D0A76"/>
    <w:rsid w:val="003246E2"/>
    <w:rsid w:val="00330477"/>
    <w:rsid w:val="0033791F"/>
    <w:rsid w:val="003907B1"/>
    <w:rsid w:val="0039499D"/>
    <w:rsid w:val="003B7143"/>
    <w:rsid w:val="003E7EFD"/>
    <w:rsid w:val="0040796D"/>
    <w:rsid w:val="00464456"/>
    <w:rsid w:val="005127A2"/>
    <w:rsid w:val="005B585C"/>
    <w:rsid w:val="00652887"/>
    <w:rsid w:val="00655041"/>
    <w:rsid w:val="00666B4A"/>
    <w:rsid w:val="00690E82"/>
    <w:rsid w:val="006B62CE"/>
    <w:rsid w:val="00794445"/>
    <w:rsid w:val="007A12C9"/>
    <w:rsid w:val="00882446"/>
    <w:rsid w:val="0089073C"/>
    <w:rsid w:val="008A7B34"/>
    <w:rsid w:val="008C657D"/>
    <w:rsid w:val="008E1367"/>
    <w:rsid w:val="00930BE4"/>
    <w:rsid w:val="00991ED4"/>
    <w:rsid w:val="00994F12"/>
    <w:rsid w:val="009B09F2"/>
    <w:rsid w:val="00A27292"/>
    <w:rsid w:val="00A356EC"/>
    <w:rsid w:val="00A7587E"/>
    <w:rsid w:val="00A9118A"/>
    <w:rsid w:val="00B07A5A"/>
    <w:rsid w:val="00B2078A"/>
    <w:rsid w:val="00B46C81"/>
    <w:rsid w:val="00C22108"/>
    <w:rsid w:val="00C27103"/>
    <w:rsid w:val="00C52172"/>
    <w:rsid w:val="00C530C1"/>
    <w:rsid w:val="00CA4991"/>
    <w:rsid w:val="00CC3E4D"/>
    <w:rsid w:val="00D2034F"/>
    <w:rsid w:val="00D302B1"/>
    <w:rsid w:val="00D54559"/>
    <w:rsid w:val="00DD1C86"/>
    <w:rsid w:val="00E054F2"/>
    <w:rsid w:val="00E3109B"/>
    <w:rsid w:val="00E46F34"/>
    <w:rsid w:val="00E952AC"/>
    <w:rsid w:val="00EF4D1E"/>
    <w:rsid w:val="00F46B14"/>
    <w:rsid w:val="00F60DEA"/>
    <w:rsid w:val="00F70F89"/>
    <w:rsid w:val="00F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,"/>
  <w:listSeparator w:val=";"/>
  <w14:docId w14:val="7CF09D93"/>
  <w15:docId w15:val="{953B3AC9-D750-4FB2-89F4-BE22FC10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9B09F2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broodtekst"/>
    <w:next w:val="Standaard"/>
    <w:rsid w:val="00B46C8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rsid w:val="00B46C8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rsid w:val="00B46C8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qFormat/>
    <w:rsid w:val="00B46C81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rsid w:val="00B46C81"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rsid w:val="00B46C81"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rsid w:val="00B46C81"/>
    <w:rPr>
      <w:color w:val="800080"/>
      <w:u w:val="single"/>
    </w:rPr>
  </w:style>
  <w:style w:type="paragraph" w:customStyle="1" w:styleId="Huisstijl-Adres">
    <w:name w:val="Huisstijl-Adres"/>
    <w:basedOn w:val="broodtekst"/>
    <w:rsid w:val="00B46C81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rsid w:val="00B46C81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sid w:val="00B46C81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rsid w:val="00B46C81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rsid w:val="00B46C81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B46C81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sid w:val="00B46C81"/>
    <w:rPr>
      <w:noProof/>
    </w:rPr>
  </w:style>
  <w:style w:type="character" w:styleId="Hyperlink">
    <w:name w:val="Hyperlink"/>
    <w:basedOn w:val="Standaardalinea-lettertype"/>
    <w:rsid w:val="00B46C81"/>
    <w:rPr>
      <w:color w:val="0000FF"/>
      <w:u w:val="single"/>
    </w:rPr>
  </w:style>
  <w:style w:type="paragraph" w:customStyle="1" w:styleId="Huisstijl-Retouradres">
    <w:name w:val="Huisstijl-Retouradres"/>
    <w:basedOn w:val="broodtekst"/>
    <w:rsid w:val="00B46C81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rsid w:val="00B46C81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rsid w:val="00B46C81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sid w:val="00B46C81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rsid w:val="00B46C81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rsid w:val="00B46C81"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sid w:val="00B46C81"/>
    <w:rPr>
      <w:rFonts w:ascii="RO VenW" w:hAnsi="RO VenW"/>
      <w:sz w:val="220"/>
    </w:rPr>
  </w:style>
  <w:style w:type="paragraph" w:customStyle="1" w:styleId="kop1-justitie">
    <w:name w:val="kop1-justitie"/>
    <w:basedOn w:val="broodtekst"/>
    <w:next w:val="broodtekst"/>
    <w:rsid w:val="00B07A5A"/>
    <w:pPr>
      <w:numPr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30"/>
    </w:rPr>
  </w:style>
  <w:style w:type="paragraph" w:styleId="Bijschrift">
    <w:name w:val="caption"/>
    <w:basedOn w:val="Standaard"/>
    <w:next w:val="Standaard"/>
    <w:rsid w:val="00B46C81"/>
    <w:pPr>
      <w:spacing w:before="120" w:after="120"/>
    </w:pPr>
    <w:rPr>
      <w:b/>
      <w:bCs/>
      <w:sz w:val="20"/>
      <w:szCs w:val="20"/>
    </w:rPr>
  </w:style>
  <w:style w:type="paragraph" w:customStyle="1" w:styleId="kop2-justitie">
    <w:name w:val="kop2-justitie"/>
    <w:basedOn w:val="broodtekst"/>
    <w:next w:val="broodtekst"/>
    <w:rsid w:val="00B07A5A"/>
    <w:pPr>
      <w:numPr>
        <w:ilvl w:val="1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datumonderwerp">
    <w:name w:val="datumonderwerp"/>
    <w:basedOn w:val="broodtekst"/>
    <w:rsid w:val="00B46C81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rsid w:val="00B46C81"/>
  </w:style>
  <w:style w:type="paragraph" w:customStyle="1" w:styleId="afzendkopje">
    <w:name w:val="afzendkopje"/>
    <w:basedOn w:val="broodtekst"/>
    <w:rsid w:val="0089073C"/>
    <w:pPr>
      <w:spacing w:line="180" w:lineRule="atLeast"/>
    </w:pPr>
    <w:rPr>
      <w:b/>
      <w:noProof/>
      <w:sz w:val="13"/>
    </w:rPr>
  </w:style>
  <w:style w:type="paragraph" w:customStyle="1" w:styleId="afzendgegevens">
    <w:name w:val="afzend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lijst-nummer1">
    <w:name w:val="lijst-nummer1"/>
    <w:basedOn w:val="broodtekst"/>
    <w:next w:val="broodtekst"/>
    <w:rsid w:val="00B46C81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rsid w:val="0089073C"/>
    <w:pPr>
      <w:spacing w:line="180" w:lineRule="atLeast"/>
    </w:pPr>
    <w:rPr>
      <w:noProof/>
      <w:sz w:val="13"/>
    </w:rPr>
  </w:style>
  <w:style w:type="paragraph" w:customStyle="1" w:styleId="referentiekopjes">
    <w:name w:val="referentiekopjes"/>
    <w:basedOn w:val="broodtekst"/>
    <w:next w:val="referentiegegevens"/>
    <w:rsid w:val="0089073C"/>
    <w:pPr>
      <w:spacing w:line="180" w:lineRule="atLeast"/>
    </w:pPr>
    <w:rPr>
      <w:b/>
      <w:noProof/>
      <w:sz w:val="13"/>
    </w:rPr>
  </w:style>
  <w:style w:type="paragraph" w:customStyle="1" w:styleId="witregel2">
    <w:name w:val="witregel2"/>
    <w:basedOn w:val="broodtekst"/>
    <w:rsid w:val="00B46C81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rsid w:val="00B46C81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sid w:val="00B46C81"/>
    <w:rPr>
      <w:b/>
    </w:rPr>
  </w:style>
  <w:style w:type="paragraph" w:customStyle="1" w:styleId="aanhef">
    <w:name w:val="aanhef"/>
    <w:basedOn w:val="broodtekst"/>
    <w:next w:val="broodtekst"/>
    <w:rsid w:val="00B46C81"/>
    <w:pPr>
      <w:spacing w:after="240"/>
    </w:pPr>
  </w:style>
  <w:style w:type="paragraph" w:customStyle="1" w:styleId="broodtekst-bold">
    <w:name w:val="broodtekst-bold"/>
    <w:basedOn w:val="broodtekst"/>
    <w:next w:val="broodtekst"/>
    <w:uiPriority w:val="1"/>
    <w:qFormat/>
    <w:rsid w:val="00B46C81"/>
    <w:rPr>
      <w:b/>
    </w:rPr>
  </w:style>
  <w:style w:type="paragraph" w:customStyle="1" w:styleId="broodtekst-vet-pagebreak">
    <w:name w:val="broodtekst-vet-pagebreak"/>
    <w:basedOn w:val="broodtekst"/>
    <w:next w:val="broodtekst"/>
    <w:rsid w:val="00B46C81"/>
    <w:pPr>
      <w:pageBreakBefore/>
    </w:pPr>
    <w:rPr>
      <w:b/>
    </w:rPr>
  </w:style>
  <w:style w:type="paragraph" w:customStyle="1" w:styleId="broodtekst-12-vet">
    <w:name w:val="broodtekst-12-vet"/>
    <w:basedOn w:val="broodtekst"/>
    <w:rsid w:val="00B46C81"/>
    <w:rPr>
      <w:b/>
      <w:sz w:val="24"/>
    </w:rPr>
  </w:style>
  <w:style w:type="paragraph" w:customStyle="1" w:styleId="groetregel">
    <w:name w:val="groetregel"/>
    <w:basedOn w:val="broodtekst"/>
    <w:next w:val="broodtekst"/>
    <w:rsid w:val="00B46C81"/>
    <w:pPr>
      <w:spacing w:before="240"/>
    </w:pPr>
  </w:style>
  <w:style w:type="paragraph" w:customStyle="1" w:styleId="in-table">
    <w:name w:val="in-table"/>
    <w:basedOn w:val="broodtekst"/>
    <w:rsid w:val="00B46C81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sid w:val="00B46C81"/>
    <w:rPr>
      <w:rFonts w:ascii="Verdana" w:hAnsi="Verdana"/>
      <w:i/>
      <w:position w:val="-9"/>
      <w:sz w:val="13"/>
    </w:rPr>
  </w:style>
  <w:style w:type="paragraph" w:customStyle="1" w:styleId="kop3-justitie">
    <w:name w:val="kop3-justitie"/>
    <w:basedOn w:val="broodtekst"/>
    <w:next w:val="broodtekst"/>
    <w:rsid w:val="00B07A5A"/>
    <w:pPr>
      <w:numPr>
        <w:ilvl w:val="2"/>
        <w:numId w:val="36"/>
      </w:numPr>
      <w:tabs>
        <w:tab w:val="clear" w:pos="227"/>
        <w:tab w:val="clear" w:pos="454"/>
        <w:tab w:val="clear" w:pos="680"/>
        <w:tab w:val="left" w:pos="851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2"/>
    </w:rPr>
  </w:style>
  <w:style w:type="numbering" w:customStyle="1" w:styleId="list-bolletjes">
    <w:name w:val="list-bolletjes"/>
    <w:basedOn w:val="Geenlijst"/>
    <w:uiPriority w:val="99"/>
    <w:rsid w:val="00B07A5A"/>
    <w:pPr>
      <w:numPr>
        <w:numId w:val="34"/>
      </w:numPr>
    </w:pPr>
  </w:style>
  <w:style w:type="numbering" w:customStyle="1" w:styleId="list-cijfers">
    <w:name w:val="list-cijfers"/>
    <w:basedOn w:val="Geenlijst"/>
    <w:uiPriority w:val="99"/>
    <w:rsid w:val="00B07A5A"/>
    <w:pPr>
      <w:numPr>
        <w:numId w:val="35"/>
      </w:numPr>
    </w:pPr>
  </w:style>
  <w:style w:type="paragraph" w:customStyle="1" w:styleId="kop20">
    <w:name w:val="kop2"/>
    <w:basedOn w:val="Standaard"/>
    <w:rsid w:val="00B46C81"/>
  </w:style>
  <w:style w:type="paragraph" w:customStyle="1" w:styleId="kop30">
    <w:name w:val="kop3"/>
    <w:basedOn w:val="Standaard"/>
    <w:rsid w:val="00B46C81"/>
  </w:style>
  <w:style w:type="numbering" w:customStyle="1" w:styleId="list-kop">
    <w:name w:val="list-kop"/>
    <w:basedOn w:val="Geenlijst"/>
    <w:uiPriority w:val="99"/>
    <w:rsid w:val="00B07A5A"/>
    <w:pPr>
      <w:numPr>
        <w:numId w:val="31"/>
      </w:numPr>
    </w:pPr>
  </w:style>
  <w:style w:type="paragraph" w:customStyle="1" w:styleId="pagebreak">
    <w:name w:val="pagebreak"/>
    <w:basedOn w:val="broodtekst"/>
    <w:next w:val="broodtekst"/>
    <w:rsid w:val="00B46C81"/>
    <w:pPr>
      <w:pageBreakBefore/>
    </w:pPr>
  </w:style>
  <w:style w:type="paragraph" w:customStyle="1" w:styleId="pagebreak-vet">
    <w:name w:val="pagebreak-vet"/>
    <w:basedOn w:val="broodtekst-bold"/>
    <w:next w:val="broodtekst"/>
    <w:rsid w:val="00B46C81"/>
    <w:pPr>
      <w:pageBreakBefore/>
    </w:pPr>
  </w:style>
  <w:style w:type="paragraph" w:customStyle="1" w:styleId="windings">
    <w:name w:val="windings"/>
    <w:basedOn w:val="broodtekst"/>
    <w:next w:val="broodtekst"/>
    <w:rsid w:val="00B46C81"/>
    <w:rPr>
      <w:rFonts w:ascii="Wingdings 2" w:hAnsi="Wingdings 2"/>
    </w:rPr>
  </w:style>
  <w:style w:type="paragraph" w:customStyle="1" w:styleId="windings-vet">
    <w:name w:val="windings-vet"/>
    <w:basedOn w:val="windings"/>
    <w:rsid w:val="00B46C81"/>
    <w:rPr>
      <w:b/>
    </w:rPr>
  </w:style>
  <w:style w:type="paragraph" w:customStyle="1" w:styleId="ondertekenaar">
    <w:name w:val="ondertekenaar"/>
    <w:basedOn w:val="broodtekst"/>
    <w:rsid w:val="00B46C81"/>
  </w:style>
  <w:style w:type="paragraph" w:customStyle="1" w:styleId="broodtekst-i">
    <w:name w:val="broodtekst-i"/>
    <w:basedOn w:val="broodtekst"/>
    <w:rsid w:val="00B46C81"/>
    <w:rPr>
      <w:i/>
    </w:rPr>
  </w:style>
  <w:style w:type="paragraph" w:customStyle="1" w:styleId="broodtekst-bold-hf">
    <w:name w:val="broodtekst-bold-hf"/>
    <w:basedOn w:val="broodtekst"/>
    <w:rsid w:val="00B46C81"/>
    <w:rPr>
      <w:b/>
      <w:caps/>
    </w:rPr>
  </w:style>
  <w:style w:type="paragraph" w:customStyle="1" w:styleId="broodtekst-bold-hf-r">
    <w:name w:val="broodtekst-bold-hf-r"/>
    <w:basedOn w:val="broodtekst"/>
    <w:rsid w:val="00B46C81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sid w:val="00B46C81"/>
    <w:rPr>
      <w:b/>
      <w:i/>
    </w:rPr>
  </w:style>
  <w:style w:type="paragraph" w:customStyle="1" w:styleId="broodtekst-bold-hf-i">
    <w:name w:val="broodtekst-bold-hf-i"/>
    <w:basedOn w:val="broodtekst"/>
    <w:rsid w:val="00B46C81"/>
    <w:rPr>
      <w:b/>
      <w:i/>
      <w:caps/>
    </w:rPr>
  </w:style>
  <w:style w:type="paragraph" w:customStyle="1" w:styleId="broodtekst-bold-hf-c">
    <w:name w:val="broodtekst-bold-hf-c"/>
    <w:basedOn w:val="broodtekst"/>
    <w:rsid w:val="00B46C81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rsid w:val="00B46C81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sid w:val="00B46C81"/>
    <w:rPr>
      <w:caps/>
      <w:sz w:val="16"/>
    </w:rPr>
  </w:style>
  <w:style w:type="paragraph" w:customStyle="1" w:styleId="bijlagenjustitie">
    <w:name w:val="bijlagen_justitie"/>
    <w:basedOn w:val="Standaard"/>
    <w:rsid w:val="00B07A5A"/>
  </w:style>
  <w:style w:type="paragraph" w:customStyle="1" w:styleId="lijst-nummer">
    <w:name w:val="lijst-nummer"/>
    <w:basedOn w:val="Standaard"/>
    <w:rsid w:val="00B07A5A"/>
  </w:style>
  <w:style w:type="paragraph" w:customStyle="1" w:styleId="opsom2justitie">
    <w:name w:val="opsom2_justitie"/>
    <w:basedOn w:val="Standaard"/>
    <w:rsid w:val="00B07A5A"/>
  </w:style>
  <w:style w:type="paragraph" w:customStyle="1" w:styleId="Lijst-nummer0">
    <w:name w:val="Lijst-nummer"/>
    <w:basedOn w:val="Standaard"/>
    <w:rsid w:val="00B07A5A"/>
  </w:style>
  <w:style w:type="paragraph" w:customStyle="1" w:styleId="lijst-alphabet">
    <w:name w:val="lijst-alphabet"/>
    <w:basedOn w:val="broodtekst"/>
    <w:next w:val="broodtekst"/>
    <w:rsid w:val="00B46C81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sid w:val="00B46C81"/>
    <w:rPr>
      <w:position w:val="-9"/>
    </w:rPr>
  </w:style>
  <w:style w:type="paragraph" w:customStyle="1" w:styleId="Lijst-alphabet0">
    <w:name w:val="Lijst-alphabet"/>
    <w:basedOn w:val="lijst-alphabet"/>
    <w:next w:val="broodtekst"/>
    <w:rsid w:val="00B46C81"/>
  </w:style>
  <w:style w:type="paragraph" w:customStyle="1" w:styleId="opsomming-bullet">
    <w:name w:val="opsomming-bullet"/>
    <w:basedOn w:val="broodtekst"/>
    <w:rsid w:val="00B46C81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rsid w:val="00B46C81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sid w:val="00B46C81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sid w:val="00B46C81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sid w:val="00B46C81"/>
    <w:rPr>
      <w:i/>
      <w:szCs w:val="13"/>
    </w:rPr>
  </w:style>
  <w:style w:type="character" w:customStyle="1" w:styleId="directieregel">
    <w:name w:val="directieregel"/>
    <w:basedOn w:val="Standaardalinea-lettertype"/>
    <w:rsid w:val="00B46C81"/>
    <w:rPr>
      <w:rFonts w:ascii="Verdana" w:hAnsi="Verdana"/>
      <w:b/>
      <w:position w:val="-9"/>
      <w:sz w:val="13"/>
    </w:rPr>
  </w:style>
  <w:style w:type="numbering" w:customStyle="1" w:styleId="list-letters">
    <w:name w:val="list-letters"/>
    <w:basedOn w:val="Geenlijst"/>
    <w:uiPriority w:val="99"/>
    <w:rsid w:val="00B07A5A"/>
    <w:pPr>
      <w:numPr>
        <w:numId w:val="37"/>
      </w:numPr>
    </w:pPr>
  </w:style>
  <w:style w:type="numbering" w:customStyle="1" w:styleId="list-streepjes">
    <w:name w:val="list-streepjes"/>
    <w:basedOn w:val="Geenlijst"/>
    <w:uiPriority w:val="99"/>
    <w:rsid w:val="00B07A5A"/>
    <w:pPr>
      <w:numPr>
        <w:numId w:val="38"/>
      </w:numPr>
    </w:pPr>
  </w:style>
  <w:style w:type="numbering" w:customStyle="1" w:styleId="list-vinkaan">
    <w:name w:val="list-vinkaan"/>
    <w:basedOn w:val="Geenlijst"/>
    <w:uiPriority w:val="99"/>
    <w:rsid w:val="00B07A5A"/>
    <w:pPr>
      <w:numPr>
        <w:numId w:val="39"/>
      </w:numPr>
    </w:pPr>
  </w:style>
  <w:style w:type="paragraph" w:customStyle="1" w:styleId="broodtekst-bold-italic">
    <w:name w:val="broodtekst-bold-italic"/>
    <w:basedOn w:val="broodtekst"/>
    <w:next w:val="broodtekst"/>
    <w:uiPriority w:val="2"/>
    <w:qFormat/>
    <w:rsid w:val="00B46C81"/>
    <w:rPr>
      <w:b/>
      <w:i/>
    </w:rPr>
  </w:style>
  <w:style w:type="paragraph" w:customStyle="1" w:styleId="tabelkop">
    <w:name w:val="tabelkop"/>
    <w:basedOn w:val="broodtekst"/>
    <w:rsid w:val="00B46C81"/>
    <w:rPr>
      <w:b/>
      <w:sz w:val="14"/>
    </w:rPr>
  </w:style>
  <w:style w:type="paragraph" w:customStyle="1" w:styleId="tabeltekst">
    <w:name w:val="tabeltekst"/>
    <w:basedOn w:val="broodtekst"/>
    <w:rsid w:val="00B46C81"/>
    <w:rPr>
      <w:sz w:val="14"/>
    </w:rPr>
  </w:style>
  <w:style w:type="paragraph" w:styleId="Voetnoottekst">
    <w:name w:val="footnote text"/>
    <w:basedOn w:val="Standaard"/>
    <w:semiHidden/>
    <w:rsid w:val="00B46C81"/>
    <w:rPr>
      <w:sz w:val="16"/>
      <w:szCs w:val="20"/>
    </w:rPr>
  </w:style>
  <w:style w:type="character" w:styleId="Voetnootmarkering">
    <w:name w:val="footnote reference"/>
    <w:basedOn w:val="Standaardalinea-lettertype"/>
    <w:semiHidden/>
    <w:rsid w:val="00B46C81"/>
    <w:rPr>
      <w:vertAlign w:val="superscript"/>
    </w:rPr>
  </w:style>
  <w:style w:type="numbering" w:customStyle="1" w:styleId="list-vinkuit">
    <w:name w:val="list-vinkuit"/>
    <w:basedOn w:val="Geenlijst"/>
    <w:uiPriority w:val="99"/>
    <w:rsid w:val="00B07A5A"/>
    <w:pPr>
      <w:numPr>
        <w:numId w:val="40"/>
      </w:numPr>
    </w:pPr>
  </w:style>
  <w:style w:type="paragraph" w:customStyle="1" w:styleId="opsomming-bolletjesjustitie">
    <w:name w:val="opsomming-bolletjes_justitie"/>
    <w:basedOn w:val="broodtekst"/>
    <w:uiPriority w:val="3"/>
    <w:qFormat/>
    <w:rsid w:val="00B07A5A"/>
    <w:pPr>
      <w:numPr>
        <w:numId w:val="41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cijfersjustitie">
    <w:name w:val="opsomming-cijfers_justitie"/>
    <w:basedOn w:val="broodtekst"/>
    <w:uiPriority w:val="7"/>
    <w:rsid w:val="00B07A5A"/>
    <w:pPr>
      <w:numPr>
        <w:numId w:val="42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lettersjustitie">
    <w:name w:val="opsomming-letters_justitie"/>
    <w:basedOn w:val="broodtekst"/>
    <w:uiPriority w:val="8"/>
    <w:rsid w:val="00B07A5A"/>
    <w:pPr>
      <w:numPr>
        <w:numId w:val="43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-streepjesjustitie">
    <w:name w:val="opsomming-streepjes_justitie"/>
    <w:basedOn w:val="broodtekst"/>
    <w:uiPriority w:val="4"/>
    <w:qFormat/>
    <w:rsid w:val="00B07A5A"/>
    <w:pPr>
      <w:numPr>
        <w:numId w:val="44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opsommingsvinkAan">
    <w:name w:val="opsommingsvink_Aan"/>
    <w:basedOn w:val="broodtekst"/>
    <w:uiPriority w:val="6"/>
    <w:qFormat/>
    <w:rsid w:val="00B07A5A"/>
    <w:pPr>
      <w:numPr>
        <w:numId w:val="45"/>
      </w:numPr>
      <w:tabs>
        <w:tab w:val="clear" w:pos="227"/>
        <w:tab w:val="clear" w:pos="454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opsommingsvinkUit">
    <w:name w:val="opsommingsvink_Uit"/>
    <w:basedOn w:val="broodtekst"/>
    <w:uiPriority w:val="5"/>
    <w:qFormat/>
    <w:rsid w:val="00B07A5A"/>
    <w:pPr>
      <w:numPr>
        <w:numId w:val="46"/>
      </w:numPr>
      <w:tabs>
        <w:tab w:val="clear" w:pos="227"/>
        <w:tab w:val="clear" w:pos="680"/>
        <w:tab w:val="left" w:pos="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italic">
    <w:name w:val="broodtekst-italic"/>
    <w:basedOn w:val="broodtekst"/>
    <w:rsid w:val="009B09F2"/>
    <w:pPr>
      <w:widowControl w:val="0"/>
      <w:tabs>
        <w:tab w:val="clear" w:pos="227"/>
        <w:tab w:val="clear" w:pos="454"/>
        <w:tab w:val="clear" w:pos="680"/>
      </w:tabs>
    </w:pPr>
    <w:rPr>
      <w:i/>
      <w:szCs w:val="24"/>
    </w:rPr>
  </w:style>
  <w:style w:type="character" w:customStyle="1" w:styleId="ch-bold-italic">
    <w:name w:val="ch-bold-italic"/>
    <w:basedOn w:val="Standaardalinea-lettertype"/>
    <w:uiPriority w:val="1"/>
    <w:rsid w:val="009B09F2"/>
    <w:rPr>
      <w:rFonts w:ascii="Verdana" w:hAnsi="Verdana"/>
      <w:b/>
      <w:i/>
      <w:sz w:val="18"/>
    </w:rPr>
  </w:style>
  <w:style w:type="table" w:styleId="Tabelraster">
    <w:name w:val="Table Grid"/>
    <w:basedOn w:val="Standaardtabel"/>
    <w:rsid w:val="00C2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oodtekst-bold-kwn">
    <w:name w:val="broodtekst-bold-kwn"/>
    <w:basedOn w:val="broodtekst-bold"/>
    <w:next w:val="broodtekst"/>
    <w:rsid w:val="00794445"/>
    <w:pPr>
      <w:keepNext/>
    </w:pPr>
  </w:style>
  <w:style w:type="paragraph" w:customStyle="1" w:styleId="broodtekst-kwn">
    <w:name w:val="broodtekst-kwn"/>
    <w:basedOn w:val="broodtekst"/>
    <w:rsid w:val="00794445"/>
    <w:pPr>
      <w:keepNext/>
    </w:pPr>
  </w:style>
  <w:style w:type="paragraph" w:styleId="Ballontekst">
    <w:name w:val="Balloon Text"/>
    <w:basedOn w:val="Standaard"/>
    <w:link w:val="BallontekstChar"/>
    <w:rsid w:val="003246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246E2"/>
    <w:rPr>
      <w:rFonts w:ascii="Tahoma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rsid w:val="00E05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eader" Target="header3.xm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4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indner\AppData\Roaming\B-ware\DocSys.Web\profiles\minjus\client\folders\brief-20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124</ap:Words>
  <ap:Characters>1005</ap:Characters>
  <ap:DocSecurity>0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1127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lastModifiedBy/>
  <revision/>
  <lastPrinted>2020-11-09T15:38:00.0000000Z</lastPrinted>
  <dcterms:created xsi:type="dcterms:W3CDTF">2020-12-21T13:51:00.0000000Z</dcterms:created>
  <dcterms:modified xsi:type="dcterms:W3CDTF">2020-12-21T13:52:00.0000000Z</dcterms:modified>
  <category/>
  <dc:description>------------------------</dc:description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 Generaal_x000d_postbus 20018 _x000d_2500 EA  Den Haag</vt:lpwstr>
  </property>
  <property fmtid="{D5CDD505-2E9C-101B-9397-08002B2CF9AE}" pid="4" name="datum">
    <vt:lpwstr>1 november 2018</vt:lpwstr>
  </property>
  <property fmtid="{D5CDD505-2E9C-101B-9397-08002B2CF9AE}" pid="5" name="_datum">
    <vt:lpwstr>Datum</vt:lpwstr>
  </property>
  <property fmtid="{D5CDD505-2E9C-101B-9397-08002B2CF9AE}" pid="6" name="aanhef">
    <vt:lpwstr>Geachte heer/mevrouw,</vt:lpwstr>
  </property>
  <property fmtid="{D5CDD505-2E9C-101B-9397-08002B2CF9AE}" pid="7" name="onderwerp">
    <vt:lpwstr>Nota van wijziging ontwerpbegroting 2021</vt:lpwstr>
  </property>
  <property fmtid="{D5CDD505-2E9C-101B-9397-08002B2CF9AE}" pid="8" name="_onderwerp">
    <vt:lpwstr>Onderwerp</vt:lpwstr>
  </property>
  <property fmtid="{D5CDD505-2E9C-101B-9397-08002B2CF9AE}" pid="9" name="onskenmerk">
    <vt:lpwstr>2748880</vt:lpwstr>
  </property>
  <property fmtid="{D5CDD505-2E9C-101B-9397-08002B2CF9AE}" pid="10" name="_onskenmerk">
    <vt:lpwstr>Ons kenmerk_x000d_</vt:lpwstr>
  </property>
  <property fmtid="{D5CDD505-2E9C-101B-9397-08002B2CF9AE}" pid="11" name="groetregel">
    <vt:lpwstr>Met vriendelijke groet,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Financieel-Economische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/>
  </property>
  <property fmtid="{D5CDD505-2E9C-101B-9397-08002B2CF9AE}" pid="28" name="directieregel">
    <vt:lpwstr> _x000d_</vt:lpwstr>
  </property>
  <property fmtid="{D5CDD505-2E9C-101B-9397-08002B2CF9AE}" pid="29" name="directoraatvolg">
    <vt:lpwstr>Directie Financieel-Economische Zaken</vt:lpwstr>
  </property>
  <property fmtid="{D5CDD505-2E9C-101B-9397-08002B2CF9AE}" pid="30" name="functie">
    <vt:lpwstr/>
  </property>
  <property fmtid="{D5CDD505-2E9C-101B-9397-08002B2CF9AE}" pid="31" name="woordmerk">
    <vt:lpwstr/>
  </property>
  <property fmtid="{D5CDD505-2E9C-101B-9397-08002B2CF9AE}" pid="32" name="aanhefdoc">
    <vt:lpwstr>_x000d_Geachte heer/mevrouw,_x000d_</vt:lpwstr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0x0101009B2DADD74D552B49A92317ABFA4D82CE</vt:lpwstr>
  </property>
</Properties>
</file>