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06" w:rsidRDefault="00887FD5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editId="3033F6BB" wp14:anchorId="541E79D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7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FD5" w:rsidRDefault="00887FD5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977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">
                <v:textbox style="layout-flow:vertical;mso-layout-flow-alt:bottom-to-top">
                  <w:txbxContent>
                    <w:p w:rsidR="00887FD5" w:rsidRDefault="00887FD5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2"/>
      </w:tblGrid>
      <w:tr w:rsidR="00F75106">
        <w:tc>
          <w:tcPr>
            <w:tcW w:w="0" w:type="auto"/>
          </w:tcPr>
          <w:p w:rsidR="00F75106" w:rsidRDefault="00887FD5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548D396D" wp14:editId="48E0EE1A">
                  <wp:extent cx="2340869" cy="1583439"/>
                  <wp:effectExtent l="0" t="0" r="0" b="0"/>
                  <wp:docPr id="1" name="Afbeelding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9" cy="1583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2"/>
            <w:r w:rsidR="008A7B34">
              <w:fldChar w:fldCharType="begin"/>
            </w:r>
            <w:r w:rsidR="00F75106">
              <w:instrText xml:space="preserve"> DOCPROPERTY woordmerk </w:instrText>
            </w:r>
            <w:r w:rsidR="008A7B34">
              <w:fldChar w:fldCharType="end"/>
            </w:r>
          </w:p>
        </w:tc>
      </w:tr>
    </w:tbl>
    <w:p w:rsidR="00F75106" w:rsidRDefault="00F75106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F75106">
        <w:trPr>
          <w:trHeight w:val="306" w:hRule="exact"/>
        </w:trPr>
        <w:tc>
          <w:tcPr>
            <w:tcW w:w="7512" w:type="dxa"/>
            <w:gridSpan w:val="2"/>
          </w:tcPr>
          <w:p w:rsidR="00F75106" w:rsidRDefault="008A7B34">
            <w:pPr>
              <w:pStyle w:val="Huisstijl-Retouradres"/>
            </w:pPr>
            <w:r>
              <w:fldChar w:fldCharType="begin"/>
            </w:r>
            <w:r w:rsidR="000129A4">
              <w:instrText xml:space="preserve"> DOCPROPERTY retouradres </w:instrText>
            </w:r>
            <w:r>
              <w:fldChar w:fldCharType="separate"/>
            </w:r>
            <w:r w:rsidR="00887FD5">
              <w:t>&gt; Retouradres Postbus 20301 2500 EH  Den Haag</w:t>
            </w:r>
            <w:r>
              <w:fldChar w:fldCharType="end"/>
            </w:r>
          </w:p>
        </w:tc>
      </w:tr>
      <w:tr w:rsidR="00F75106">
        <w:trPr>
          <w:cantSplit/>
          <w:trHeight w:val="8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Huisstijl-Rubricering"/>
            </w:pPr>
          </w:p>
        </w:tc>
      </w:tr>
      <w:tr w:rsidR="00F75106">
        <w:trPr>
          <w:cantSplit/>
          <w:trHeight w:val="187" w:hRule="exact"/>
        </w:trPr>
        <w:tc>
          <w:tcPr>
            <w:tcW w:w="7512" w:type="dxa"/>
            <w:gridSpan w:val="2"/>
          </w:tcPr>
          <w:p w:rsidR="00F75106" w:rsidRDefault="008A7B34">
            <w:pPr>
              <w:pStyle w:val="Huisstijl-Rubricering"/>
            </w:pPr>
            <w:r>
              <w:fldChar w:fldCharType="begin"/>
            </w:r>
            <w:r w:rsidR="000129A4">
              <w:instrText xml:space="preserve"> DOCPROPERTY rubricering </w:instrText>
            </w:r>
            <w:r>
              <w:fldChar w:fldCharType="end"/>
            </w:r>
          </w:p>
        </w:tc>
      </w:tr>
      <w:tr w:rsidR="00B25168">
        <w:trPr>
          <w:cantSplit/>
          <w:trHeight w:val="187" w:hRule="exact"/>
        </w:trPr>
        <w:tc>
          <w:tcPr>
            <w:tcW w:w="7512" w:type="dxa"/>
            <w:gridSpan w:val="2"/>
          </w:tcPr>
          <w:p w:rsidR="00B25168" w:rsidRDefault="00B25168">
            <w:pPr>
              <w:pStyle w:val="Huisstijl-Rubricering"/>
            </w:pPr>
          </w:p>
        </w:tc>
      </w:tr>
      <w:tr w:rsidR="00B25168">
        <w:trPr>
          <w:cantSplit/>
          <w:trHeight w:val="187" w:hRule="exact"/>
        </w:trPr>
        <w:tc>
          <w:tcPr>
            <w:tcW w:w="7512" w:type="dxa"/>
            <w:gridSpan w:val="2"/>
          </w:tcPr>
          <w:p w:rsidR="00B25168" w:rsidRDefault="00B25168">
            <w:pPr>
              <w:pStyle w:val="Huisstijl-Rubricering"/>
            </w:pPr>
          </w:p>
        </w:tc>
      </w:tr>
      <w:tr w:rsidR="00F75106">
        <w:trPr>
          <w:cantSplit/>
          <w:trHeight w:val="2166" w:hRule="exact"/>
        </w:trPr>
        <w:tc>
          <w:tcPr>
            <w:tcW w:w="7512" w:type="dxa"/>
            <w:gridSpan w:val="2"/>
          </w:tcPr>
          <w:p w:rsidR="00B25168" w:rsidRDefault="00B25168">
            <w:pPr>
              <w:pStyle w:val="adres"/>
            </w:pPr>
            <w:r>
              <w:t>Aan de Voorzitter van de Tweede Kamer</w:t>
            </w:r>
          </w:p>
          <w:p w:rsidR="00B25168" w:rsidRDefault="00B25168">
            <w:pPr>
              <w:pStyle w:val="adres"/>
            </w:pPr>
            <w:r>
              <w:t>der Staten-Generaal</w:t>
            </w:r>
          </w:p>
          <w:p w:rsidR="00B25168" w:rsidRDefault="00B25168">
            <w:pPr>
              <w:pStyle w:val="adres"/>
            </w:pPr>
            <w:r>
              <w:t>Postbus 20018</w:t>
            </w:r>
          </w:p>
          <w:p w:rsidR="00B25168" w:rsidP="00B25168" w:rsidRDefault="00B25168">
            <w:pPr>
              <w:pStyle w:val="adres"/>
            </w:pPr>
            <w:r>
              <w:t>2500 EA  DEN HAAG</w:t>
            </w:r>
          </w:p>
          <w:p w:rsidR="00F75106" w:rsidRDefault="00F75106">
            <w:pPr>
              <w:pStyle w:val="adres"/>
            </w:pPr>
          </w:p>
          <w:p w:rsidR="00F75106" w:rsidRDefault="008A7B34">
            <w:pPr>
              <w:pStyle w:val="kixcode"/>
            </w:pPr>
            <w:r>
              <w:fldChar w:fldCharType="begin"/>
            </w:r>
            <w:r w:rsidR="000129A4">
              <w:instrText xml:space="preserve"> DOCPROPERTY kix </w:instrText>
            </w:r>
            <w:r>
              <w:fldChar w:fldCharType="end"/>
            </w:r>
          </w:p>
          <w:p w:rsidR="00F75106" w:rsidRDefault="00F75106">
            <w:pPr>
              <w:pStyle w:val="kixcode"/>
            </w:pPr>
          </w:p>
        </w:tc>
      </w:tr>
      <w:tr w:rsidR="00F75106">
        <w:trPr>
          <w:trHeight w:val="46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broodtekst"/>
            </w:pPr>
          </w:p>
        </w:tc>
      </w:tr>
      <w:tr w:rsidR="00F75106">
        <w:trPr>
          <w:trHeight w:val="238" w:hRule="exact"/>
        </w:trPr>
        <w:tc>
          <w:tcPr>
            <w:tcW w:w="1099" w:type="dxa"/>
          </w:tcPr>
          <w:p w:rsidR="00F75106" w:rsidRDefault="008A7B34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_datum </w:instrText>
            </w:r>
            <w:r>
              <w:rPr>
                <w:noProof/>
              </w:rPr>
              <w:fldChar w:fldCharType="separate"/>
            </w:r>
            <w:r w:rsidR="00887FD5">
              <w:rPr>
                <w:noProof/>
              </w:rPr>
              <w:t>Datum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P="000647B8" w:rsidRDefault="000647B8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t>2</w:t>
            </w:r>
            <w:r w:rsidR="004C5BB6">
              <w:t>6</w:t>
            </w:r>
            <w:r>
              <w:t xml:space="preserve"> november 2020</w:t>
            </w:r>
          </w:p>
        </w:tc>
      </w:tr>
      <w:tr w:rsidR="00F75106">
        <w:trPr>
          <w:trHeight w:val="482" w:hRule="exact"/>
        </w:trPr>
        <w:tc>
          <w:tcPr>
            <w:tcW w:w="1099" w:type="dxa"/>
          </w:tcPr>
          <w:p w:rsidR="00F75106" w:rsidRDefault="008A7B34">
            <w:pPr>
              <w:pStyle w:val="datumonderwerp"/>
              <w:ind w:left="743" w:hanging="743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_onderwerp </w:instrText>
            </w:r>
            <w:r>
              <w:rPr>
                <w:noProof/>
              </w:rPr>
              <w:fldChar w:fldCharType="separate"/>
            </w:r>
            <w:r w:rsidR="00887FD5">
              <w:rPr>
                <w:noProof/>
              </w:rPr>
              <w:t>Onderwerp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P="00B25168" w:rsidRDefault="00B25168">
            <w:pPr>
              <w:pStyle w:val="datumonderwerp"/>
            </w:pPr>
            <w:r>
              <w:t>Aanbieding antwoorden schriftelijke vragen 202</w:t>
            </w:r>
            <w:r w:rsidR="00DC256D">
              <w:t>1</w:t>
            </w: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F75106">
        <w:tc>
          <w:tcPr>
            <w:tcW w:w="2013" w:type="dxa"/>
          </w:tcPr>
          <w:p w:rsidR="00887FD5" w:rsidP="00F13A00" w:rsidRDefault="00F13A00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  <w:r>
              <w:t>Directie Bestuursondersteuning</w:t>
            </w:r>
          </w:p>
          <w:p w:rsidR="00887FD5" w:rsidP="00887FD5" w:rsidRDefault="00887FD5">
            <w:pPr>
              <w:pStyle w:val="witregel1"/>
            </w:pPr>
            <w:r>
              <w:t> </w:t>
            </w:r>
          </w:p>
          <w:p w:rsidR="00887FD5" w:rsidP="00887FD5" w:rsidRDefault="00887FD5">
            <w:pPr>
              <w:pStyle w:val="afzendgegevens"/>
            </w:pPr>
            <w:r>
              <w:t>Turfmarkt 147</w:t>
            </w:r>
          </w:p>
          <w:p w:rsidR="00887FD5" w:rsidP="00887FD5" w:rsidRDefault="00887FD5">
            <w:pPr>
              <w:pStyle w:val="afzendgegevens"/>
            </w:pPr>
            <w:r>
              <w:t>2511 DP  Den Haag</w:t>
            </w:r>
          </w:p>
          <w:p w:rsidRPr="00777DE7" w:rsidR="00887FD5" w:rsidP="00887FD5" w:rsidRDefault="00887FD5">
            <w:pPr>
              <w:pStyle w:val="afzendgegevens"/>
              <w:rPr>
                <w:lang w:val="de-DE"/>
              </w:rPr>
            </w:pPr>
            <w:r w:rsidRPr="00777DE7">
              <w:rPr>
                <w:lang w:val="de-DE"/>
              </w:rPr>
              <w:t>Postbus 20301</w:t>
            </w:r>
          </w:p>
          <w:p w:rsidRPr="00777DE7" w:rsidR="00887FD5" w:rsidP="00887FD5" w:rsidRDefault="00887FD5">
            <w:pPr>
              <w:pStyle w:val="afzendgegevens"/>
              <w:rPr>
                <w:lang w:val="de-DE"/>
              </w:rPr>
            </w:pPr>
            <w:r w:rsidRPr="00777DE7">
              <w:rPr>
                <w:lang w:val="de-DE"/>
              </w:rPr>
              <w:t>2500 EH  Den Haag</w:t>
            </w:r>
          </w:p>
          <w:p w:rsidRPr="00777DE7" w:rsidR="00887FD5" w:rsidP="00887FD5" w:rsidRDefault="00887FD5">
            <w:pPr>
              <w:pStyle w:val="afzendgegevens"/>
              <w:rPr>
                <w:lang w:val="de-DE"/>
              </w:rPr>
            </w:pPr>
            <w:r w:rsidRPr="00777DE7">
              <w:rPr>
                <w:lang w:val="de-DE"/>
              </w:rPr>
              <w:t>www.rijksoverheid.nl/jenv</w:t>
            </w:r>
          </w:p>
          <w:p w:rsidRPr="00DC4ACC" w:rsidR="00DC4ACC" w:rsidP="00887FD5" w:rsidRDefault="00DC4ACC">
            <w:pPr>
              <w:pStyle w:val="referentiekopjes"/>
              <w:rPr>
                <w:lang w:val="de-DE"/>
              </w:rPr>
            </w:pPr>
          </w:p>
          <w:p w:rsidR="00B25168" w:rsidP="00887FD5" w:rsidRDefault="00B25168">
            <w:pPr>
              <w:pStyle w:val="referentiekopjes"/>
              <w:rPr>
                <w:lang w:val="de-DE"/>
              </w:rPr>
            </w:pPr>
          </w:p>
          <w:p w:rsidR="00B25168" w:rsidP="00887FD5" w:rsidRDefault="00B25168">
            <w:pPr>
              <w:pStyle w:val="referentiekopjes"/>
              <w:rPr>
                <w:lang w:val="de-DE"/>
              </w:rPr>
            </w:pPr>
          </w:p>
          <w:p w:rsidR="00B25168" w:rsidP="00887FD5" w:rsidRDefault="00B25168">
            <w:pPr>
              <w:pStyle w:val="referentiekopjes"/>
              <w:rPr>
                <w:lang w:val="de-DE"/>
              </w:rPr>
            </w:pPr>
          </w:p>
          <w:p w:rsidR="00B25168" w:rsidP="00887FD5" w:rsidRDefault="00B25168">
            <w:pPr>
              <w:pStyle w:val="referentiekopjes"/>
              <w:rPr>
                <w:lang w:val="de-DE"/>
              </w:rPr>
            </w:pPr>
          </w:p>
          <w:p w:rsidR="00B25168" w:rsidP="00887FD5" w:rsidRDefault="00B25168">
            <w:pPr>
              <w:pStyle w:val="referentiekopjes"/>
              <w:rPr>
                <w:lang w:val="de-DE"/>
              </w:rPr>
            </w:pPr>
          </w:p>
          <w:p w:rsidR="00B25168" w:rsidP="00887FD5" w:rsidRDefault="00B25168">
            <w:pPr>
              <w:pStyle w:val="referentiekopjes"/>
              <w:rPr>
                <w:lang w:val="de-DE"/>
              </w:rPr>
            </w:pPr>
          </w:p>
          <w:p w:rsidRPr="000647B8" w:rsidR="00B25168" w:rsidP="00887FD5" w:rsidRDefault="00B25168">
            <w:pPr>
              <w:pStyle w:val="referentiekopjes"/>
              <w:rPr>
                <w:lang w:val="de-DE"/>
              </w:rPr>
            </w:pPr>
          </w:p>
          <w:p w:rsidRPr="000647B8" w:rsidR="00B25168" w:rsidP="00887FD5" w:rsidRDefault="00B25168">
            <w:pPr>
              <w:pStyle w:val="referentiekopjes"/>
              <w:rPr>
                <w:lang w:val="de-DE"/>
              </w:rPr>
            </w:pPr>
          </w:p>
          <w:p w:rsidR="00887FD5" w:rsidP="00887FD5" w:rsidRDefault="00887FD5">
            <w:pPr>
              <w:pStyle w:val="referentiekopjes"/>
            </w:pPr>
            <w:r>
              <w:t>Ons kenmerk</w:t>
            </w:r>
          </w:p>
          <w:p w:rsidR="00F13A00" w:rsidP="00F13A00" w:rsidRDefault="000647B8">
            <w:pPr>
              <w:pStyle w:val="referentiegegevens"/>
            </w:pPr>
            <w:r>
              <w:t>3044422</w:t>
            </w:r>
          </w:p>
          <w:p w:rsidR="00F814EC" w:rsidP="00F13A00" w:rsidRDefault="00F814EC">
            <w:pPr>
              <w:pStyle w:val="referentiegegevens"/>
            </w:pPr>
          </w:p>
          <w:p w:rsidR="00F814EC" w:rsidP="00F13A00" w:rsidRDefault="00F814EC">
            <w:pPr>
              <w:pStyle w:val="referentiegegevens"/>
            </w:pPr>
            <w:r>
              <w:t>Bijlage</w:t>
            </w:r>
          </w:p>
          <w:p w:rsidRPr="00F13A00" w:rsidR="00F814EC" w:rsidP="00F13A00" w:rsidRDefault="00F814EC">
            <w:pPr>
              <w:pStyle w:val="referentiegegevens"/>
            </w:pPr>
            <w:r>
              <w:t>1</w:t>
            </w:r>
          </w:p>
          <w:p w:rsidR="00887FD5" w:rsidP="00887FD5" w:rsidRDefault="00887FD5">
            <w:pPr>
              <w:pStyle w:val="witregel1"/>
            </w:pPr>
          </w:p>
          <w:p w:rsidR="00887FD5" w:rsidP="00887FD5" w:rsidRDefault="00887FD5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887FD5" w:rsidP="00887FD5" w:rsidRDefault="00887FD5">
            <w:pPr>
              <w:pStyle w:val="referentiegegevens"/>
            </w:pPr>
          </w:p>
          <w:bookmarkEnd w:id="4"/>
          <w:p w:rsidR="00F75106" w:rsidP="00887FD5" w:rsidRDefault="008A7B34">
            <w:pPr>
              <w:pStyle w:val="referentiegegevens"/>
            </w:pPr>
            <w:r>
              <w:fldChar w:fldCharType="begin"/>
            </w:r>
            <w:r w:rsidR="00F75106"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F75106" w:rsidRDefault="00F75106">
      <w:pPr>
        <w:pStyle w:val="broodtekst"/>
      </w:pPr>
    </w:p>
    <w:p w:rsidR="00F75106" w:rsidRDefault="00F75106">
      <w:pPr>
        <w:pStyle w:val="broodtekst"/>
        <w:sectPr w:rsidR="00F75106" w:rsidSect="004C5BB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paperSrc w:first="262" w:other="259"/>
          <w:cols w:space="720"/>
          <w:titlePg/>
          <w:docGrid w:linePitch="360"/>
        </w:sect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6"/>
      </w:tblGrid>
      <w:tr w:rsidRPr="00C22108" w:rsidR="00C22108" w:rsidTr="00C22108">
        <w:tc>
          <w:tcPr>
            <w:tcW w:w="7716" w:type="dxa"/>
          </w:tcPr>
          <w:p w:rsidRPr="00C22108" w:rsidR="00C22108" w:rsidP="002353E3" w:rsidRDefault="00887FD5">
            <w:pPr>
              <w:pStyle w:val="broodtekst"/>
            </w:pPr>
            <w:r>
              <w:rPr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1" layoutInCell="1" allowOverlap="1" wp14:editId="4819F4B5" wp14:anchorId="781B3DAC">
                      <wp:simplePos x="0" y="0"/>
                      <wp:positionH relativeFrom="page">
                        <wp:posOffset>4935855</wp:posOffset>
                      </wp:positionH>
                      <wp:positionV relativeFrom="page">
                        <wp:posOffset>5828665</wp:posOffset>
                      </wp:positionV>
                      <wp:extent cx="1811020" cy="228600"/>
                      <wp:effectExtent l="635" t="0" r="0" b="0"/>
                      <wp:wrapNone/>
                      <wp:docPr id="6" name="Text Box 3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2078A" w:rsidP="00B2078A" w:rsidRDefault="00B2078A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 w:rsidR="00794445">
                                    <w:fldChar w:fldCharType="begin"/>
                                  </w:r>
                                  <w:r w:rsidR="00794445">
                                    <w:instrText xml:space="preserve"> DOCPROPERTY mailing-aan  </w:instrText>
                                  </w:r>
                                  <w:r w:rsidR="00794445">
                                    <w:fldChar w:fldCharType="end"/>
                                  </w:r>
                                  <w:r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4" style="position:absolute;margin-left:388.65pt;margin-top:458.95pt;width:142.6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">
                      <v:textbox inset="0,0,0,0">
                        <w:txbxContent>
                          <w:p w:rsidR="00B2078A" w:rsidP="00B2078A" w:rsidRDefault="00B2078A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 w:rsidR="00794445">
                              <w:fldChar w:fldCharType="begin"/>
                            </w:r>
                            <w:r w:rsidR="00794445">
                              <w:instrText xml:space="preserve"> DOCPROPERTY mailing-aan  </w:instrText>
                            </w:r>
                            <w:r w:rsidR="00794445"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1" layoutInCell="1" allowOverlap="1" wp14:editId="38EA247A" wp14:anchorId="26CD9C19">
                      <wp:simplePos x="0" y="0"/>
                      <wp:positionH relativeFrom="page">
                        <wp:posOffset>5944235</wp:posOffset>
                      </wp:positionH>
                      <wp:positionV relativeFrom="page">
                        <wp:posOffset>10182225</wp:posOffset>
                      </wp:positionV>
                      <wp:extent cx="1811020" cy="228600"/>
                      <wp:effectExtent l="0" t="635" r="0" b="0"/>
                      <wp:wrapNone/>
                      <wp:docPr id="5" name="Text Box 3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073C" w:rsidRDefault="008A7B34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 w:rsidR="0089073C"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 w:rsidR="000129A4">
                                    <w:instrText xml:space="preserve"> DOCPROPERTY mailing-aan  </w:instrText>
                                  </w:r>
                                  <w:r>
                                    <w:fldChar w:fldCharType="end"/>
                                  </w:r>
                                  <w:r w:rsidR="0089073C"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2" style="position:absolute;margin-left:468.05pt;margin-top:801.75pt;width:142.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">
                      <v:textbox inset="0,0,0,0">
                        <w:txbxContent>
                          <w:p w:rsidR="0089073C" w:rsidRDefault="008A7B34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 w:rsidR="0089073C"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 w:rsidR="000129A4"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 w:rsidR="0089073C"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bookmarkStart w:name="aanhef" w:id="7"/>
            <w:bookmarkEnd w:id="7"/>
            <w:r w:rsidRPr="00C22108" w:rsidR="008A7B34">
              <w:fldChar w:fldCharType="begin"/>
            </w:r>
            <w:r w:rsidRPr="00C22108" w:rsidR="00C22108">
              <w:instrText xml:space="preserve"> DOCPROPERTY aanhefdoc *\MERGEFORMAT </w:instrText>
            </w:r>
            <w:r w:rsidRPr="00C22108" w:rsidR="008A7B34">
              <w:fldChar w:fldCharType="end"/>
            </w:r>
          </w:p>
        </w:tc>
      </w:tr>
    </w:tbl>
    <w:p w:rsidR="00F75106" w:rsidRDefault="00F75106">
      <w:pPr>
        <w:pStyle w:val="broodtekst"/>
      </w:pPr>
      <w:bookmarkStart w:name="cursor" w:id="8"/>
      <w:bookmarkEnd w:id="8"/>
    </w:p>
    <w:p w:rsidR="00887FD5" w:rsidP="00D14CA6" w:rsidRDefault="00887FD5">
      <w:pPr>
        <w:pStyle w:val="broodtekst"/>
      </w:pPr>
      <w:r>
        <w:t>Hierbij bieden wij u aan de schriftelijke antwoorden op de vragen die tijdens de eerste termijn van de behandeling van de begroting van Justitie</w:t>
      </w:r>
      <w:r w:rsidR="00B25168">
        <w:t xml:space="preserve"> </w:t>
      </w:r>
      <w:r w:rsidR="00F814EC">
        <w:t>en Veiligheid voor het jaar 2021</w:t>
      </w:r>
      <w:r>
        <w:t>, aan de orde zijn geweest.</w:t>
      </w:r>
    </w:p>
    <w:tbl>
      <w:tblPr>
        <w:tblW w:w="75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1"/>
      </w:tblGrid>
      <w:tr w:rsidR="00F75106">
        <w:trPr>
          <w:cantSplit/>
        </w:trPr>
        <w:tc>
          <w:tcPr>
            <w:tcW w:w="7501" w:type="dxa"/>
          </w:tcPr>
          <w:p w:rsidR="00887FD5" w:rsidRDefault="00887FD5"/>
          <w:tbl>
            <w:tblPr>
              <w:tblStyle w:val="TableGrid"/>
              <w:tblW w:w="7534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09"/>
              <w:gridCol w:w="226"/>
              <w:gridCol w:w="3099"/>
            </w:tblGrid>
            <w:tr w:rsidRPr="00887FD5" w:rsidR="00887FD5" w:rsidTr="00FD6545">
              <w:tc>
                <w:tcPr>
                  <w:tcW w:w="7534" w:type="dxa"/>
                  <w:gridSpan w:val="3"/>
                  <w:shd w:val="clear" w:color="auto" w:fill="auto"/>
                </w:tcPr>
                <w:p w:rsidRPr="00887FD5" w:rsidR="00887FD5" w:rsidP="00887FD5" w:rsidRDefault="00887FD5">
                  <w:pPr>
                    <w:pStyle w:val="broodtekst"/>
                  </w:pPr>
                  <w:bookmarkStart w:name="ondertekening" w:id="9"/>
                  <w:bookmarkStart w:name="ondertekening_bk" w:id="10"/>
                  <w:bookmarkEnd w:id="9"/>
                </w:p>
              </w:tc>
            </w:tr>
            <w:tr w:rsidRPr="00887FD5" w:rsidR="00887FD5" w:rsidTr="00AF0C61">
              <w:tc>
                <w:tcPr>
                  <w:tcW w:w="7534" w:type="dxa"/>
                  <w:gridSpan w:val="3"/>
                  <w:shd w:val="clear" w:color="auto" w:fill="auto"/>
                </w:tcPr>
                <w:p w:rsidR="00887FD5" w:rsidP="00887FD5" w:rsidRDefault="00887FD5">
                  <w:pPr>
                    <w:pStyle w:val="broodtekst"/>
                  </w:pPr>
                </w:p>
                <w:p w:rsidR="00887FD5" w:rsidP="00887FD5" w:rsidRDefault="00887FD5">
                  <w:pPr>
                    <w:pStyle w:val="broodtekst"/>
                  </w:pPr>
                  <w:r>
                    <w:t>De Minister van Justitie en Veiligheid,</w:t>
                  </w:r>
                </w:p>
                <w:p w:rsidR="00887FD5" w:rsidP="00887FD5" w:rsidRDefault="00887FD5">
                  <w:pPr>
                    <w:pStyle w:val="broodtekst"/>
                  </w:pPr>
                </w:p>
                <w:p w:rsidR="00887FD5" w:rsidP="00887FD5" w:rsidRDefault="00887FD5">
                  <w:pPr>
                    <w:pStyle w:val="broodtekst"/>
                  </w:pPr>
                </w:p>
                <w:p w:rsidR="00887FD5" w:rsidP="00887FD5" w:rsidRDefault="00887FD5">
                  <w:pPr>
                    <w:pStyle w:val="broodtekst"/>
                  </w:pPr>
                </w:p>
                <w:p w:rsidR="000647B8" w:rsidP="00887FD5" w:rsidRDefault="000647B8">
                  <w:pPr>
                    <w:pStyle w:val="broodtekst"/>
                  </w:pPr>
                </w:p>
                <w:p w:rsidR="00887FD5" w:rsidP="00887FD5" w:rsidRDefault="00887FD5">
                  <w:pPr>
                    <w:pStyle w:val="broodtekst"/>
                  </w:pPr>
                  <w:r>
                    <w:t>Ferd Grapperhaus</w:t>
                  </w:r>
                </w:p>
                <w:p w:rsidR="00887FD5" w:rsidP="00887FD5" w:rsidRDefault="00887FD5">
                  <w:pPr>
                    <w:pStyle w:val="broodtekst"/>
                  </w:pPr>
                </w:p>
                <w:p w:rsidR="00887FD5" w:rsidP="00887FD5" w:rsidRDefault="00887FD5">
                  <w:pPr>
                    <w:pStyle w:val="broodtekst"/>
                  </w:pPr>
                </w:p>
                <w:p w:rsidR="00887FD5" w:rsidP="00887FD5" w:rsidRDefault="00887FD5">
                  <w:pPr>
                    <w:pStyle w:val="broodtekst"/>
                  </w:pPr>
                  <w:r>
                    <w:t>De Minister voor Rechtsbescherming,</w:t>
                  </w:r>
                </w:p>
                <w:p w:rsidR="00887FD5" w:rsidP="00887FD5" w:rsidRDefault="00887FD5">
                  <w:pPr>
                    <w:pStyle w:val="broodtekst"/>
                  </w:pPr>
                </w:p>
                <w:p w:rsidR="00887FD5" w:rsidP="00887FD5" w:rsidRDefault="00887FD5">
                  <w:pPr>
                    <w:pStyle w:val="broodtekst"/>
                  </w:pPr>
                </w:p>
                <w:p w:rsidR="00887FD5" w:rsidP="00887FD5" w:rsidRDefault="00887FD5">
                  <w:pPr>
                    <w:pStyle w:val="broodtekst"/>
                  </w:pPr>
                </w:p>
                <w:p w:rsidR="000647B8" w:rsidP="00887FD5" w:rsidRDefault="000647B8">
                  <w:pPr>
                    <w:pStyle w:val="broodtekst"/>
                  </w:pPr>
                </w:p>
                <w:p w:rsidR="00887FD5" w:rsidP="00887FD5" w:rsidRDefault="00887FD5">
                  <w:pPr>
                    <w:pStyle w:val="broodtekst"/>
                  </w:pPr>
                  <w:r>
                    <w:t>Sander Dekker</w:t>
                  </w:r>
                </w:p>
                <w:p w:rsidR="00887FD5" w:rsidP="00887FD5" w:rsidRDefault="00887FD5">
                  <w:pPr>
                    <w:pStyle w:val="broodtekst"/>
                  </w:pPr>
                </w:p>
                <w:p w:rsidR="00887FD5" w:rsidP="00887FD5" w:rsidRDefault="00887FD5">
                  <w:pPr>
                    <w:pStyle w:val="broodtekst"/>
                  </w:pPr>
                </w:p>
                <w:p w:rsidR="00887FD5" w:rsidP="00887FD5" w:rsidRDefault="00887FD5">
                  <w:pPr>
                    <w:pStyle w:val="broodtekst"/>
                  </w:pPr>
                  <w:r>
                    <w:t>De Staatssecretaris van Justitie en Veiligheid,</w:t>
                  </w:r>
                </w:p>
                <w:p w:rsidR="00887FD5" w:rsidP="00887FD5" w:rsidRDefault="00887FD5">
                  <w:pPr>
                    <w:pStyle w:val="broodtekst"/>
                  </w:pPr>
                </w:p>
                <w:p w:rsidR="00887FD5" w:rsidP="00887FD5" w:rsidRDefault="00887FD5">
                  <w:pPr>
                    <w:pStyle w:val="broodtekst"/>
                  </w:pPr>
                </w:p>
                <w:p w:rsidR="00887FD5" w:rsidP="00887FD5" w:rsidRDefault="00887FD5">
                  <w:pPr>
                    <w:pStyle w:val="broodtekst"/>
                  </w:pPr>
                </w:p>
                <w:p w:rsidR="000647B8" w:rsidP="00887FD5" w:rsidRDefault="000647B8">
                  <w:pPr>
                    <w:pStyle w:val="broodtekst"/>
                  </w:pPr>
                </w:p>
                <w:p w:rsidRPr="00887FD5" w:rsidR="00887FD5" w:rsidP="00887FD5" w:rsidRDefault="00B25168">
                  <w:pPr>
                    <w:pStyle w:val="broodtekst"/>
                  </w:pPr>
                  <w:r>
                    <w:t>Ankie Broekers-Knol</w:t>
                  </w:r>
                </w:p>
              </w:tc>
            </w:tr>
            <w:tr w:rsidRPr="00887FD5" w:rsidR="00887FD5" w:rsidTr="00D91A15">
              <w:tc>
                <w:tcPr>
                  <w:tcW w:w="7534" w:type="dxa"/>
                  <w:gridSpan w:val="3"/>
                  <w:shd w:val="clear" w:color="auto" w:fill="auto"/>
                </w:tcPr>
                <w:p w:rsidRPr="00887FD5" w:rsidR="00887FD5" w:rsidP="00887FD5" w:rsidRDefault="00887FD5">
                  <w:pPr>
                    <w:pStyle w:val="broodtekst"/>
                  </w:pPr>
                </w:p>
              </w:tc>
            </w:tr>
            <w:tr w:rsidRPr="00887FD5" w:rsidR="00887FD5" w:rsidTr="00880AA6">
              <w:tc>
                <w:tcPr>
                  <w:tcW w:w="7534" w:type="dxa"/>
                  <w:gridSpan w:val="3"/>
                  <w:shd w:val="clear" w:color="auto" w:fill="auto"/>
                </w:tcPr>
                <w:p w:rsidRPr="00887FD5" w:rsidR="00887FD5" w:rsidP="00887FD5" w:rsidRDefault="00887FD5">
                  <w:pPr>
                    <w:pStyle w:val="broodtekst"/>
                  </w:pPr>
                </w:p>
              </w:tc>
            </w:tr>
            <w:tr w:rsidRPr="00887FD5" w:rsidR="00887FD5" w:rsidTr="002B514A">
              <w:tc>
                <w:tcPr>
                  <w:tcW w:w="7534" w:type="dxa"/>
                  <w:gridSpan w:val="3"/>
                  <w:shd w:val="clear" w:color="auto" w:fill="auto"/>
                </w:tcPr>
                <w:p w:rsidRPr="00887FD5" w:rsidR="00887FD5" w:rsidP="00887FD5" w:rsidRDefault="00887FD5">
                  <w:pPr>
                    <w:pStyle w:val="broodtekst"/>
                  </w:pPr>
                </w:p>
              </w:tc>
            </w:tr>
            <w:tr w:rsidRPr="00887FD5" w:rsidR="00887FD5" w:rsidTr="00887FD5">
              <w:tc>
                <w:tcPr>
                  <w:tcW w:w="4209" w:type="dxa"/>
                  <w:shd w:val="clear" w:color="auto" w:fill="auto"/>
                </w:tcPr>
                <w:p w:rsidRPr="00887FD5" w:rsidR="00887FD5" w:rsidP="00887FD5" w:rsidRDefault="00887FD5">
                  <w:pPr>
                    <w:pStyle w:val="broodtekst"/>
                  </w:pPr>
                </w:p>
              </w:tc>
              <w:tc>
                <w:tcPr>
                  <w:tcW w:w="226" w:type="dxa"/>
                  <w:shd w:val="clear" w:color="auto" w:fill="auto"/>
                </w:tcPr>
                <w:p w:rsidRPr="00887FD5" w:rsidR="00887FD5" w:rsidP="00887FD5" w:rsidRDefault="00887FD5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887FD5" w:rsidR="00887FD5" w:rsidRDefault="00887FD5">
                  <w:pPr>
                    <w:pStyle w:val="broodtekst"/>
                  </w:pPr>
                </w:p>
              </w:tc>
            </w:tr>
          </w:tbl>
          <w:p w:rsidR="00887FD5" w:rsidP="00887FD5" w:rsidRDefault="00887FD5">
            <w:pPr>
              <w:pStyle w:val="in-table"/>
            </w:pPr>
          </w:p>
          <w:bookmarkEnd w:id="10"/>
          <w:p w:rsidR="00F75106" w:rsidP="00887FD5" w:rsidRDefault="008A7B34">
            <w:pPr>
              <w:pStyle w:val="in-table"/>
            </w:pPr>
            <w:r>
              <w:fldChar w:fldCharType="begin"/>
            </w:r>
            <w:r w:rsidR="00F75106">
              <w:instrText xml:space="preserve"> DOCPROPERTY ondertekening </w:instrText>
            </w:r>
            <w:r>
              <w:fldChar w:fldCharType="end"/>
            </w:r>
          </w:p>
        </w:tc>
      </w:tr>
    </w:tbl>
    <w:p w:rsidR="00F75106" w:rsidP="00690E82" w:rsidRDefault="00F75106">
      <w:pPr>
        <w:pStyle w:val="broodtekst"/>
      </w:pPr>
    </w:p>
    <w:sectPr w:rsidR="00F75106" w:rsidSect="00B46C81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FD5" w:rsidRDefault="00887FD5">
      <w:r>
        <w:separator/>
      </w:r>
    </w:p>
    <w:p w:rsidR="00887FD5" w:rsidRDefault="00887FD5"/>
    <w:p w:rsidR="00887FD5" w:rsidRDefault="00887FD5"/>
    <w:p w:rsidR="00887FD5" w:rsidRDefault="00887FD5"/>
  </w:endnote>
  <w:endnote w:type="continuationSeparator" w:id="0">
    <w:p w:rsidR="00887FD5" w:rsidRDefault="00887FD5">
      <w:r>
        <w:continuationSeparator/>
      </w:r>
    </w:p>
    <w:p w:rsidR="00887FD5" w:rsidRDefault="00887FD5"/>
    <w:p w:rsidR="00887FD5" w:rsidRDefault="00887FD5"/>
    <w:p w:rsidR="00887FD5" w:rsidRDefault="00887F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A7B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9073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073C" w:rsidRDefault="0089073C">
    <w:pPr>
      <w:pStyle w:val="Footer"/>
    </w:pPr>
  </w:p>
  <w:p w:rsidR="0089073C" w:rsidRDefault="0089073C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p w:rsidR="0089073C" w:rsidRDefault="0089073C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89073C" w:rsidRDefault="0089073C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2367E2">
            <w:fldChar w:fldCharType="begin"/>
          </w:r>
          <w:r w:rsidR="002367E2">
            <w:instrText xml:space="preserve"> NUMPAGES   \* MERGEFORMAT </w:instrText>
          </w:r>
          <w:r w:rsidR="002367E2">
            <w:fldChar w:fldCharType="separate"/>
          </w:r>
          <w:r w:rsidR="004C5BB6">
            <w:t>1</w:t>
          </w:r>
          <w:r w:rsidR="002367E2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bookmarkStart w:id="5" w:name="bmVoettekst1"/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89073C" w:rsidRDefault="008A7B34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4C5BB6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887FD5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4C5BB6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89073C">
            <w:t xml:space="preserve"> </w:t>
          </w:r>
          <w:r w:rsidR="002367E2">
            <w:fldChar w:fldCharType="begin"/>
          </w:r>
          <w:r w:rsidR="002367E2">
            <w:instrText xml:space="preserve"> SECTIONPAGES   \* MERGEFORMAT </w:instrText>
          </w:r>
          <w:r w:rsidR="002367E2">
            <w:fldChar w:fldCharType="separate"/>
          </w:r>
          <w:r w:rsidR="00887FD5">
            <w:t>1</w:t>
          </w:r>
          <w:r w:rsidR="002367E2">
            <w:fldChar w:fldCharType="end"/>
          </w:r>
        </w:p>
      </w:tc>
    </w:tr>
    <w:bookmarkEnd w:id="5"/>
  </w:tbl>
  <w:p w:rsidR="0089073C" w:rsidRDefault="0089073C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89073C">
      <w:trPr>
        <w:cantSplit/>
        <w:trHeight w:hRule="exact" w:val="23"/>
      </w:trPr>
      <w:tc>
        <w:tcPr>
          <w:tcW w:w="7771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9073C">
      <w:trPr>
        <w:cantSplit/>
        <w:trHeight w:hRule="exact" w:val="216"/>
      </w:trPr>
      <w:tc>
        <w:tcPr>
          <w:tcW w:w="7771" w:type="dxa"/>
        </w:tcPr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8A7B34">
          <w:pPr>
            <w:pStyle w:val="Huisstijl-Paginanummering"/>
          </w:pPr>
          <w:r>
            <w:fldChar w:fldCharType="begin"/>
          </w:r>
          <w:r w:rsidR="0089073C">
            <w:instrText xml:space="preserve"> if </w:instrText>
          </w:r>
          <w:r>
            <w:fldChar w:fldCharType="begin"/>
          </w:r>
          <w:r w:rsidR="000129A4">
            <w:instrText xml:space="preserve"> DOCPROPERTY mailing-aan </w:instrText>
          </w:r>
          <w:r>
            <w:fldChar w:fldCharType="end"/>
          </w:r>
          <w:r w:rsidR="0089073C"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2367E2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 w:rsidR="0089073C">
            <w:instrText xml:space="preserve">" </w:instrText>
          </w:r>
          <w:r>
            <w:fldChar w:fldCharType="end"/>
          </w:r>
        </w:p>
      </w:tc>
    </w:tr>
  </w:tbl>
  <w:p w:rsidR="0089073C" w:rsidRDefault="0089073C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89073C">
      <w:trPr>
        <w:cantSplit/>
        <w:trHeight w:hRule="exact" w:val="170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9073C">
      <w:trPr>
        <w:cantSplit/>
        <w:trHeight w:hRule="exact" w:val="289"/>
      </w:trPr>
      <w:tc>
        <w:tcPr>
          <w:tcW w:w="7769" w:type="dxa"/>
        </w:tcPr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8A7B34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4C5BB6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PageNumber"/>
            </w:rPr>
            <w:fldChar w:fldCharType="begin"/>
          </w:r>
          <w:r w:rsidR="0089073C"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887FD5">
            <w:rPr>
              <w:rStyle w:val="PageNumber"/>
            </w:rPr>
            <w:t>1</w:t>
          </w:r>
          <w:r>
            <w:rPr>
              <w:rStyle w:val="PageNumbe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4C5BB6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89073C">
            <w:t xml:space="preserve"> </w:t>
          </w:r>
          <w:r w:rsidR="002367E2">
            <w:fldChar w:fldCharType="begin"/>
          </w:r>
          <w:r w:rsidR="002367E2">
            <w:instrText xml:space="preserve"> SECTIONPAGES   \* MERGEFORMAT </w:instrText>
          </w:r>
          <w:r w:rsidR="002367E2">
            <w:fldChar w:fldCharType="separate"/>
          </w:r>
          <w:r w:rsidR="00887FD5">
            <w:t>1</w:t>
          </w:r>
          <w:r w:rsidR="002367E2">
            <w:fldChar w:fldCharType="end"/>
          </w:r>
        </w:p>
      </w:tc>
    </w:tr>
    <w:tr w:rsidR="0089073C">
      <w:trPr>
        <w:cantSplit/>
        <w:trHeight w:hRule="exact" w:val="23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  <w:rPr>
              <w:rStyle w:val="Huisstijl-GegevenCharChar"/>
            </w:rPr>
          </w:pPr>
        </w:p>
      </w:tc>
    </w:tr>
  </w:tbl>
  <w:p w:rsidR="0089073C" w:rsidRDefault="0089073C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FD5" w:rsidRDefault="00887FD5">
      <w:r>
        <w:separator/>
      </w:r>
    </w:p>
  </w:footnote>
  <w:footnote w:type="continuationSeparator" w:id="0">
    <w:p w:rsidR="00887FD5" w:rsidRDefault="00887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>
    <w:pPr>
      <w:pStyle w:val="Header"/>
    </w:pPr>
  </w:p>
  <w:p w:rsidR="0089073C" w:rsidRDefault="0089073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87FD5">
    <w:pPr>
      <w:pStyle w:val="Header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676DEEE5" wp14:editId="7F72B40F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4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4C5BB6" w:rsidRDefault="008A7B34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 w:rsidRPr="00777DE7">
                                  <w:rPr>
                                    <w:b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4C5BB6">
                                  <w:rPr>
                                    <w:b/>
                                  </w:rPr>
                                  <w:t>Bureau Secretaris-Generaal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89073C" w:rsidRPr="00777DE7"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onderdeelvolg </w:instrTex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4C5BB6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89073C" w:rsidRPr="00777DE7" w:rsidRDefault="008A7B34">
                                <w:pPr>
                                  <w:pStyle w:val="referentiegegevparagraaf"/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 w:rsidRPr="00777DE7">
                                  <w:rPr>
                                    <w:b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4C5BB6">
                                  <w:rPr>
                                    <w:b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4C5BB6">
                                  <w:t>28 november 2017</w:t>
                                </w:r>
                                <w:r>
                                  <w:fldChar w:fldCharType="end"/>
                                </w:r>
                              </w:p>
                              <w:p w:rsidR="0089073C" w:rsidRDefault="0089073C">
                                <w:pPr>
                                  <w:pStyle w:val="witregel1"/>
                                </w:pPr>
                              </w:p>
                              <w:p w:rsidR="004C5BB6" w:rsidRDefault="008A7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4C5BB6"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onskenmerk </w:instrText>
                                </w:r>
                                <w:r>
                                  <w:fldChar w:fldCharType="separate"/>
                                </w:r>
                                <w:r w:rsidR="004C5BB6">
                                  <w:t>2162214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89073C" w:rsidRDefault="0089073C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89073C" w:rsidRDefault="0089073C"/>
                        <w:p w:rsidR="0089073C" w:rsidRDefault="0089073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9" type="#_x0000_t202" style="position:absolute;margin-left:460.95pt;margin-top:149.7pt;width:117.5pt;height:60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ehntgIAALw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4C5BB6" w:rsidRDefault="008A7B34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 w:rsidRPr="00777DE7">
                            <w:rPr>
                              <w:b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4C5BB6">
                            <w:rPr>
                              <w:b/>
                            </w:rPr>
                            <w:t>Bureau Secretaris-Generaal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89073C" w:rsidRPr="00777DE7"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onderdeelvolg </w:instrTex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 w:rsidR="0089073C"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4C5BB6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89073C" w:rsidRPr="00777DE7" w:rsidRDefault="008A7B34">
                          <w:pPr>
                            <w:pStyle w:val="referentiegegevparagraaf"/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89073C" w:rsidRDefault="008A7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 w:rsidRPr="00777DE7">
                            <w:rPr>
                              <w:b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4C5BB6">
                            <w:rPr>
                              <w:b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89073C" w:rsidRDefault="008A7B34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 w:rsidR="000129A4"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4C5BB6">
                            <w:t>28 november 2017</w:t>
                          </w:r>
                          <w:r>
                            <w:fldChar w:fldCharType="end"/>
                          </w:r>
                        </w:p>
                        <w:p w:rsidR="0089073C" w:rsidRDefault="0089073C">
                          <w:pPr>
                            <w:pStyle w:val="witregel1"/>
                          </w:pPr>
                        </w:p>
                        <w:p w:rsidR="004C5BB6" w:rsidRDefault="008A7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4C5BB6">
                            <w:rPr>
                              <w:b/>
                            </w:rPr>
                            <w:t>Ons kenmerk</w:t>
                          </w:r>
                        </w:p>
                        <w:p w:rsidR="0089073C" w:rsidRDefault="008A7B34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onskenmerk </w:instrText>
                          </w:r>
                          <w:r>
                            <w:fldChar w:fldCharType="separate"/>
                          </w:r>
                          <w:r w:rsidR="004C5BB6">
                            <w:t>2162214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89073C" w:rsidRDefault="0089073C">
                          <w:pPr>
                            <w:pStyle w:val="clausule"/>
                          </w:pPr>
                        </w:p>
                      </w:tc>
                    </w:tr>
                  </w:tbl>
                  <w:p w:rsidR="0089073C" w:rsidRDefault="0089073C"/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E72A0BA" wp14:editId="3E8CF462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3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073C" w:rsidRDefault="008A7B34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 w:rsidR="0089073C"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89073C" w:rsidRDefault="0089073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30" type="#_x0000_t202" style="position:absolute;margin-left:79.4pt;margin-top:153.95pt;width:374.7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" stroked="f" strokecolor="fuchsia">
              <v:textbox inset="0,0,0,0">
                <w:txbxContent>
                  <w:p w:rsidR="0089073C" w:rsidRDefault="008A7B34">
                    <w:pPr>
                      <w:pStyle w:val="Huisstijl-Rubricering"/>
                    </w:pPr>
                    <w:r>
                      <w:fldChar w:fldCharType="begin"/>
                    </w:r>
                    <w:r w:rsidR="0089073C"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89073C">
      <w:trPr>
        <w:trHeight w:hRule="exact" w:val="136"/>
      </w:trPr>
      <w:tc>
        <w:tcPr>
          <w:tcW w:w="7520" w:type="dxa"/>
        </w:tcPr>
        <w:p w:rsidR="0089073C" w:rsidRDefault="0089073C">
          <w:pPr>
            <w:spacing w:line="240" w:lineRule="auto"/>
            <w:rPr>
              <w:sz w:val="12"/>
              <w:szCs w:val="12"/>
            </w:rPr>
          </w:pPr>
        </w:p>
      </w:tc>
    </w:tr>
  </w:tbl>
  <w:p w:rsidR="0089073C" w:rsidRDefault="008A7B34">
    <w:pPr>
      <w:pStyle w:val="Header"/>
      <w:spacing w:line="242" w:lineRule="exact"/>
    </w:pPr>
    <w:r>
      <w:fldChar w:fldCharType="begin"/>
    </w:r>
    <w:r w:rsidR="0089073C"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>
    <w:pPr>
      <w:pStyle w:val="Header"/>
      <w:rPr>
        <w:color w:val="FFFFFF"/>
      </w:rPr>
    </w:pPr>
    <w:bookmarkStart w:id="6" w:name="bmpagina"/>
    <w:r>
      <w:rPr>
        <w:noProof/>
        <w:sz w:val="20"/>
      </w:rPr>
      <w:drawing>
        <wp:anchor distT="0" distB="0" distL="114300" distR="114300" simplePos="0" relativeHeight="251659264" behindDoc="1" locked="1" layoutInCell="1" allowOverlap="1" wp14:anchorId="40883456" wp14:editId="444C8DD3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0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87FD5"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47E9B58A" wp14:editId="6BE63976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2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30088A3D" id="Rectangle 47" o:spid="_x0000_s1026" style="position:absolute;margin-left:70.4pt;margin-top:110.9pt;width:27pt;height:2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" stroked="f" strokecolor="fuchsia">
              <w10:wrap anchorx="page" anchory="page"/>
              <w10:anchorlock/>
            </v:rect>
          </w:pict>
        </mc:Fallback>
      </mc:AlternateContent>
    </w:r>
    <w:r w:rsidR="008A7B34">
      <w:rPr>
        <w:color w:val="FFFFFF"/>
      </w:rPr>
      <w:fldChar w:fldCharType="begin"/>
    </w:r>
    <w:r>
      <w:rPr>
        <w:color w:val="FFFFFF"/>
      </w:rPr>
      <w:instrText xml:space="preserve"> PAGE </w:instrText>
    </w:r>
    <w:r w:rsidR="008A7B34">
      <w:rPr>
        <w:color w:val="FFFFFF"/>
      </w:rPr>
      <w:fldChar w:fldCharType="separate"/>
    </w:r>
    <w:r w:rsidR="002367E2">
      <w:rPr>
        <w:noProof/>
        <w:color w:val="FFFFFF"/>
      </w:rPr>
      <w:t>1</w:t>
    </w:r>
    <w:r w:rsidR="008A7B34"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648CB"/>
    <w:multiLevelType w:val="multilevel"/>
    <w:tmpl w:val="2AECF202"/>
    <w:styleLink w:val="list-vinkaan"/>
    <w:lvl w:ilvl="0">
      <w:start w:val="1"/>
      <w:numFmt w:val="bullet"/>
      <w:pStyle w:val="opsommingsvinkAan"/>
      <w:lvlText w:val="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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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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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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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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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11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A4120A4"/>
    <w:multiLevelType w:val="hybridMultilevel"/>
    <w:tmpl w:val="1D8E1FCE"/>
    <w:lvl w:ilvl="0" w:tplc="1EDC355A">
      <w:start w:val="1"/>
      <w:numFmt w:val="bullet"/>
      <w:pStyle w:val="List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F670C83"/>
    <w:multiLevelType w:val="multilevel"/>
    <w:tmpl w:val="360E1BF0"/>
    <w:lvl w:ilvl="0">
      <w:start w:val="1"/>
      <w:numFmt w:val="bulle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5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061662"/>
    <w:multiLevelType w:val="multilevel"/>
    <w:tmpl w:val="5BE83A0E"/>
    <w:styleLink w:val="list-letters"/>
    <w:lvl w:ilvl="0">
      <w:start w:val="1"/>
      <w:numFmt w:val="lowerLetter"/>
      <w:pStyle w:val="opsomming-lett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17">
    <w:nsid w:val="1D6F51FF"/>
    <w:multiLevelType w:val="multilevel"/>
    <w:tmpl w:val="565CA006"/>
    <w:styleLink w:val="list-streepjes"/>
    <w:lvl w:ilvl="0">
      <w:start w:val="1"/>
      <w:numFmt w:val="bullet"/>
      <w:pStyle w:val="opsomming-streepjesjustitie"/>
      <w:lvlText w:val=""/>
      <w:lvlJc w:val="left"/>
      <w:pPr>
        <w:tabs>
          <w:tab w:val="num" w:pos="454"/>
        </w:tabs>
        <w:ind w:left="907" w:hanging="45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908"/>
        </w:tabs>
        <w:ind w:left="1361" w:hanging="453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362"/>
        </w:tabs>
        <w:ind w:left="1815" w:hanging="453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16"/>
        </w:tabs>
        <w:ind w:left="2269" w:hanging="453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70"/>
        </w:tabs>
        <w:ind w:left="2722" w:hanging="452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724"/>
        </w:tabs>
        <w:ind w:left="3175" w:hanging="451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3175"/>
        </w:tabs>
        <w:ind w:left="3631" w:hanging="453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629"/>
        </w:tabs>
        <w:ind w:left="4082" w:hanging="453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4082"/>
        </w:tabs>
        <w:ind w:left="4536" w:hanging="454"/>
      </w:pPr>
      <w:rPr>
        <w:rFonts w:ascii="Symbol" w:hAnsi="Symbol" w:hint="default"/>
        <w:color w:val="auto"/>
      </w:rPr>
    </w:lvl>
  </w:abstractNum>
  <w:abstractNum w:abstractNumId="18">
    <w:nsid w:val="1E555FEF"/>
    <w:multiLevelType w:val="hybridMultilevel"/>
    <w:tmpl w:val="50F0923E"/>
    <w:lvl w:ilvl="0" w:tplc="A2CC0C32">
      <w:start w:val="1"/>
      <w:numFmt w:val="bullet"/>
      <w:pStyle w:val="ListBullet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467013"/>
    <w:multiLevelType w:val="multilevel"/>
    <w:tmpl w:val="0FBC033C"/>
    <w:styleLink w:val="list-kop"/>
    <w:lvl w:ilvl="0">
      <w:start w:val="1"/>
      <w:numFmt w:val="decimal"/>
      <w:pStyle w:val="kop1-justitie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kop2-justiti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-justiti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20">
    <w:nsid w:val="24546987"/>
    <w:multiLevelType w:val="multilevel"/>
    <w:tmpl w:val="0486E16A"/>
    <w:numStyleLink w:val="list-bolletjes"/>
  </w:abstractNum>
  <w:abstractNum w:abstractNumId="21">
    <w:nsid w:val="321F08A1"/>
    <w:multiLevelType w:val="multilevel"/>
    <w:tmpl w:val="61A21AA6"/>
    <w:lvl w:ilvl="0">
      <w:start w:val="1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2">
    <w:nsid w:val="3CFA7AB2"/>
    <w:multiLevelType w:val="multilevel"/>
    <w:tmpl w:val="565CA006"/>
    <w:numStyleLink w:val="list-streepjes"/>
  </w:abstractNum>
  <w:abstractNum w:abstractNumId="23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2C4A26"/>
    <w:multiLevelType w:val="multilevel"/>
    <w:tmpl w:val="A2ECAAD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44B16CBE"/>
    <w:multiLevelType w:val="multilevel"/>
    <w:tmpl w:val="C340002C"/>
    <w:styleLink w:val="list-vinkuit"/>
    <w:lvl w:ilvl="0">
      <w:start w:val="1"/>
      <w:numFmt w:val="bullet"/>
      <w:pStyle w:val="opsommingsvinkUit"/>
      <w:lvlText w:val="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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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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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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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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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26">
    <w:nsid w:val="4DBD157E"/>
    <w:multiLevelType w:val="multilevel"/>
    <w:tmpl w:val="0486E16A"/>
    <w:styleLink w:val="list-bolletjes"/>
    <w:lvl w:ilvl="0">
      <w:start w:val="1"/>
      <w:numFmt w:val="bullet"/>
      <w:pStyle w:val="opsomming-bolletjesjustitie"/>
      <w:lvlText w:val=""/>
      <w:lvlJc w:val="left"/>
      <w:pPr>
        <w:ind w:left="454" w:hanging="45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908" w:hanging="45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1816" w:hanging="45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724" w:hanging="45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629" w:hanging="451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4082" w:hanging="453"/>
      </w:pPr>
      <w:rPr>
        <w:rFonts w:ascii="Symbol" w:hAnsi="Symbol" w:hint="default"/>
        <w:color w:val="auto"/>
      </w:rPr>
    </w:lvl>
  </w:abstractNum>
  <w:abstractNum w:abstractNumId="27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A3DDA"/>
    <w:multiLevelType w:val="multilevel"/>
    <w:tmpl w:val="E84A0424"/>
    <w:lvl w:ilvl="0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9">
    <w:nsid w:val="5ECC7F89"/>
    <w:multiLevelType w:val="multilevel"/>
    <w:tmpl w:val="81E48ACE"/>
    <w:lvl w:ilvl="0">
      <w:start w:val="1"/>
      <w:numFmt w:val="decimal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0">
    <w:nsid w:val="5FEC188A"/>
    <w:multiLevelType w:val="multilevel"/>
    <w:tmpl w:val="5E426782"/>
    <w:lvl w:ilvl="0">
      <w:start w:val="1"/>
      <w:numFmt w:val="bullet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31">
    <w:nsid w:val="65A77F19"/>
    <w:multiLevelType w:val="multilevel"/>
    <w:tmpl w:val="2AECF202"/>
    <w:numStyleLink w:val="list-vinkaan"/>
  </w:abstractNum>
  <w:abstractNum w:abstractNumId="32">
    <w:nsid w:val="68AD76B8"/>
    <w:multiLevelType w:val="multilevel"/>
    <w:tmpl w:val="EB2A3BA0"/>
    <w:styleLink w:val="list-cijfers"/>
    <w:lvl w:ilvl="0">
      <w:start w:val="1"/>
      <w:numFmt w:val="decimal"/>
      <w:pStyle w:val="opsomming-cijf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33">
    <w:nsid w:val="7338741E"/>
    <w:multiLevelType w:val="multilevel"/>
    <w:tmpl w:val="C340002C"/>
    <w:numStyleLink w:val="list-vinkuit"/>
  </w:abstractNum>
  <w:abstractNum w:abstractNumId="34">
    <w:nsid w:val="7F4841C7"/>
    <w:multiLevelType w:val="multilevel"/>
    <w:tmpl w:val="15BE652E"/>
    <w:lvl w:ilvl="0">
      <w:start w:val="1"/>
      <w:numFmt w:val="lowerLetter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5"/>
  </w:num>
  <w:num w:numId="13">
    <w:abstractNumId w:val="27"/>
  </w:num>
  <w:num w:numId="14">
    <w:abstractNumId w:val="18"/>
  </w:num>
  <w:num w:numId="15">
    <w:abstractNumId w:val="21"/>
  </w:num>
  <w:num w:numId="16">
    <w:abstractNumId w:val="29"/>
  </w:num>
  <w:num w:numId="17">
    <w:abstractNumId w:val="24"/>
  </w:num>
  <w:num w:numId="18">
    <w:abstractNumId w:val="28"/>
  </w:num>
  <w:num w:numId="19">
    <w:abstractNumId w:val="23"/>
  </w:num>
  <w:num w:numId="20">
    <w:abstractNumId w:val="11"/>
  </w:num>
  <w:num w:numId="21">
    <w:abstractNumId w:val="30"/>
  </w:num>
  <w:num w:numId="22">
    <w:abstractNumId w:val="14"/>
  </w:num>
  <w:num w:numId="23">
    <w:abstractNumId w:val="9"/>
  </w:num>
  <w:num w:numId="24">
    <w:abstractNumId w:val="34"/>
  </w:num>
  <w:num w:numId="25">
    <w:abstractNumId w:val="21"/>
  </w:num>
  <w:num w:numId="26">
    <w:abstractNumId w:val="29"/>
  </w:num>
  <w:num w:numId="27">
    <w:abstractNumId w:val="34"/>
  </w:num>
  <w:num w:numId="28">
    <w:abstractNumId w:val="28"/>
  </w:num>
  <w:num w:numId="29">
    <w:abstractNumId w:val="30"/>
  </w:num>
  <w:num w:numId="30">
    <w:abstractNumId w:val="14"/>
  </w:num>
  <w:num w:numId="31">
    <w:abstractNumId w:val="19"/>
  </w:num>
  <w:num w:numId="32">
    <w:abstractNumId w:val="19"/>
  </w:num>
  <w:num w:numId="33">
    <w:abstractNumId w:val="19"/>
  </w:num>
  <w:num w:numId="34">
    <w:abstractNumId w:val="26"/>
  </w:num>
  <w:num w:numId="35">
    <w:abstractNumId w:val="32"/>
  </w:num>
  <w:num w:numId="36">
    <w:abstractNumId w:val="19"/>
  </w:num>
  <w:num w:numId="37">
    <w:abstractNumId w:val="16"/>
  </w:num>
  <w:num w:numId="38">
    <w:abstractNumId w:val="17"/>
  </w:num>
  <w:num w:numId="39">
    <w:abstractNumId w:val="10"/>
  </w:num>
  <w:num w:numId="40">
    <w:abstractNumId w:val="25"/>
  </w:num>
  <w:num w:numId="41">
    <w:abstractNumId w:val="20"/>
  </w:num>
  <w:num w:numId="42">
    <w:abstractNumId w:val="32"/>
  </w:num>
  <w:num w:numId="43">
    <w:abstractNumId w:val="16"/>
  </w:num>
  <w:num w:numId="44">
    <w:abstractNumId w:val="22"/>
  </w:num>
  <w:num w:numId="45">
    <w:abstractNumId w:val="31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27"/>
  <w:hyphenationZone w:val="425"/>
  <w:characterSpacingControl w:val="doNotCompress"/>
  <w:hdrShapeDefaults>
    <o:shapedefaults v:ext="edit" spidmax="29697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Aan de voorzitter van de Tweede Kamer_x000d_der Staten-Generaal_x000d_Postbus 20018_x000d_2500 EA Den Haag_x000d_ _x000d_"/>
    <w:docVar w:name="Carma DocSys~CanReopen" w:val="1"/>
    <w:docVar w:name="Carma DocSys~XML" w:val="&lt;?xml version=&quot;1.0&quot; encoding=&quot;UTF-8&quot;?&gt;&lt;data country-code=&quot;31&quot; customer=&quot;minjus&quot; engine-version=&quot;3.4.8&quot; lastuser-initials=&quot;HO&quot; lastuser-name=&quot;Oliveira - Sacramento Pinhal, H.P. de - BD/BSG/MDL&quot; model=&quot;brief-2010.xml&quot; profile=&quot;minjus&quot; target=&quot;Microsoft Word&quot; target-build=&quot;14.0.7189&quot; target-version=&quot;14.0&quot;&gt;&lt;brief id=&quot;29b0afd8178e4fe18d5d97a1e513ddad&quot; lcid=&quot;1043&quot; template=&quot;brief-2010.dotm&quot; version=&quot;1.0&quot;&gt;&lt;MAILING disabled=&quot;true&quot; fields=&quot;adres;kix;aanhefdoc;aanhef;groetregel&quot;/&gt;&lt;PAPER first=&quot;voorbedrukt&quot; logo-names=&quot;minjuslint&quot; other=&quot;blanco&quot; when-logo-present=&quot;blanco&quot;/&gt;&lt;referentiegegevens_bk/&gt;&lt;referentiegegevens/&gt;&lt;referentiegegevens_content&gt;&lt;body xmlns:docsys=&quot;http://www.b-ware.nl&quot; xmlns:msxsl=&quot;urn:schemas-microsoft-com:xslt&quot;&gt;&lt;p style=&quot;afzendgegevens-bold&quot;&gt;Bureau Secretaris-Generaal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jenv&lt;/p&gt;&lt;p style=&quot;afzendkopje&quot;&gt;Contactpersoon&lt;/p&gt;&lt;p style=&quot;afzendgegevens&quot;&gt;T  070 370 79 11&lt;/p&gt;&lt;p style=&quot;afzendgegevens&quot;&gt;F  070 370 79 00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docsys=&quot;http://www.b-ware.nl&quot; xmlns:msxsl=&quot;urn:schemas-microsoft-com:xslt&quot;&gt;&lt;p&gt;&lt;picture src=&quot;$/woordmerk/RO_J.png&quot;/&gt;&lt;/p&gt;&lt;/body&gt;&lt;/woordmerk_content&gt;&lt;ondertekening_bk/&gt;&lt;ondertekening/&gt;&lt;ondertekening_content&gt;&lt;body xmlns:docsys=&quot;http://www.b-ware.nl&quot; xmlns:msxsl=&quot;urn:schemas-microsoft-com:xslt&quot;&gt;&lt;table bottom-padding=&quot;0pt&quot; class=&quot;tabel&quot; left-padding=&quot;0pt&quot; right-padding=&quot;0pt&quot; top-padding=&quot;0pt&quot; width=&quot;132.892mm&quot;&gt;&lt;col width=&quot;74.224mm&quot;/&gt;&lt;col width=&quot;4mm&quot;/&gt;&lt;col width=&quot;54.668mm&quot;/&gt;&lt;tbody&gt;&lt;tr&gt;&lt;td colspan=&quot;3&quot; style=&quot;broodtekst&quot;/&gt;&lt;/tr&gt;&lt;tr&gt;&lt;td colspan=&quot;3&quot; style=&quot;broodtekst&quot;/&gt;&lt;/tr&gt;&lt;tr&gt;&lt;td colspan=&quot;3&quot; style=&quot;broodtekst&quot;/&gt;&lt;/tr&gt;&lt;tr&gt;&lt;td colspan=&quot;3&quot; style=&quot;broodtekst&quot;/&gt;&lt;/tr&gt;&lt;tr&gt;&lt;td colspan=&quot;3&quot; style=&quot;broodtekst&quot;/&gt;&lt;/tr&gt;&lt;tr&gt;&lt;td&gt;&lt;p style=&quot;broodtekst&quot;/&gt;&lt;/td&gt;&lt;td style=&quot;broodtekst&quot;/&gt;&lt;td/&gt;&lt;/tr&gt;&lt;/tbody&gt;&lt;/table&gt;&lt;p style=&quot;in-table&quot;/&gt;&lt;/body&gt;&lt;/ondertekening_content&gt;&lt;toevoegen-model formatted-value=&quot;&quot;/&gt;&lt;chkminuut formatted-value=&quot;0&quot; value=&quot;0&quot;/&gt;&lt;minuut formatted-value=&quot;minuut-2010.xml&quot;/&gt;&lt;ondertekenaar-item formatted-value=&quot;oliveira&quot; value=&quot;1&quot;&gt;&lt;afzender aanhef=&quot;1&quot; country-code=&quot;31&quot; country-id=&quot;NLD&quot; groetregel=&quot;1&quot; name=&quot;oliveira&quot; organisatie=&quot;201&quot; taal=&quot;1043&quot;&gt;&lt;taal id=&quot;1043&quot;/&gt;&lt;taal id=&quot;2057&quot;/&gt;&lt;taal id=&quot;1031&quot;/&gt;&lt;taal id=&quot;1036&quot;/&gt;&lt;taal id=&quot;1034&quot;/&gt;&lt;/afzender&gt;&lt;/ondertekenaar-item&gt;&lt;tweedeondertekenaar-item/&gt;&lt;behandelddoor-item formatted-value=&quot;oliveira&quot; value=&quot;1&quot;&gt;&lt;afzender aanhef=&quot;1&quot; country-code=&quot;31&quot; country-id=&quot;NLD&quot; groetregel=&quot;1&quot; name=&quot;oliveira&quot; organisatie=&quot;201&quot; taal=&quot;1043&quot;&gt;&lt;taal id=&quot;1043&quot;/&gt;&lt;taal id=&quot;2057&quot;/&gt;&lt;taal id=&quot;1031&quot;/&gt;&lt;taal id=&quot;1036&quot;/&gt;&lt;taal id=&quot;1034&quot;/&gt;&lt;/afzender&gt;&lt;/behandelddoor-item&gt;&lt;organisatie-item formatted-value=&quot;Bureau Secretaris-Generaal&quot; value=&quot;201&quot;&gt;&lt;organisatie facebook=&quot;&quot; id=&quot;201&quot; linkedin=&quot;&quot; twitter=&quot;&quot; youtube=&quot;&quot; zoekveld=&quot;Bureau Secretaris-Generaal&quot;&gt;&lt;taal baadres=&quot;Turfmarkt 147&quot; banknaam=&quot;&quot; banknummer=&quot;&quot; baplaats=&quot;Den Haag&quot; bapostcode=&quot;2511 DP&quot; bezoekadres=&quot;Bezoekadres\nTurfmarkt 147\n2511 DP Den Haag\nTelefoon 070 370 79 11\nFax 070 370 79 00\nwww.rijksoverheid.nl/jenv&quot; bic=&quot;&quot; email=&quot;&quot; faxnummer=&quot;070 370 79 00&quot; iban=&quot;&quot; id=&quot;1043&quot; infonummer=&quot;&quot; instructies=&quot;Bij beantwoording de datum en ons kenmerk vermelden. Wilt u slechts één zaak in uw brief behandelen.&quot; kleuren=&quot;alles&quot; koptekst=&quot;\nBureau Secretaris-Generaal\n&quot; land=&quot;Nederland&quot; logo=&quot;RO_J&quot; naamdirectie=&quot;&quot; naamdirectoraatgeneraal=&quot;Bureau Secretaris-Generaal&quot; naamgebouw=&quot;&quot; omschrijving=&quot;Bureau Secretaris-Generaal&quot; paadres=&quot;20301&quot; paplaats=&quot;Den Haag&quot; papostcode=&quot;2500 EH&quot; payoff=&quot;Voor een veilige en rechtvaardige samenleving&quot; postadres=&quot;Postadres:\nPostbus 20301,\n2500 EH Den Haag&quot; taal=&quot;1043&quot; telefoonnummer=&quot;070 370 79 11&quot; vrij1=&quot;&quot; vrij2=&quot;&quot; vrij3=&quot;&quot; vrij4=&quot;&quot; vrij5=&quot;&quot; vrij6=&quot;&quot; vrij7=&quot;&quot; vrij8=&quot;&quot; vrijkopje=&quot;&quot; website=&quot;www.rijksoverheid.nl/jenv&quot; zoekveld=&quot;Bureau Secretaris-Generaal&quot;/&gt;&lt;taal baadres=&quot;Turfmarkt 147&quot; banknaam=&quot;&quot; banknummer=&quot;&quot; baplaats=&quot;La Haya&quot; bapostcode=&quot;2511 DP&quot; bezoekadres=&quot;Bezoekadres\nTurfmarkt 147\n2511 DP La Haya\nTelefoon +31 70 370 79 11\nFax +31 70 370 79 00\nwww.rijksoverheid.nl/jenv&quot; bic=&quot;&quot; email=&quot;&quot; faxnummer=&quot;+31 70 370 79 00&quot; iban=&quot;&quot; id=&quot;1034&quot; infonummer=&quot;&quot; instructies=&quot;En su eventual contestacíon, por favor, indique la fecha y nuestro número de referencia. Le rogamos en cada carta trate un solo asunto.&quot; kleuren=&quot;alles&quot; koptekst=&quot;\nOficina del Secretario General\n&quot; land=&quot;Países Bajos&quot; logo=&quot;RO_J&quot; naamdirectie=&quot;&quot; naamdirectoraatgeneraal=&quot;Oficina del Secretario General&quot; naamgebouw=&quot;&quot; omschrijving=&quot;Bureau Secretaris-Generaal&quot; paadres=&quot;20301&quot; paplaats=&quot;La Haya&quot; papostcode=&quot;2500 EH&quot; payoff=&quot;&quot; postadres=&quot;Postadres:\nPostbus 20301,\n2500 EH La Haya&quot; taal=&quot;1034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Bureau Secretaris-Generaal&quot;/&gt;&lt;taal baadres=&quot;Turfmarkt 147&quot; banknaam=&quot;&quot; banknummer=&quot;&quot; baplaats=&quot;The Hague&quot; bapostcode=&quot;2511 DP&quot; bezoekadres=&quot;Bezoekadres\nTurfmarkt 147\n2511 DP The Hague\nTelefoon +31 70 370 79 11\nFax +31 70 370 79 00\nwww.rijksoverheid.nl/jenv&quot; bic=&quot;&quot; email=&quot;&quot; faxnummer=&quot;+31 70 370 79 00&quot; iban=&quot;&quot; id=&quot;2057&quot; infonummer=&quot;&quot; instructies=&quot;Please quote date of letter and our ref. when replying. Do not raise more than one subject per letter.&quot; kleuren=&quot;alles&quot; koptekst=&quot;\nSecretary-General's Office\n&quot; land=&quot;The Netherlands&quot; logo=&quot;RO_J&quot; naamdirectie=&quot;&quot; naamdirectoraatgeneraal=&quot;Secretary-General's Office&quot; naamgebouw=&quot;&quot; omschrijving=&quot;Bureau Secretaris-Generaal&quot; paadres=&quot;20301&quot; paplaats=&quot;The Hague&quot; papostcode=&quot;2500 EH&quot; payoff=&quot;&quot; postadres=&quot;Postadres:\nPostbus 20301,\n2500 EH The Hague&quot; taal=&quot;2057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Bureau Secretaris-Generaal&quot;/&gt;&lt;taal baadres=&quot;Turfmarkt 147&quot; banknaam=&quot;&quot; banknummer=&quot;&quot; baplaats=&quot;Den Haag&quot; bapostcode=&quot;2511 DP&quot; bezoekadres=&quot;Bezoekadres\nTurfmarkt 147\n2511 DP Den Haag\nTelefoon +31 70 370 79 11\nFax +31 70 370 79 00\nwww.rijksoverheid.nl/jenv&quot; bic=&quot;&quot; email=&quot;&quot; faxnummer=&quot;+31 70 370 79 00&quot; iban=&quot;&quot; id=&quot;1031&quot; infonummer=&quot;&quot; instructies=&quot;Antwortt bitte Datum und unser Zeichen angeben. Bitte pro Zuschrift nur eine Angelegenheit behandeln.&quot; kleuren=&quot;alles&quot; koptekst=&quot;\nBüro des Generalsekretärs\n&quot; land=&quot;Niederlande&quot; logo=&quot;RO_J&quot; naamdirectie=&quot;&quot; naamdirectoraatgeneraal=&quot;Büro des Generalsekretärs&quot; naamgebouw=&quot;&quot; omschrijving=&quot;Bureau Secretaris-Generaal&quot; paadres=&quot;20301&quot; paplaats=&quot;Den Haag&quot; papostcode=&quot;2500 EH&quot; payoff=&quot;&quot; postadres=&quot;Postadres:\nPostbus 20301,\n2500 EH Den Haag&quot; taal=&quot;1031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Bureau Secretaris-Generaal&quot;/&gt;&lt;taal baadres=&quot;Turfmarkt 147&quot; banknaam=&quot;&quot; banknummer=&quot;&quot; baplaats=&quot;La Haye&quot; bapostcode=&quot;2511 DP&quot; bezoekadres=&quot;Bezoekadres\nTurfmarkt 147\n2511 DP La Haye\nTelefoon +31 70 370 79 11\nFax +31 70 370 79 00\nwww.rijksoverheid.nl/jenv&quot; bic=&quot;&quot; email=&quot;&quot; faxnummer=&quot;+31 70 370 79 00&quot; iban=&quot;&quot; id=&quot;1036&quot; infonummer=&quot;&quot; instructies=&quot;Prière de mentionner dans toute correspondance la date et notre référence. Prière de ne traiter qu'une seule affaire par lettre.&quot; kleuren=&quot;alles&quot; koptekst=&quot;\nCabinet du Secrétaire général\n&quot; land=&quot;Pays-Bas&quot; logo=&quot;RO_J&quot; naamdirectie=&quot;&quot; naamdirectoraatgeneraal=&quot;Cabinet du Secrétaire général&quot; naamgebouw=&quot;&quot; omschrijving=&quot;Bureau Secretaris-Generaal&quot; paadres=&quot;20301&quot; paplaats=&quot;La Haye&quot; papostcode=&quot;2500 EH&quot; payoff=&quot;&quot; postadres=&quot;Postadres:\nPostbus 20301,\n2500 EH La Haye&quot; taal=&quot;1036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Bureau Secretaris-Generaal&quot;/&gt;&lt;/organisatie&gt;&lt;/organisatie-item&gt;&lt;zaak/&gt;&lt;adres formatted-value=&quot;Aan de voorzitter van de Tweede Kamer\nder Staten-Generaal\nPostbus 20018\n2500 EA Den Haag\n&amp;#160;\n&quot;&gt;&lt;address city=&quot;&quot; country-code=&quot;31&quot; country-id=&quot;NLD&quot; housenr=&quot;&quot; omitted-country=&quot;Nederland&quot; street=&quot;&quot; zipcode=&quot;&quot;&gt;&lt;to&gt;Aan de voorzitter van de Tweede Kamer\nder Staten-Generaal\nPostbus 20018\n2500 EA Den Haag&lt;/to&gt;&lt;/address&gt;&lt;/adres&gt;&lt;kix formatted-value=&quot;&quot; value=&quot;&quot;/&gt;&lt;mailing-aan formatted-value=&quot;&quot;/&gt;&lt;minjuslint formatted-value=&quot;&quot;/&gt;&lt;chklogo value=&quot;0&quot;/&gt;&lt;documentsubtype formatted-value=&quot;Brief&quot;/&gt;&lt;documenttitel formatted-value=&quot;Brief - Antwoorden schriftelijke vragen begroting 2018&quot;/&gt;&lt;heropend value=&quot;false&quot;/&gt;&lt;vorm value=&quot;Digitaal&quot;/&gt;&lt;ZaakLocatie/&gt;&lt;zaakkenmerk/&gt;&lt;zaaktitel/&gt;&lt;fn_geaddresseerde formatted-value=&quot;Aan de voorzitter van de Tweede Kamer der Staten-Generaal Postbus 20018 2500 EA Den Haag&quot;/&gt;&lt;fn_adres formatted-value=&quot;&quot;/&gt;&lt;fn_postcode formatted-value=&quot;&quot; value=&quot;&quot;/&gt;&lt;fn_plaats formatted-value=&quot;&quot; value=&quot;&quot;/&gt;&lt;fn_land formatted-value=&quot;Nederland&quot;/&gt;&lt;drager formatted-value=&quot;Document&quot;/&gt;&lt;documentclass formatted-value=&quot;Brief&quot; value=&quot;Brief&quot;/&gt;&lt;baadres formatted-value=&quot;Turfmarkt 147&quot; value=&quot;Turfmarkt 147&quot;/&gt;&lt;bapostcode formatted-value=&quot;2511 DP&quot; value=&quot;2511 DP&quot;/&gt;&lt;baplaats formatted-value=&quot;Den Haag&quot; value=&quot;Den Haag&quot;/&gt;&lt;paadres formatted-value=&quot;20301&quot; value=&quot;20301&quot;/&gt;&lt;papostcode formatted-value=&quot;2500 EH&quot; value=&quot;2500 EH&quot;/&gt;&lt;paplaats formatted-value=&quot;Den Haag&quot; value=&quot;Den Haag&quot;/&gt;&lt;banknaam formatted-value=&quot;&quot; value=&quot;&quot;/&gt;&lt;banknummer formatted-value=&quot;&quot; value=&quot;&quot;/&gt;&lt;rekeningnr formatted-value=&quot;&quot;/&gt;&lt;bic formatted-value=&quot;&quot; value=&quot;&quot;/&gt;&lt;iban formatted-value=&quot;&quot; value=&quot;&quot;/&gt;&lt;website formatted-value=&quot;www.rijksoverheid.nl/jenv&quot; value=&quot;www.rijksoverheid.nl/jenv&quot;/&gt;&lt;faxnummer formatted-value=&quot;&quot; value=&quot;&quot;&gt;&lt;phonenumber country-code=&quot;31&quot; number=&quot;&quot;/&gt;&lt;/faxnummer&gt;&lt;faxorganisatie formatted-value=&quot;070 370 79 00&quot; value=&quot;070 370 79 00&quot;&gt;&lt;phonenumber country-code=&quot;31&quot; number=&quot;070 370 79 00&quot;/&gt;&lt;/faxorganisatie&gt;&lt;telorganisatie formatted-value=&quot;070 370 79 11&quot; value=&quot;070 370 79 11&quot;&gt;&lt;phonenumber country-code=&quot;31&quot; number=&quot;070 370 79 11&quot;/&gt;&lt;/telorganisatie&gt;&lt;doorkiesnummer formatted-value=&quot;&quot; value=&quot;&quot;&gt;&lt;phonenumber/&gt;&lt;/doorkiesnummer&gt;&lt;mobiel formatted-value=&quot;&quot; value=&quot;&quot;&gt;&lt;phonenumber/&gt;&lt;/mobiel&gt;&lt;chk_infonummer/&gt;&lt;infonummer formatted-value=&quot;&quot; value=&quot;&quot;&gt;&lt;phonenumber country-code=&quot;31&quot; number=&quot;&quot;/&gt;&lt;/infonummer&gt;&lt;emailorganisatie formatted-value=&quot;&quot; value=&quot;&quot;/&gt;&lt;clausule formatted-value=&quot;Bij beantwoording de datum en ons kenmerk vermelden. Wilt u slechts één zaak in uw brief behandelen.&quot; value=&quot;Bij beantwoording de datum en ons kenmerk vermelden. Wilt u slechts één zaak in uw brief behandelen.&quot;/&gt;&lt;contactpersoon formatted-value=&quot;&quot;/&gt;&lt;email formatted-value=&quot;&quot;/&gt;&lt;functie formatted-value=&quot;&quot;/&gt;&lt;retouradres formatted-value=&quot;&amp;gt; Retouradres&amp;#160;Postbus 20301&amp;#160;2500 EH&amp;#160;&amp;#160;Den Haag&quot;/&gt;&lt;directoraat formatted-value=&quot;Bureau Secretaris-Generaal&quot; value=&quot;Bureau Secretaris-Generaal&quot;/&gt;&lt;directoraatvolg formatted-value=&quot;Bureau Secretaris-Generaal&quot;/&gt;&lt;directoraatnaam formatted-value=&quot;&quot; value=&quot;&quot;/&gt;&lt;directoraatnaamvolg formatted-value=&quot;&quot;/&gt;&lt;onderdeel formatted-value=&quot;&quot; value=&quot;&quot;/&gt;&lt;digionderdeel formatted-value=&quot;&quot; value=&quot;&quot;/&gt;&lt;onderdeelvolg formatted-value=&quot;&quot;/&gt;&lt;directieregel formatted-value=&quot;&amp;#160;\n&quot;/&gt;&lt;datum formatted-value=&quot;28 november 2017&quot; value=&quot;2017-11-28T16:05:00&quot;/&gt;&lt;onskenmerk format-disabled=&quot;true&quot; formatted-value=&quot;2162214&quot; value=&quot;2162214&quot;/&gt;&lt;uwkenmerk formatted-value=&quot;&quot;/&gt;&lt;onderwerp format-disabled=&quot;true&quot; formatted-value=&quot;Antwoorden schriftelijke vragen begroting 2018&quot; value=&quot;Antwoorden schriftelijke vragen begroting 2018&quot;/&gt;&lt;bijlage formatted-value=&quot;&quot;/&gt;&lt;projectnaam/&gt;&lt;kopieaan/&gt;&lt;namensdeze/&gt;&lt;rubricering formatted-value=&quot;&quot;/&gt;&lt;rubriceringvolg formatted-value=&quot;&quot;/&gt;&lt;digijust formatted-value=&quot;0&quot; value=&quot;0&quot;/&gt;&lt;chkcontact value=&quot;1&quot;/&gt;&lt;radtelefoon value=&quot;1&quot;/&gt;&lt;chkfunctie1 value=&quot;1&quot;/&gt;&lt;chkfunctie2 value=&quot;1&quot;/&gt;&lt;aanhefdoc formatted-value=&quot;&quot;/&gt;&lt;vrijkopje formatted-value=&quot;&quot; 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/&gt;&lt;z_zaaktype/&gt;&lt;z_behandeltermijn/&gt;&lt;z_zaakopmerkingen/&gt;&lt;z_zaakkenmerk/&gt;&lt;z_startdatum/&gt;&lt;z_afsluitdatum/&gt;&lt;z_zaakorganisatieonderdeel/&gt;&lt;z_zaakrubricering/&gt;&lt;z_zaakrubriceringstype/&gt;&lt;z_zaakrubriceringsgroep/&gt;&lt;z_zaakrubriceringstermijn/&gt;&lt;z_zaakrubriceringstermijntijdseenheid/&gt;&lt;z_zaakrubriceringsdatum/&gt;&lt;z_zaakderubriceringsdatum/&gt;&lt;z_zaakomschrijving/&gt;&lt;z_behandelaarzaak/&gt;&lt;z_afzender/&gt;&lt;z_nieuwebehandelaarzaak/&gt;&lt;z_zaakstatus/&gt;&lt;z_gewenstdossier/&gt;&lt;z_zaakonderwerp/&gt;&lt;z_medebehandelaren/&gt;&lt;z_afdoedatum/&gt;&lt;z_heropendatum/&gt;&lt;z_heropendata/&gt;&lt;z_beoogdesluitingsdatum/&gt;&lt;z_bewarenofvernietingenzaak/&gt;&lt;z_overbrengingstermijn/&gt;&lt;z_dispensatieopoverbrengingstermijn/&gt;&lt;z_overbrengingsdatum/&gt;&lt;z_bewaartermijn/&gt;&lt;z_dispensatieopbewaartermijn/&gt;&lt;z_vernietigingsdatum/&gt;&lt;z_rio_bsd_handelingsnummer/&gt;&lt;z_soortburgerbrief/&gt;&lt;z_burgerbriefaanmaakdatum/&gt;&lt;z_naamafzender/&gt;&lt;z_woonplaatsafzender/&gt;&lt;z_afzenderkenmerk/&gt;&lt;z_organisatieafzender/&gt;&lt;z_relatienaamzaak/&gt;&lt;z_kamervraagzaakfase/&gt;&lt;z_datumvraaggesteld/&gt;&lt;z_nummerkamervraag/&gt;&lt;z_voortouwbij/&gt;&lt;z_vraagsteller1/&gt;&lt;z_vraagsteller2/&gt;&lt;z_vraagsteller3/&gt;&lt;z_vraagsteller4/&gt;&lt;z_vraagsteller5/&gt;&lt;z_vraagstellers/&gt;&lt;z_politiekepartij1/&gt;&lt;z_politiekepartij2/&gt;&lt;z_politiekepartij3/&gt;&lt;z_politiekepartij4/&gt;&lt;z_politiekepartij5/&gt;&lt;z_politiekepartijen/&gt;&lt;z_secundair/&gt;&lt;z_bewindspersoon/&gt;&lt;z_lidbestuursraad/&gt;&lt;z_medebetrokkendirectie/&gt;&lt;z_deadline/&gt;&lt;z_uitstelaanvraag/&gt;&lt;z_voortgangsinformatieparlement/&gt;&lt;z_kamerstuknummer/&gt;&lt;z_indieningsdatum/&gt;&lt;z_keuzekamer/&gt;&lt;z_stemmingsdatum/&gt;&lt;z_internationaaltypewerkproces/&gt;&lt;z_wetofregeltypewerkproces/&gt;&lt;z_beleidtypewerkproces/&gt;&lt;z_betrokkennaties/&gt;&lt;z_samenwerkingsvorm/&gt;&lt;z_kenmerkwetofregel/&gt;&lt;z_soortwetofregel/&gt;&lt;z_typebedrijfsvoering/&gt;&lt;z_soortoverleg/&gt;&lt;z_overlegorgaan/&gt;&lt;z_overlegdatum/&gt;&lt;z_overlegdata/&gt;&lt;z_projectofprogrammazaakthema/&gt;&lt;z_auditee/&gt;&lt;z_auditor/&gt;&lt;z_typeaudit/&gt;&lt;z_auditjaar/&gt;&lt;z_auditzaakfase/&gt;&lt;z_auditzaakthema/&gt;&lt;z_isgeadresseerd/&gt;&lt;z_zaakthema/&gt;&lt;use-kamervraag-for-reference value=&quot;0&quot;/&gt;&lt;use-kamervraag-for-subject value=&quot;0&quot;/&gt;&lt;std_limm-naam formatted-value=&quot;LIMM_NAAM&quot; value=&quot;LIMM_NAAM&quot;/&gt;&lt;std_lu-eind-datum formatted-value=&quot;LU_EIND_DATUM&quot; value=&quot;LU_EIND_DATUM&quot;/&gt;&lt;std_lu-start-datum formatted-value=&quot;LU_START_DATUM&quot; value=&quot;LU_START_DATUM&quot;/&gt;&lt;std_lu-usr1 formatted-value=&quot;LU_USR1&quot; value=&quot;LU_USR1&quot;/&gt;&lt;std_lu-usr2 formatted-value=&quot;LU_USR2&quot; value=&quot;LU_USR2&quot;/&gt;&lt;std_lu-usr3 formatted-value=&quot;LU_USR3&quot; value=&quot;LU_USR3&quot;/&gt;&lt;std_lu-usr4 formatted-value=&quot;LU_USR4&quot; value=&quot;LU_USR4&quot;/&gt;&lt;std_lu-usr5 formatted-value=&quot;LU_USR5&quot; value=&quot;LU_USR5&quot;/&gt;&lt;std_lu-naam formatted-value=&quot;LU_NAAM&quot; value=&quot;LU_NAAM&quot;/&gt;&lt;std_oc-naam formatted-value=&quot;OC_NAAM&quot; value=&quot;OC_NAAM&quot;/&gt;&lt;std_oulo-naam1 formatted-value=&quot;OULO_NAAM1&quot; value=&quot;OULO_NAAM1&quot;/&gt;&lt;std_oulo-naam2 formatted-value=&quot;OULO_NAAM2&quot; value=&quot;OULO_NAAM2&quot;/&gt;&lt;std_oulo-telefoonnr formatted-value=&quot;OULO_TELEFOONNR&quot; value=&quot;OULO_TELEFOONNR&quot;/&gt;&lt;std_oulo-vestadres formatted-value=&quot;OULO_VESTADRES&quot; value=&quot;OULO_VESTADRES&quot;/&gt;&lt;std_oulo-vestplaats formatted-value=&quot;OULO_VESTPLAATS&quot; value=&quot;OULO_VESTPLAATS&quot;/&gt;&lt;std_gp-usr4 formatted-value=&quot;GP_USR4&quot; value=&quot;GP_USR4&quot;/&gt;&lt;std_gp-functie formatted-value=&quot;GP_FUNCTIE&quot; value=&quot;GP_FUNCTIE&quot;/&gt;&lt;std_gp-k5calc-tav formatted-value=&quot;GP_K5CALC_TAV&quot; value=&quot;GP_K5CALC_TAV&quot;/&gt;&lt;std_bgp-roepnaam formatted-value=&quot;BGP_ROEPNAAM&quot; value=&quot;BGP_ROEPNAAM&quot;/&gt;&lt;std_bgp-achternaam formatted-value=&quot;BGP_ACHTERNAAM&quot; value=&quot;BGP_ACHTERNAAM&quot;/&gt;&lt;std_bgp-telefoondoorkies formatted-value=&quot;BGP_TELEFOONDOORKIES&quot; value=&quot;BGP_TELEFOONDOORKIES&quot;/&gt;&lt;std_bgp-email-zaak formatted-value=&quot;BGP_EMAIL_ZAAK&quot; value=&quot;BGP_EMAIL_ZAAK&quot;/&gt;&lt;std_ou-usr1 formatted-value=&quot;OU_USR1&quot; value=&quot;OU_USR1&quot;/&gt;&lt;std_ou-usr2 formatted-value=&quot;OU_USR2&quot; value=&quot;OU_USR2&quot;/&gt;&lt;std_ou-usr3 formatted-value=&quot;OU_USR3&quot; value=&quot;OU_USR3&quot;/&gt;&lt;std_ou-usr4 formatted-value=&quot;OU_USR4&quot; value=&quot;OU_USR4&quot;/&gt;&lt;std_ou-usr5 formatted-value=&quot;OU_USR5&quot; value=&quot;OU_USR5&quot;/&gt;&lt;std_ou-usr6 formatted-value=&quot;OU_USR6&quot; value=&quot;OU_USR6&quot;/&gt;&lt;std_ou-usr9 formatted-value=&quot;OU_USR9&quot; value=&quot;OU_USR9&quot;/&gt;&lt;std_ou-startdatum formatted-value=&quot;OU_STARTDATUM&quot; value=&quot;OU_STARTDATUM&quot;/&gt;&lt;std_de-mentor-als-coach formatted-value=&quot;de mentor als coach&quot; value=&quot;de mentor als coach&quot;/&gt;&lt;std_autofinish value=&quot;0&quot;/&gt;&lt;std_autoprint value=&quot;0&quot;/&gt;&lt;std_showtab value=&quot;0&quot;/&gt;&lt;aanhef formatted-value=&quot;&amp;lt;Geen&amp;gt;&quot; output-value=&quot;&amp;lt;Geen&amp;gt;,&quot; value=&quot;0&quot;/&gt;&lt;groetregel formatted-value=&quot;&amp;lt;Geen&amp;gt;&quot; output-value=&quot;&amp;lt;Geen&amp;gt;,&quot; value=&quot;0&quot;/&gt;&lt;rubriek formatted-value=&quot;&amp;#160;&quot; value=&quot;1&quot;/&gt;&lt;merking formatted-value=&quot;&amp;#160;&quot; value=&quot;1&quot;/&gt;&lt;lst_aantbijlagen formatted-value=&quot;Geen&quot; value=&quot;Geen&quot;/&gt;&lt;euslogan-txt/&gt;&lt;lsttaal/&gt;&lt;documenttype formatted-value=&quot;Uitgaand&quot; value=&quot;Uitgaand&quot;/&gt;&lt;docstatus formatted-value=&quot;Informeel concept&quot; value=&quot;Informeel concept&quot;/&gt;&lt;doctype formatted-value=&quot;Brief&quot; value=&quot;Brief&quot;/&gt;&lt;_projectnaam formatted-value=&quot;Projectnaam&quot; value=&quot;Projectnaam&quot;/&gt;&lt;_contactpersoon formatted-value=&quot;Contactpersoon&quot; value=&quot;Contactpersoon&quot;/&gt;&lt;_datum formatted-value=&quot;Datum&quot; value=&quot;Datum&quot;/&gt;&lt;_onskenmerk formatted-value=&quot;Ons kenmerk\n&quot;/&gt;&lt;_onskenmerk-txt formatted-value=&quot;Ons kenmerk&quot; value=&quot;Ons kenmerk&quot;/&gt;&lt;_uwkenmerk formatted-value=&quot;Uw kenmerk&quot; value=&quot;Uw kenmerk&quot;/&gt;&lt;_onderwerp formatted-value=&quot;Onderwerp&quot; value=&quot;Onderwerp&quot;/&gt;&lt;_namensdeze formatted-value=&quot;Namens deze,&quot; value=&quot;Namens deze,&quot;/&gt;&lt;_pagina formatted-value=&quot;Pagina&quot; value=&quot;Pagina&quot;/&gt;&lt;_van formatted-value=&quot;van&quot; value=&quot;van&quot;/&gt;&lt;_bijlagen formatted-value=&quot;Bijlagen&quot; value=&quot;Bijlagen&quot;/&gt;&lt;_t formatted-value=&quot;T&amp;#160;&amp;#160;&quot; value=&quot;T&amp;#160;&amp;#160;&quot;/&gt;&lt;_f formatted-value=&quot;F&amp;#160;&amp;#160;&quot; value=&quot;F&amp;#160;&amp;#160;&quot;/&gt;&lt;_m formatted-value=&quot;M&amp;#160;&amp;#160;&quot; value=&quot;M&amp;#160;&amp;#160;&quot;/&gt;&lt;_i formatted-value=&quot;I&amp;#160;&amp;#160;&quot; value=&quot;I&amp;#160;&amp;#160;&quot;/&gt;&lt;_retouradres formatted-value=&quot;&amp;gt; Retouradres&quot; value=&quot;&amp;gt; Retouradres&quot;/&gt;&lt;_postbus formatted-value=&quot;Postbus&quot; value=&quot;Postbus&quot;/&gt;&lt;_kopieaan formatted-value=&quot;Kopie aan&quot; value=&quot;Kopie aan&quot;/&gt;&lt;_bijlagen-content formatted-value=&quot;Bijlage(n)&quot; value=&quot;Bijlage(n)&quot;/&gt;&lt;_bic formatted-value=&quot;BIC&quot; value=&quot;BIC&quot;/&gt;&lt;_iban formatted-value=&quot;IBAN&quot; value=&quot;IBAN&quot;/&gt;&lt;/brief&gt;&lt;/data&gt;"/>
    <w:docVar w:name="clausule" w:val="Bij beantwoording de datum en ons kenmerk vermelden. Wilt u slechts één zaak in uw brief behandelen."/>
  </w:docVars>
  <w:rsids>
    <w:rsidRoot w:val="00887FD5"/>
    <w:rsid w:val="000129A4"/>
    <w:rsid w:val="000647B8"/>
    <w:rsid w:val="000E4FC7"/>
    <w:rsid w:val="00111CB2"/>
    <w:rsid w:val="00196009"/>
    <w:rsid w:val="001B5B02"/>
    <w:rsid w:val="002367E2"/>
    <w:rsid w:val="0040796D"/>
    <w:rsid w:val="004C5BB6"/>
    <w:rsid w:val="00506D64"/>
    <w:rsid w:val="005B585C"/>
    <w:rsid w:val="00652887"/>
    <w:rsid w:val="00666B4A"/>
    <w:rsid w:val="00690E82"/>
    <w:rsid w:val="00777DE7"/>
    <w:rsid w:val="00794445"/>
    <w:rsid w:val="00887FD5"/>
    <w:rsid w:val="0089073C"/>
    <w:rsid w:val="008A7B34"/>
    <w:rsid w:val="009B09F2"/>
    <w:rsid w:val="00B07A5A"/>
    <w:rsid w:val="00B2078A"/>
    <w:rsid w:val="00B25168"/>
    <w:rsid w:val="00B46C81"/>
    <w:rsid w:val="00C22108"/>
    <w:rsid w:val="00C90CD9"/>
    <w:rsid w:val="00CC3E4D"/>
    <w:rsid w:val="00D14CA6"/>
    <w:rsid w:val="00D2034F"/>
    <w:rsid w:val="00DC256D"/>
    <w:rsid w:val="00DC4ACC"/>
    <w:rsid w:val="00DD1C86"/>
    <w:rsid w:val="00E46F34"/>
    <w:rsid w:val="00F13A00"/>
    <w:rsid w:val="00F60DEA"/>
    <w:rsid w:val="00F75106"/>
    <w:rsid w:val="00F8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broodtekst"/>
    <w:next w:val="Normal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roodtekst"/>
    <w:next w:val="Normal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broodtekst"/>
    <w:next w:val="Normal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Header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Footer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stBullet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DefaultParagraphFont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DefaultParagraphFont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stBullet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Caption">
    <w:name w:val="caption"/>
    <w:basedOn w:val="Normal"/>
    <w:next w:val="Normal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eNumber">
    <w:name w:val="page number"/>
    <w:basedOn w:val="DefaultParagraphFont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DefaultParagraphFont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NoLi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NoList"/>
    <w:uiPriority w:val="99"/>
    <w:rsid w:val="00B07A5A"/>
    <w:pPr>
      <w:numPr>
        <w:numId w:val="35"/>
      </w:numPr>
    </w:pPr>
  </w:style>
  <w:style w:type="paragraph" w:customStyle="1" w:styleId="kop2">
    <w:name w:val="kop2"/>
    <w:basedOn w:val="Normal"/>
    <w:rsid w:val="00B46C81"/>
  </w:style>
  <w:style w:type="paragraph" w:customStyle="1" w:styleId="kop3">
    <w:name w:val="kop3"/>
    <w:basedOn w:val="Normal"/>
    <w:rsid w:val="00B46C81"/>
  </w:style>
  <w:style w:type="numbering" w:customStyle="1" w:styleId="list-kop">
    <w:name w:val="list-kop"/>
    <w:basedOn w:val="NoLi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Normal"/>
    <w:rsid w:val="00B07A5A"/>
  </w:style>
  <w:style w:type="paragraph" w:customStyle="1" w:styleId="lijst-nummer">
    <w:name w:val="lijst-nummer"/>
    <w:basedOn w:val="Normal"/>
    <w:rsid w:val="00B07A5A"/>
  </w:style>
  <w:style w:type="paragraph" w:customStyle="1" w:styleId="opsom2justitie">
    <w:name w:val="opsom2_justitie"/>
    <w:basedOn w:val="Normal"/>
    <w:rsid w:val="00B07A5A"/>
  </w:style>
  <w:style w:type="paragraph" w:customStyle="1" w:styleId="Lijst-nummer0">
    <w:name w:val="Lijst-nummer"/>
    <w:basedOn w:val="Normal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DefaultParagraphFont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DefaultParagraphFont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NoLi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NoLi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NoLi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FootnoteText">
    <w:name w:val="footnote text"/>
    <w:basedOn w:val="Normal"/>
    <w:semiHidden/>
    <w:rsid w:val="00B46C81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B46C81"/>
    <w:rPr>
      <w:vertAlign w:val="superscript"/>
    </w:rPr>
  </w:style>
  <w:style w:type="numbering" w:customStyle="1" w:styleId="list-vinkuit">
    <w:name w:val="list-vinkuit"/>
    <w:basedOn w:val="NoLi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DefaultParagraphFont"/>
    <w:uiPriority w:val="1"/>
    <w:rsid w:val="009B09F2"/>
    <w:rPr>
      <w:rFonts w:ascii="Verdana" w:hAnsi="Verdana"/>
      <w:b/>
      <w:i/>
      <w:sz w:val="18"/>
    </w:rPr>
  </w:style>
  <w:style w:type="table" w:styleId="TableGrid">
    <w:name w:val="Table Grid"/>
    <w:basedOn w:val="TableNorma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onText">
    <w:name w:val="Balloon Text"/>
    <w:basedOn w:val="Normal"/>
    <w:link w:val="BalloonTextChar"/>
    <w:rsid w:val="00887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7FD5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broodtekst"/>
    <w:next w:val="Normal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roodtekst"/>
    <w:next w:val="Normal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broodtekst"/>
    <w:next w:val="Normal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Header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Footer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stBullet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DefaultParagraphFont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DefaultParagraphFont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stBullet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Caption">
    <w:name w:val="caption"/>
    <w:basedOn w:val="Normal"/>
    <w:next w:val="Normal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eNumber">
    <w:name w:val="page number"/>
    <w:basedOn w:val="DefaultParagraphFont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DefaultParagraphFont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NoLi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NoList"/>
    <w:uiPriority w:val="99"/>
    <w:rsid w:val="00B07A5A"/>
    <w:pPr>
      <w:numPr>
        <w:numId w:val="35"/>
      </w:numPr>
    </w:pPr>
  </w:style>
  <w:style w:type="paragraph" w:customStyle="1" w:styleId="kop2">
    <w:name w:val="kop2"/>
    <w:basedOn w:val="Normal"/>
    <w:rsid w:val="00B46C81"/>
  </w:style>
  <w:style w:type="paragraph" w:customStyle="1" w:styleId="kop3">
    <w:name w:val="kop3"/>
    <w:basedOn w:val="Normal"/>
    <w:rsid w:val="00B46C81"/>
  </w:style>
  <w:style w:type="numbering" w:customStyle="1" w:styleId="list-kop">
    <w:name w:val="list-kop"/>
    <w:basedOn w:val="NoLi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Normal"/>
    <w:rsid w:val="00B07A5A"/>
  </w:style>
  <w:style w:type="paragraph" w:customStyle="1" w:styleId="lijst-nummer">
    <w:name w:val="lijst-nummer"/>
    <w:basedOn w:val="Normal"/>
    <w:rsid w:val="00B07A5A"/>
  </w:style>
  <w:style w:type="paragraph" w:customStyle="1" w:styleId="opsom2justitie">
    <w:name w:val="opsom2_justitie"/>
    <w:basedOn w:val="Normal"/>
    <w:rsid w:val="00B07A5A"/>
  </w:style>
  <w:style w:type="paragraph" w:customStyle="1" w:styleId="Lijst-nummer0">
    <w:name w:val="Lijst-nummer"/>
    <w:basedOn w:val="Normal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DefaultParagraphFont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DefaultParagraphFont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NoLi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NoLi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NoLi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FootnoteText">
    <w:name w:val="footnote text"/>
    <w:basedOn w:val="Normal"/>
    <w:semiHidden/>
    <w:rsid w:val="00B46C81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B46C81"/>
    <w:rPr>
      <w:vertAlign w:val="superscript"/>
    </w:rPr>
  </w:style>
  <w:style w:type="numbering" w:customStyle="1" w:styleId="list-vinkuit">
    <w:name w:val="list-vinkuit"/>
    <w:basedOn w:val="NoLi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DefaultParagraphFont"/>
    <w:uiPriority w:val="1"/>
    <w:rsid w:val="009B09F2"/>
    <w:rPr>
      <w:rFonts w:ascii="Verdana" w:hAnsi="Verdana"/>
      <w:b/>
      <w:i/>
      <w:sz w:val="18"/>
    </w:rPr>
  </w:style>
  <w:style w:type="table" w:styleId="TableGrid">
    <w:name w:val="Table Grid"/>
    <w:basedOn w:val="TableNorma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onText">
    <w:name w:val="Balloon Text"/>
    <w:basedOn w:val="Normal"/>
    <w:link w:val="BalloonTextChar"/>
    <w:rsid w:val="00887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7FD5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MENTR\AppData\Roaming\B-ware\DocSys.Web\profiles\minjus\client\folders\brief-201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181</ap:Words>
  <ap:Characters>1000</ap:Characters>
  <ap:DocSecurity>0</ap:DocSecurity>
  <ap:Lines>8</ap:Lines>
  <ap:Paragraphs>2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1179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2008-11-03T14:08:00.0000000Z</lastPrinted>
  <dcterms:created xsi:type="dcterms:W3CDTF">2020-11-26T00:26:00.0000000Z</dcterms:created>
  <dcterms:modified xsi:type="dcterms:W3CDTF">2020-11-26T00:26:00.0000000Z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20301 2500 EH  Den Haag</vt:lpwstr>
  </property>
  <property fmtid="{D5CDD505-2E9C-101B-9397-08002B2CF9AE}" pid="3" name="adres">
    <vt:lpwstr>Aan de voorzitter van de Tweede Kamer_x000d_der Staten-Generaal_x000d_Postbus 20018_x000d_2500 EA Den Haag_x000d_ _x000d_</vt:lpwstr>
  </property>
  <property fmtid="{D5CDD505-2E9C-101B-9397-08002B2CF9AE}" pid="4" name="datum">
    <vt:lpwstr>28 november 2017</vt:lpwstr>
  </property>
  <property fmtid="{D5CDD505-2E9C-101B-9397-08002B2CF9AE}" pid="5" name="_datum">
    <vt:lpwstr>Datum</vt:lpwstr>
  </property>
  <property fmtid="{D5CDD505-2E9C-101B-9397-08002B2CF9AE}" pid="6" name="aanhef">
    <vt:lpwstr>&lt;Geen&gt;,</vt:lpwstr>
  </property>
  <property fmtid="{D5CDD505-2E9C-101B-9397-08002B2CF9AE}" pid="7" name="onderwerp">
    <vt:lpwstr>Antwoorden schriftelijke vragen begroting 2018</vt:lpwstr>
  </property>
  <property fmtid="{D5CDD505-2E9C-101B-9397-08002B2CF9AE}" pid="8" name="_onderwerp">
    <vt:lpwstr>Onderwerp</vt:lpwstr>
  </property>
  <property fmtid="{D5CDD505-2E9C-101B-9397-08002B2CF9AE}" pid="9" name="onskenmerk">
    <vt:lpwstr>2162214</vt:lpwstr>
  </property>
  <property fmtid="{D5CDD505-2E9C-101B-9397-08002B2CF9AE}" pid="10" name="_onskenmerk">
    <vt:lpwstr>Ons kenmerk_x000d_</vt:lpwstr>
  </property>
  <property fmtid="{D5CDD505-2E9C-101B-9397-08002B2CF9AE}" pid="11" name="groetregel">
    <vt:lpwstr>&lt;Geen&gt;,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>Bureau Secretaris-Generaal</vt:lpwstr>
  </property>
  <property fmtid="{D5CDD505-2E9C-101B-9397-08002B2CF9AE}" pid="24" name="directoraatnaam">
    <vt:lpwstr/>
  </property>
  <property fmtid="{D5CDD505-2E9C-101B-9397-08002B2CF9AE}" pid="25" name="afdelingraised">
    <vt:lpwstr> </vt:lpwstr>
  </property>
  <property fmtid="{D5CDD505-2E9C-101B-9397-08002B2CF9AE}" pid="26" name="directoraatnaamvolg">
    <vt:lpwstr/>
  </property>
  <property fmtid="{D5CDD505-2E9C-101B-9397-08002B2CF9AE}" pid="27" name="onderdeelvolg">
    <vt:lpwstr/>
  </property>
  <property fmtid="{D5CDD505-2E9C-101B-9397-08002B2CF9AE}" pid="28" name="directieregel">
    <vt:lpwstr> _x000d_</vt:lpwstr>
  </property>
  <property fmtid="{D5CDD505-2E9C-101B-9397-08002B2CF9AE}" pid="29" name="directoraatvolg">
    <vt:lpwstr>Bureau Secretaris-Generaal</vt:lpwstr>
  </property>
  <property fmtid="{D5CDD505-2E9C-101B-9397-08002B2CF9AE}" pid="30" name="functie">
    <vt:lpwstr/>
  </property>
  <property fmtid="{D5CDD505-2E9C-101B-9397-08002B2CF9AE}" pid="31" name="woordmerk">
    <vt:lpwstr/>
  </property>
  <property fmtid="{D5CDD505-2E9C-101B-9397-08002B2CF9AE}" pid="32" name="aanhefdoc">
    <vt:lpwstr/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0x01010005B0D95C5534744AB9A6A2089D546E78</vt:lpwstr>
  </property>
</Properties>
</file>