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06" w:rsidRDefault="00BF14DD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 wp14:editId="2A617BF6" wp14:anchorId="26050A1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8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F4A" w:rsidRDefault="00AE5F4A"/>
                        </w:txbxContent>
                      </wps:txbx>
                      <wps:bodyPr rot="0" vert="vert270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6233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">
                <v:textbox style="layout-flow:vertical;mso-layout-flow-alt:bottom-to-top">
                  <w:txbxContent>
                    <w:p w:rsidR="00AE5F4A" w:rsidRDefault="00AE5F4A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8034E2">
        <w:tc>
          <w:tcPr>
            <w:tcW w:w="0" w:type="auto"/>
          </w:tcPr>
          <w:p w:rsidR="00AE5F4A" w:rsidRDefault="00BF14DD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78DD5126" wp14:editId="5D7F1544">
                  <wp:extent cx="2340869" cy="1583439"/>
                  <wp:effectExtent l="0" t="0" r="2540" b="0"/>
                  <wp:docPr id="1" name="Afbeelding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770785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</w:p>
          <w:p w:rsidR="00F75106" w:rsidRDefault="00BF14DD">
            <w:r>
              <w:fldChar w:fldCharType="begin"/>
            </w:r>
            <w:r>
              <w:instrText xml:space="preserve"> DOCPROPERTY woordmerk </w:instrText>
            </w:r>
            <w:r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8034E2">
        <w:trPr>
          <w:trHeight w:val="306" w:hRule="exact"/>
        </w:trPr>
        <w:tc>
          <w:tcPr>
            <w:tcW w:w="7512" w:type="dxa"/>
            <w:gridSpan w:val="2"/>
          </w:tcPr>
          <w:p w:rsidR="00F75106" w:rsidRDefault="00BF14DD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0129A4">
              <w:t>&gt; Retouradres Postbus 20301 2500 EH  Den Haag</w:t>
            </w:r>
            <w:r>
              <w:fldChar w:fldCharType="end"/>
            </w:r>
          </w:p>
        </w:tc>
      </w:tr>
      <w:tr w:rsidR="008034E2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8034E2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BF14DD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8034E2">
        <w:trPr>
          <w:cantSplit/>
          <w:trHeight w:val="2166" w:hRule="exact"/>
        </w:trPr>
        <w:tc>
          <w:tcPr>
            <w:tcW w:w="7512" w:type="dxa"/>
            <w:gridSpan w:val="2"/>
          </w:tcPr>
          <w:p w:rsidR="00BF14DD" w:rsidRDefault="008A7B34">
            <w:pPr>
              <w:pStyle w:val="adres"/>
            </w:pPr>
            <w:r>
              <w:fldChar w:fldCharType="begin"/>
            </w:r>
            <w:r w:rsidR="000129A4">
              <w:instrText xml:space="preserve"> DOCVARIABLE adres *\MERGEFORMAT </w:instrText>
            </w:r>
            <w:r>
              <w:fldChar w:fldCharType="separate"/>
            </w:r>
            <w:r w:rsidR="000129A4">
              <w:t xml:space="preserve">Aan de Voorzitter van de Tweede Kamer </w:t>
            </w:r>
          </w:p>
          <w:p w:rsidR="00F75106" w:rsidRDefault="000129A4">
            <w:pPr>
              <w:pStyle w:val="adres"/>
            </w:pPr>
            <w:r>
              <w:t>der Staten-Generaal</w:t>
            </w:r>
          </w:p>
          <w:p w:rsidR="000129A4" w:rsidRDefault="00BF14DD">
            <w:pPr>
              <w:pStyle w:val="adres"/>
            </w:pPr>
            <w:r>
              <w:t>Postbus 20018 </w:t>
            </w:r>
          </w:p>
          <w:p w:rsidR="000129A4" w:rsidRDefault="00BF14DD">
            <w:pPr>
              <w:pStyle w:val="adres"/>
            </w:pPr>
            <w:r>
              <w:t>2500 EA  DEN HAAG</w:t>
            </w:r>
            <w:r w:rsidR="008A7B34">
              <w:fldChar w:fldCharType="end"/>
            </w:r>
          </w:p>
          <w:p w:rsidR="00F75106" w:rsidRDefault="00BF14DD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8034E2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8034E2">
        <w:trPr>
          <w:trHeight w:val="238" w:hRule="exact"/>
        </w:trPr>
        <w:tc>
          <w:tcPr>
            <w:tcW w:w="1099" w:type="dxa"/>
          </w:tcPr>
          <w:p w:rsidR="00F75106" w:rsidRDefault="00BF14DD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D2034F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RDefault="00BF14DD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 w:rsidR="000129A4">
              <w:instrText xml:space="preserve"> DOCPROPERTY datum </w:instrText>
            </w:r>
            <w:r>
              <w:fldChar w:fldCharType="separate"/>
            </w:r>
            <w:r w:rsidR="0004735F">
              <w:t xml:space="preserve">22 </w:t>
            </w:r>
            <w:r w:rsidR="000129A4">
              <w:t>september 2020</w:t>
            </w:r>
            <w:r>
              <w:fldChar w:fldCharType="end"/>
            </w:r>
          </w:p>
        </w:tc>
      </w:tr>
      <w:tr w:rsidR="008034E2" w:rsidTr="00AE5F4A">
        <w:trPr>
          <w:trHeight w:val="1605" w:hRule="exact"/>
        </w:trPr>
        <w:tc>
          <w:tcPr>
            <w:tcW w:w="1099" w:type="dxa"/>
          </w:tcPr>
          <w:tbl>
            <w:tblPr>
              <w:tblStyle w:val="TableGrid"/>
              <w:tblpPr w:leftFromText="141" w:rightFromText="141" w:vertAnchor="text" w:horzAnchor="margin" w:tblpY="1296"/>
              <w:tblW w:w="7716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716"/>
            </w:tblGrid>
            <w:tr w:rsidR="0004735F" w:rsidTr="0004735F">
              <w:tc>
                <w:tcPr>
                  <w:tcW w:w="7716" w:type="dxa"/>
                </w:tcPr>
                <w:p w:rsidRPr="00C22108" w:rsidR="0004735F" w:rsidP="0004735F" w:rsidRDefault="0004735F">
                  <w:pPr>
                    <w:pStyle w:val="broodtekst"/>
                  </w:pP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1" layoutInCell="1" allowOverlap="1" wp14:editId="45477987" wp14:anchorId="6F5FB248">
                            <wp:simplePos x="0" y="0"/>
                            <wp:positionH relativeFrom="page">
                              <wp:posOffset>4935855</wp:posOffset>
                            </wp:positionH>
                            <wp:positionV relativeFrom="page">
                              <wp:posOffset>5828665</wp:posOffset>
                            </wp:positionV>
                            <wp:extent cx="1811020" cy="228600"/>
                            <wp:effectExtent l="635" t="0" r="0" b="635"/>
                            <wp:wrapNone/>
                            <wp:docPr id="7" name="Text Box 346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81102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FF00FF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4735F" w:rsidP="0004735F" w:rsidRDefault="0004735F">
                                        <w:pPr>
                                          <w:pStyle w:val="Huisstijl-Paginanummering"/>
                                        </w:pPr>
                                        <w:r>
                                          <w:fldChar w:fldCharType="begin"/>
                                        </w:r>
                                        <w:r>
                                          <w:instrText xml:space="preserve"> if </w:instrText>
                                        </w:r>
                                        <w:r>
                                          <w:fldChar w:fldCharType="begin"/>
                                        </w:r>
                                        <w:r>
                                          <w:instrText xml:space="preserve"> DOCPROPERTY mailing-aan  </w:instrText>
                                        </w:r>
                                        <w:r>
                                          <w:fldChar w:fldCharType="end"/>
                                        </w:r>
                                        <w:r>
                                          <w:instrText xml:space="preserve"> = "1" "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if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SECTIONPAGES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1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= "1" "" "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DOCPROPERTY _pagina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Pagina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PAGE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1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DOCPROPERTY _van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van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SECTIONPAGES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2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"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instrText>" ""</w:instrText>
                                        </w:r>
                                        <w:r>
                                          <w:fldChar w:fldCharType="end"/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464" style="position:absolute;margin-left:388.65pt;margin-top:458.95pt;width:142.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">
                            <v:textbox inset="0,0,0,0">
                              <w:txbxContent>
                                <w:p w:rsidR="0004735F" w:rsidP="0004735F" w:rsidRDefault="0004735F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v:textbox>
                            <w10:wrap anchorx="page" anchory="page"/>
                            <w10:anchorlock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1" layoutInCell="1" allowOverlap="1" wp14:editId="51755F90" wp14:anchorId="620E162B">
                            <wp:simplePos x="0" y="0"/>
                            <wp:positionH relativeFrom="page">
                              <wp:posOffset>5944235</wp:posOffset>
                            </wp:positionH>
                            <wp:positionV relativeFrom="page">
                              <wp:posOffset>10182225</wp:posOffset>
                            </wp:positionV>
                            <wp:extent cx="1811020" cy="228600"/>
                            <wp:effectExtent l="0" t="0" r="0" b="0"/>
                            <wp:wrapNone/>
                            <wp:docPr id="6" name="Text Box 346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81102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FF00FF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04735F" w:rsidP="0004735F" w:rsidRDefault="0004735F">
                                        <w:pPr>
                                          <w:pStyle w:val="Huisstijl-Paginanummering"/>
                                        </w:pPr>
                                        <w:r>
                                          <w:fldChar w:fldCharType="begin"/>
                                        </w:r>
                                        <w:r>
                                          <w:instrText xml:space="preserve"> if </w:instrText>
                                        </w:r>
                                        <w:r>
                                          <w:fldChar w:fldCharType="begin"/>
                                        </w:r>
                                        <w:r>
                                          <w:instrText xml:space="preserve"> DOCPROPERTY mailing-aan  </w:instrText>
                                        </w:r>
                                        <w:r>
                                          <w:fldChar w:fldCharType="end"/>
                                        </w:r>
                                        <w:r>
                                          <w:instrText xml:space="preserve"> = "1" "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if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SECTIONPAGES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1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= "1" "" "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DOCPROPERTY _pagina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Pagina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PAGE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1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DOCPROPERTY _van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van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begin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 xml:space="preserve"> SECTIONPAGES 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separate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2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instrText>"</w:instrText>
                                        </w:r>
                                        <w:r>
                                          <w:rPr>
                                            <w:rStyle w:val="Huisstijl-GegevenCharChar"/>
                                          </w:rPr>
                                          <w:fldChar w:fldCharType="end"/>
                                        </w:r>
                                        <w:r>
                                          <w:instrText>" ""</w:instrText>
                                        </w:r>
                                        <w:r>
                                          <w:fldChar w:fldCharType="end"/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462" style="position:absolute;margin-left:468.05pt;margin-top:801.75pt;width:142.6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">
                            <v:textbox inset="0,0,0,0">
                              <w:txbxContent>
                                <w:p w:rsidR="0004735F" w:rsidP="0004735F" w:rsidRDefault="0004735F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v:textbox>
                            <w10:wrap anchorx="page" anchory="page"/>
                            <w10:anchorlock/>
                          </v:shape>
                        </w:pict>
                      </mc:Fallback>
                    </mc:AlternateContent>
                  </w:r>
                  <w:bookmarkStart w:name="aanhef" w:id="3"/>
                  <w:bookmarkEnd w:id="3"/>
                  <w:r w:rsidRPr="00C22108">
                    <w:fldChar w:fldCharType="begin"/>
                  </w:r>
                  <w:r w:rsidRPr="00C22108">
                    <w:instrText xml:space="preserve"> DOCPROPERTY aanhefdoc *\MERGEFORMAT </w:instrText>
                  </w:r>
                  <w:r w:rsidRPr="00C22108">
                    <w:fldChar w:fldCharType="end"/>
                  </w:r>
                </w:p>
              </w:tc>
            </w:tr>
            <w:tr w:rsidR="0004735F" w:rsidTr="0004735F">
              <w:tc>
                <w:tcPr>
                  <w:tcW w:w="7716" w:type="dxa"/>
                </w:tcPr>
                <w:p w:rsidR="0004735F" w:rsidP="0004735F" w:rsidRDefault="0004735F">
                  <w:pPr>
                    <w:pStyle w:val="broodtekst"/>
                    <w:rPr>
                      <w:noProof/>
                      <w:sz w:val="20"/>
                      <w:lang w:val="en-US" w:eastAsia="en-US"/>
                    </w:rPr>
                  </w:pPr>
                </w:p>
              </w:tc>
            </w:tr>
            <w:tr w:rsidR="0004735F" w:rsidTr="0004735F">
              <w:tc>
                <w:tcPr>
                  <w:tcW w:w="7716" w:type="dxa"/>
                </w:tcPr>
                <w:p w:rsidR="0004735F" w:rsidP="0004735F" w:rsidRDefault="0004735F">
                  <w:pPr>
                    <w:pStyle w:val="broodtekst"/>
                    <w:rPr>
                      <w:noProof/>
                      <w:sz w:val="20"/>
                      <w:lang w:val="en-US" w:eastAsia="en-US"/>
                    </w:rPr>
                  </w:pPr>
                </w:p>
              </w:tc>
            </w:tr>
            <w:tr w:rsidR="0004735F" w:rsidTr="0004735F">
              <w:tc>
                <w:tcPr>
                  <w:tcW w:w="7716" w:type="dxa"/>
                </w:tcPr>
                <w:p w:rsidR="0004735F" w:rsidP="0004735F" w:rsidRDefault="0004735F">
                  <w:pPr>
                    <w:pStyle w:val="broodtekst"/>
                    <w:rPr>
                      <w:noProof/>
                      <w:sz w:val="20"/>
                      <w:lang w:val="en-US" w:eastAsia="en-US"/>
                    </w:rPr>
                  </w:pPr>
                </w:p>
              </w:tc>
            </w:tr>
          </w:tbl>
          <w:p w:rsidR="00F75106" w:rsidRDefault="00BF14DD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_onderwerp </w:instrText>
            </w:r>
            <w:r>
              <w:rPr>
                <w:noProof/>
              </w:rPr>
              <w:fldChar w:fldCharType="separate"/>
            </w:r>
            <w:r w:rsidR="00D2034F">
              <w:rPr>
                <w:noProof/>
              </w:rPr>
              <w:t>Onderwerp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Pr="00A23133" w:rsidR="00A23133" w:rsidP="00A23133" w:rsidRDefault="00BF14DD">
            <w:pPr>
              <w:rPr>
                <w:szCs w:val="18"/>
              </w:rPr>
            </w:pPr>
            <w:r w:rsidRPr="00A23133">
              <w:rPr>
                <w:szCs w:val="18"/>
              </w:rPr>
              <w:t>Wijziging van de Algemene wet bestuursrecht naar aanleiding van de evaluatie van de regeling over bestuursrechtelijke geldschulden (Evaluatiewet bestuursrechtelijke geldschuldenregeling Awb) (35477)</w:t>
            </w:r>
          </w:p>
          <w:p w:rsidR="00F75106" w:rsidRDefault="00F75106">
            <w:pPr>
              <w:pStyle w:val="datumonderwerp"/>
            </w:pP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8034E2">
        <w:tc>
          <w:tcPr>
            <w:tcW w:w="2013" w:type="dxa"/>
          </w:tcPr>
          <w:p w:rsidR="00AE5F4A" w:rsidP="005E7481" w:rsidRDefault="00BF14DD">
            <w:pPr>
              <w:pStyle w:val="afzendgegevens-bold"/>
            </w:pPr>
            <w:bookmarkStart w:name="referentiegegevens" w:id="4"/>
            <w:bookmarkStart w:name="referentiegegevens_bk" w:id="5"/>
            <w:bookmarkEnd w:id="4"/>
            <w:r>
              <w:t>Directie Wetgeving en Juridische Zaken</w:t>
            </w:r>
          </w:p>
          <w:p w:rsidR="005E7481" w:rsidP="005E7481" w:rsidRDefault="00BF14DD">
            <w:pPr>
              <w:pStyle w:val="afzendgegevens"/>
            </w:pPr>
            <w:r>
              <w:t>Sector Staats- en Bestuursrecht</w:t>
            </w:r>
          </w:p>
          <w:p w:rsidR="005E7481" w:rsidP="005E7481" w:rsidRDefault="00BF14DD">
            <w:pPr>
              <w:pStyle w:val="witregel1"/>
            </w:pPr>
            <w:r>
              <w:t> </w:t>
            </w:r>
          </w:p>
          <w:p w:rsidR="005E7481" w:rsidP="005E7481" w:rsidRDefault="00BF14DD">
            <w:pPr>
              <w:pStyle w:val="afzendgegevens"/>
            </w:pPr>
            <w:r>
              <w:t>Turfmarkt 147</w:t>
            </w:r>
          </w:p>
          <w:p w:rsidR="005E7481" w:rsidP="005E7481" w:rsidRDefault="00BF14DD">
            <w:pPr>
              <w:pStyle w:val="afzendgegevens"/>
            </w:pPr>
            <w:r>
              <w:t>2511 DP  Den Haag</w:t>
            </w:r>
          </w:p>
          <w:p w:rsidR="005E7481" w:rsidP="005E7481" w:rsidRDefault="00BF14DD">
            <w:pPr>
              <w:pStyle w:val="afzendgegevens"/>
            </w:pPr>
            <w:r>
              <w:t>Postbus 20301</w:t>
            </w:r>
          </w:p>
          <w:p w:rsidR="005E7481" w:rsidP="005E7481" w:rsidRDefault="00BF14DD">
            <w:pPr>
              <w:pStyle w:val="afzendgegevens"/>
            </w:pPr>
            <w:r>
              <w:t>2500 EH  Den Haag</w:t>
            </w:r>
          </w:p>
          <w:p w:rsidR="005E7481" w:rsidP="005E7481" w:rsidRDefault="00BF14DD">
            <w:pPr>
              <w:pStyle w:val="afzendgegevens"/>
            </w:pPr>
            <w:r>
              <w:t>www.rijksoverheid.nl/jenv</w:t>
            </w:r>
          </w:p>
          <w:p w:rsidR="005E7481" w:rsidP="005E7481" w:rsidRDefault="00BF14DD">
            <w:pPr>
              <w:pStyle w:val="witregel1"/>
            </w:pPr>
            <w:r>
              <w:t> </w:t>
            </w:r>
          </w:p>
          <w:p w:rsidR="005E7481" w:rsidP="005E7481" w:rsidRDefault="00BF14DD">
            <w:pPr>
              <w:pStyle w:val="witregel2"/>
            </w:pPr>
            <w:r>
              <w:t> </w:t>
            </w:r>
          </w:p>
          <w:p w:rsidR="005E7481" w:rsidP="005E7481" w:rsidRDefault="00BF14DD">
            <w:pPr>
              <w:pStyle w:val="referentiekopjes"/>
            </w:pPr>
            <w:r>
              <w:t>Ons kenmerk</w:t>
            </w:r>
          </w:p>
          <w:p w:rsidR="005E7481" w:rsidP="005E7481" w:rsidRDefault="00BF14DD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>
              <w:t>3022147</w:t>
            </w:r>
            <w:r>
              <w:fldChar w:fldCharType="end"/>
            </w:r>
          </w:p>
          <w:p w:rsidR="005E7481" w:rsidP="005E7481" w:rsidRDefault="00BF14DD">
            <w:pPr>
              <w:pStyle w:val="witregel1"/>
            </w:pPr>
            <w:r>
              <w:t> </w:t>
            </w:r>
          </w:p>
          <w:p w:rsidR="005E7481" w:rsidP="005E7481" w:rsidRDefault="00BF14DD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5E7481" w:rsidP="005E7481" w:rsidRDefault="005E7481">
            <w:pPr>
              <w:pStyle w:val="referentiegegevens"/>
            </w:pPr>
          </w:p>
          <w:bookmarkEnd w:id="5"/>
          <w:p w:rsidRPr="005E7481" w:rsidR="005E7481" w:rsidP="005E7481" w:rsidRDefault="005E7481">
            <w:pPr>
              <w:pStyle w:val="referentiegegevens"/>
            </w:pPr>
          </w:p>
          <w:p w:rsidR="00F75106" w:rsidRDefault="00BF14DD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  <w:sectPr w:rsidR="00F751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cols w:space="720"/>
          <w:titlePg/>
          <w:docGrid w:linePitch="360"/>
        </w:sectPr>
      </w:pPr>
    </w:p>
    <w:p w:rsidR="00A23133" w:rsidP="00A23133" w:rsidRDefault="00BF14DD">
      <w:pPr>
        <w:pStyle w:val="broodtekst"/>
      </w:pPr>
      <w:bookmarkStart w:name="cursor" w:id="8"/>
      <w:bookmarkStart w:name="G8491043fac414af198c8f5fb626226d7" w:id="9"/>
      <w:bookmarkEnd w:id="8"/>
      <w:r>
        <w:lastRenderedPageBreak/>
        <w:t xml:space="preserve">Hierbij bied ik u, </w:t>
      </w:r>
      <w:r w:rsidRPr="00A23133">
        <w:t>mede namens de Minister van Binnenlandse Zaken en Koninkrijksrelaties</w:t>
      </w:r>
      <w:r>
        <w:t>, de nota naar aanleiding van het verslag inzake het bovenvermelde voorstel aan.</w:t>
      </w:r>
      <w:bookmarkEnd w:id="9"/>
      <w:r w:rsidRPr="00A23133">
        <w:t xml:space="preserve"> </w:t>
      </w:r>
      <w:bookmarkStart w:name="G91f07a31f02048478c6d613ae6d1b04c" w:id="10"/>
    </w:p>
    <w:p w:rsidR="00A23133" w:rsidP="00A23133" w:rsidRDefault="00A23133">
      <w:pPr>
        <w:pStyle w:val="broodtekst"/>
      </w:pPr>
    </w:p>
    <w:p w:rsidR="00A23133" w:rsidP="00A23133" w:rsidRDefault="00A23133">
      <w:pPr>
        <w:pStyle w:val="broodtekst"/>
      </w:pPr>
    </w:p>
    <w:p w:rsidR="00A23133" w:rsidP="00A23133" w:rsidRDefault="00BF14DD">
      <w:pPr>
        <w:pStyle w:val="broodtekst"/>
      </w:pPr>
      <w:r>
        <w:t>De Minister voor Rechtsbescherming,</w:t>
      </w:r>
    </w:p>
    <w:p w:rsidR="00A23133" w:rsidP="00A23133" w:rsidRDefault="00A23133">
      <w:pPr>
        <w:pStyle w:val="broodtekst"/>
      </w:pPr>
    </w:p>
    <w:p w:rsidR="00BF14DD" w:rsidP="00A23133" w:rsidRDefault="00BF14DD">
      <w:pPr>
        <w:pStyle w:val="broodtekst"/>
      </w:pPr>
    </w:p>
    <w:p w:rsidR="00BF14DD" w:rsidP="00A23133" w:rsidRDefault="00BF14DD">
      <w:pPr>
        <w:pStyle w:val="broodtekst"/>
      </w:pPr>
    </w:p>
    <w:p w:rsidR="00BF14DD" w:rsidP="00A23133" w:rsidRDefault="00BF14DD">
      <w:pPr>
        <w:pStyle w:val="broodtekst"/>
      </w:pPr>
    </w:p>
    <w:p w:rsidR="00BF14DD" w:rsidP="00A23133" w:rsidRDefault="00BF14DD">
      <w:pPr>
        <w:pStyle w:val="broodtekst"/>
      </w:pPr>
    </w:p>
    <w:p w:rsidR="00BF14DD" w:rsidP="00A23133" w:rsidRDefault="00BF14DD">
      <w:pPr>
        <w:pStyle w:val="broodtekst"/>
      </w:pPr>
    </w:p>
    <w:p w:rsidR="00A23133" w:rsidP="00A23133" w:rsidRDefault="00BF14DD">
      <w:pPr>
        <w:pStyle w:val="broodtekst"/>
      </w:pPr>
      <w:r>
        <w:t>Sander Dekker</w:t>
      </w:r>
    </w:p>
    <w:p w:rsidR="00AE5F4A" w:rsidRDefault="00AE5F4A">
      <w:pPr>
        <w:pStyle w:val="broodtekst"/>
      </w:pPr>
    </w:p>
    <w:bookmarkEnd w:id="10"/>
    <w:p w:rsidR="00F75106" w:rsidP="00690E82" w:rsidRDefault="00F75106">
      <w:pPr>
        <w:pStyle w:val="broodtekst"/>
      </w:pPr>
    </w:p>
    <w:sectPr w:rsidR="00F75106" w:rsidSect="00B46C81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838" w:rsidRDefault="00BF14DD">
      <w:pPr>
        <w:spacing w:line="240" w:lineRule="auto"/>
      </w:pPr>
      <w:r>
        <w:separator/>
      </w:r>
    </w:p>
  </w:endnote>
  <w:endnote w:type="continuationSeparator" w:id="0">
    <w:p w:rsidR="00244838" w:rsidRDefault="00BF14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BF14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73C" w:rsidRDefault="0089073C">
    <w:pPr>
      <w:pStyle w:val="Footer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034E2">
      <w:trPr>
        <w:trHeight w:hRule="exact" w:val="240"/>
      </w:trPr>
      <w:tc>
        <w:tcPr>
          <w:tcW w:w="7752" w:type="dxa"/>
        </w:tcPr>
        <w:p w:rsidR="0089073C" w:rsidRDefault="00BF14DD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BF14DD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AE5F4A">
            <w:fldChar w:fldCharType="begin"/>
          </w:r>
          <w:r>
            <w:instrText xml:space="preserve"> NUMPAGES   \* MERGEFORMAT </w:instrText>
          </w:r>
          <w:r w:rsidR="00AE5F4A">
            <w:fldChar w:fldCharType="separate"/>
          </w:r>
          <w:r w:rsidR="00AE5F4A">
            <w:t>1</w:t>
          </w:r>
          <w:r w:rsidR="00AE5F4A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034E2">
      <w:trPr>
        <w:trHeight w:hRule="exact" w:val="240"/>
      </w:trPr>
      <w:tc>
        <w:tcPr>
          <w:tcW w:w="7752" w:type="dxa"/>
        </w:tcPr>
        <w:bookmarkStart w:id="6" w:name="bmVoettekst1"/>
        <w:p w:rsidR="0089073C" w:rsidRDefault="00BF14DD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BF14DD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5E7481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5E7481">
            <w:fldChar w:fldCharType="begin"/>
          </w:r>
          <w:r>
            <w:instrText xml:space="preserve"> SECTIONPAGES   \* MERGEFORMAT </w:instrText>
          </w:r>
          <w:r w:rsidR="005E7481">
            <w:fldChar w:fldCharType="separate"/>
          </w:r>
          <w:r w:rsidR="005E7481">
            <w:t>1</w:t>
          </w:r>
          <w:r w:rsidR="005E7481">
            <w:fldChar w:fldCharType="end"/>
          </w:r>
        </w:p>
      </w:tc>
    </w:tr>
    <w:bookmarkEnd w:id="6"/>
  </w:tbl>
  <w:p w:rsidR="0089073C" w:rsidRDefault="0089073C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034E2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034E2">
      <w:trPr>
        <w:cantSplit/>
        <w:trHeight w:hRule="exact" w:val="216"/>
      </w:trPr>
      <w:tc>
        <w:tcPr>
          <w:tcW w:w="7771" w:type="dxa"/>
        </w:tcPr>
        <w:p w:rsidR="0089073C" w:rsidRDefault="00BF14DD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BF14DD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A76B29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034E2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034E2">
      <w:trPr>
        <w:cantSplit/>
        <w:trHeight w:hRule="exact" w:val="289"/>
      </w:trPr>
      <w:tc>
        <w:tcPr>
          <w:tcW w:w="7769" w:type="dxa"/>
        </w:tcPr>
        <w:p w:rsidR="0089073C" w:rsidRDefault="00BF14DD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BF14DD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5E7481">
            <w:rPr>
              <w:rStyle w:val="PageNumber"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5E7481">
            <w:fldChar w:fldCharType="begin"/>
          </w:r>
          <w:r>
            <w:instrText xml:space="preserve"> SECTIONPAGES   \* MERGEFORMAT </w:instrText>
          </w:r>
          <w:r w:rsidR="005E7481">
            <w:fldChar w:fldCharType="separate"/>
          </w:r>
          <w:r w:rsidR="005E7481">
            <w:t>1</w:t>
          </w:r>
          <w:r w:rsidR="005E7481">
            <w:fldChar w:fldCharType="end"/>
          </w:r>
        </w:p>
      </w:tc>
    </w:tr>
    <w:tr w:rsidR="008034E2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838" w:rsidRDefault="00BF14DD">
      <w:pPr>
        <w:spacing w:line="240" w:lineRule="auto"/>
      </w:pPr>
      <w:r>
        <w:separator/>
      </w:r>
    </w:p>
  </w:footnote>
  <w:footnote w:type="continuationSeparator" w:id="0">
    <w:p w:rsidR="00244838" w:rsidRDefault="00BF14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</w:pPr>
  </w:p>
  <w:p w:rsidR="0089073C" w:rsidRDefault="00890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BF14DD">
    <w:pPr>
      <w:pStyle w:val="Header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4EF4EC7E" wp14:editId="25216FE6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5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034E2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5E7481" w:rsidRDefault="00BF14DD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  <w:lang w:val="en-GB"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89073C">
                                  <w:rPr>
                                    <w:b/>
                                    <w:lang w:val="en-GB"/>
                                  </w:rPr>
                                  <w:t>Directie Wetgeving en Juridische Zaken</w:t>
                                </w:r>
                              </w:p>
                              <w:p w:rsidR="0089073C" w:rsidRDefault="00BF14DD">
                                <w:pPr>
                                  <w:pStyle w:val="referentiegegevparagraaf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lang w:val="en-GB"/>
                                  </w:rPr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0129A4">
                                  <w:t>Sector Staats- en bestuursrecht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Default="00BF14DD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BF14DD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BF14DD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0129A4">
                                  <w:t>4 september 2020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89073C" w:rsidRDefault="00BF14DD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BF14DD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0129A4">
                                  <w:t>3022147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034E2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9" type="#_x0000_t202" style="position:absolute;margin-left:460.95pt;margin-top:149.7pt;width:117.5pt;height:600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034E2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5E7481" w:rsidRDefault="00BF14DD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  <w:lang w:val="en-GB"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89073C">
                            <w:rPr>
                              <w:b/>
                              <w:lang w:val="en-GB"/>
                            </w:rPr>
                            <w:t>Directie Wetgeving en Juridische Zaken</w:t>
                          </w:r>
                        </w:p>
                        <w:p w:rsidR="0089073C" w:rsidRDefault="00BF14DD">
                          <w:pPr>
                            <w:pStyle w:val="referentiegegevparagraaf"/>
                            <w:rPr>
                              <w:lang w:val="en-GB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rPr>
                              <w:lang w:val="en-GB"/>
                            </w:rPr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0129A4">
                            <w:t>Sector Staats- en bestuursrecht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Default="00BF14DD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BF14DD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BF14DD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0129A4">
                            <w:t>4 september 2020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89073C" w:rsidRDefault="00BF14DD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BF14DD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0129A4">
                            <w:t>3022147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034E2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ECE8108" wp14:editId="2338C568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4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BF14DD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0" type="#_x0000_t202" style="position:absolute;margin-left:79.4pt;margin-top:153.95pt;width:374.75pt;height:8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" stroked="f" strokecolor="fuchsia">
              <v:textbox inset="0,0,0,0">
                <w:txbxContent>
                  <w:p w:rsidR="0089073C" w:rsidRDefault="00BF14DD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034E2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BF14DD">
    <w:pPr>
      <w:pStyle w:val="Header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BF14DD">
    <w:pPr>
      <w:pStyle w:val="Header"/>
      <w:rPr>
        <w:color w:val="FFFFFF"/>
      </w:rPr>
    </w:pPr>
    <w:bookmarkStart w:id="7" w:name="bmpagina"/>
    <w:r>
      <w:rPr>
        <w:noProof/>
        <w:sz w:val="20"/>
      </w:rPr>
      <w:drawing>
        <wp:anchor distT="0" distB="0" distL="114300" distR="114300" simplePos="0" relativeHeight="251662336" behindDoc="1" locked="1" layoutInCell="1" hidden="1" allowOverlap="1" wp14:anchorId="53F9F4C8" wp14:editId="373079DE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487166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E5F4A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9C011FD" wp14:editId="387EF6AB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3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id="Rectangle 47" o:spid="_x0000_s2051" style="width:27pt;height:21.85pt;margin-top:110.9pt;margin-left:70.4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251661312" stroked="f" strokecolor="fuchsia"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A76B29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7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>
    <w:nsid w:val="07D765B7"/>
    <w:multiLevelType w:val="hybridMultilevel"/>
    <w:tmpl w:val="BF62A74C"/>
    <w:lvl w:ilvl="0" w:tplc="1C6E0E70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5754B4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E79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C14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A9A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DF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0CA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AA5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005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4120A4"/>
    <w:multiLevelType w:val="hybridMultilevel"/>
    <w:tmpl w:val="1D8E1FCE"/>
    <w:lvl w:ilvl="0" w:tplc="93E67678">
      <w:start w:val="1"/>
      <w:numFmt w:val="bullet"/>
      <w:pStyle w:val="List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5BB6E3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BFEBB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C25C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699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C0CC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9878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3A2B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09EF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>
    <w:nsid w:val="1E555FEF"/>
    <w:multiLevelType w:val="hybridMultilevel"/>
    <w:tmpl w:val="50F0923E"/>
    <w:lvl w:ilvl="0" w:tplc="CE0E7870">
      <w:start w:val="1"/>
      <w:numFmt w:val="bullet"/>
      <w:pStyle w:val="ListBullet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C1F8F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1EF8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E4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6E77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AE0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AA1C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7858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CDE8F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>
    <w:nsid w:val="24546987"/>
    <w:multiLevelType w:val="multilevel"/>
    <w:tmpl w:val="0486E16A"/>
    <w:numStyleLink w:val="list-bolletjes"/>
  </w:abstractNum>
  <w:abstractNum w:abstractNumId="21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2">
    <w:nsid w:val="3CFA7AB2"/>
    <w:multiLevelType w:val="multilevel"/>
    <w:tmpl w:val="565CA006"/>
    <w:numStyleLink w:val="list-streepjes"/>
  </w:abstractNum>
  <w:abstractNum w:abstractNumId="23">
    <w:nsid w:val="3EE21359"/>
    <w:multiLevelType w:val="hybridMultilevel"/>
    <w:tmpl w:val="218AFB6A"/>
    <w:lvl w:ilvl="0" w:tplc="1EA87B28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104A34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FE83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CDF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E6A2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CECB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C49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080D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FEF1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6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9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1">
    <w:nsid w:val="65A77F19"/>
    <w:multiLevelType w:val="multilevel"/>
    <w:tmpl w:val="2AECF202"/>
    <w:numStyleLink w:val="list-vinkaan"/>
  </w:abstractNum>
  <w:abstractNum w:abstractNumId="32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3">
    <w:nsid w:val="7338741E"/>
    <w:multiLevelType w:val="multilevel"/>
    <w:tmpl w:val="C340002C"/>
    <w:numStyleLink w:val="list-vinkuit"/>
  </w:abstractNum>
  <w:abstractNum w:abstractNumId="34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7"/>
  </w:num>
  <w:num w:numId="14">
    <w:abstractNumId w:val="18"/>
  </w:num>
  <w:num w:numId="15">
    <w:abstractNumId w:val="21"/>
  </w:num>
  <w:num w:numId="16">
    <w:abstractNumId w:val="29"/>
  </w:num>
  <w:num w:numId="17">
    <w:abstractNumId w:val="24"/>
  </w:num>
  <w:num w:numId="18">
    <w:abstractNumId w:val="28"/>
  </w:num>
  <w:num w:numId="19">
    <w:abstractNumId w:val="23"/>
  </w:num>
  <w:num w:numId="20">
    <w:abstractNumId w:val="11"/>
  </w:num>
  <w:num w:numId="21">
    <w:abstractNumId w:val="30"/>
  </w:num>
  <w:num w:numId="22">
    <w:abstractNumId w:val="14"/>
  </w:num>
  <w:num w:numId="23">
    <w:abstractNumId w:val="9"/>
  </w:num>
  <w:num w:numId="24">
    <w:abstractNumId w:val="34"/>
  </w:num>
  <w:num w:numId="25">
    <w:abstractNumId w:val="21"/>
  </w:num>
  <w:num w:numId="26">
    <w:abstractNumId w:val="29"/>
  </w:num>
  <w:num w:numId="27">
    <w:abstractNumId w:val="34"/>
  </w:num>
  <w:num w:numId="28">
    <w:abstractNumId w:val="28"/>
  </w:num>
  <w:num w:numId="29">
    <w:abstractNumId w:val="30"/>
  </w:num>
  <w:num w:numId="30">
    <w:abstractNumId w:val="14"/>
  </w:num>
  <w:num w:numId="31">
    <w:abstractNumId w:val="19"/>
  </w:num>
  <w:num w:numId="32">
    <w:abstractNumId w:val="19"/>
  </w:num>
  <w:num w:numId="33">
    <w:abstractNumId w:val="19"/>
  </w:num>
  <w:num w:numId="34">
    <w:abstractNumId w:val="26"/>
  </w:num>
  <w:num w:numId="35">
    <w:abstractNumId w:val="32"/>
  </w:num>
  <w:num w:numId="36">
    <w:abstractNumId w:val="19"/>
  </w:num>
  <w:num w:numId="37">
    <w:abstractNumId w:val="16"/>
  </w:num>
  <w:num w:numId="38">
    <w:abstractNumId w:val="17"/>
  </w:num>
  <w:num w:numId="39">
    <w:abstractNumId w:val="10"/>
  </w:num>
  <w:num w:numId="40">
    <w:abstractNumId w:val="25"/>
  </w:num>
  <w:num w:numId="41">
    <w:abstractNumId w:val="20"/>
  </w:num>
  <w:num w:numId="42">
    <w:abstractNumId w:val="32"/>
  </w:num>
  <w:num w:numId="43">
    <w:abstractNumId w:val="16"/>
  </w:num>
  <w:num w:numId="44">
    <w:abstractNumId w:val="22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der Staten-Generaal_x000d_Postbus 20018 _x000d_2500 EA  DEN HAAG"/>
    <w:docVar w:name="Carma DocSys~CanReopen" w:val="1"/>
    <w:docVar w:name="Carma DocSys~XML" w:val="&lt;?xml version=&quot;1.0&quot;?&gt;_x000d__x000a_&lt;data customer=&quot;minjus&quot; profile=&quot;minjus&quot; model=&quot;$/brief-2010.xml&quot; country-code=&quot;31&quot; src=&quot;DWJZ/Wet/11 Behandeling TK/11 Brief TK nota nav verslag.xml&quot; target=&quot;Microsoft Word&quot; target-version=&quot;16.0&quot; target-build=&quot;16.0.5032&quot; engine-version=&quot;3.16.0&quot; existing=&quot;K%3A%5CDWJZ-SBR%5CDrewes%20Josta%5CAwb%5CW1411.36%20Wv%20Wijziging%20geldschuldentitel%20(560748)%5Cfase%2013.4%20-%20Nota%20naar%20aanleiding%20van%20het%20verslag%5Caanbiedingsbrief%20TK%20nota%20nav%20verslag%20Evaluatiewet%20bestuursrechtelijke%20geldschuldenregeling.docx#Document&quot;&gt;&lt;brief template=&quot;$/brief-2010.dotm&quot; id=&quot;29b0afd8178e4fe18d5d97a1e513ddad&quot; version=&quot;1.0&quot; lcid=&quot;1043&quot;&gt;&lt;adres formatted-value=&quot;Aan de Voorzitter van de Tweede Kamer der Staten-Generaal\nPostbus 20018 \n2500 EA  DEN HAAG&quot;&gt;&lt;address street=&quot;Postbus 20018&quot; housenr=&quot;&quot; zipcode=&quot;2500 EA&quot; city=&quot;DEN HAAG&quot; country-id=&quot;NLD&quot; omitted-country=&quot;Nederland&quot; country-code=&quot;31&quot;&gt;&lt;to&gt;Aan de Voorzitter van de Tweede Kamer der Staten-Generaal&lt;/to&gt;&lt;/address&gt;&lt;/adres&gt;&lt;chklogo value=&quot;0&quot;/&gt;&lt;documenttitel formatted-value=&quot;Brief - Aan&quot;/&gt;&lt;chkcontact value=&quot;0&quot; formatted-value=&quot;0&quot; format-disabled=&quot;true&quot;/&gt;&lt;radtelefoon value=&quot;1&quot;/&gt;&lt;chkfunctie1 value=&quot;0&quot; formatted-value=&quot;0&quot; format-disabled=&quot;true&quot;/&gt;&lt;chkfunctie2 value=&quot;1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aanhef value=&quot;0&quot; formatted-value=&quot;&amp;lt;Geen&amp;gt;&quot; output-value=&quot;&amp;lt;Geen&amp;gt;,&quot;/&gt;&lt;groetregel value=&quot;2&quot; formatted-value=&quot;Hoogachtend&quot; output-value=&quot;Hoogachtend,&quot;/&gt;&lt;rubriek value=&quot;1&quot; formatted-value=&quot; &quot;/&gt;&lt;merking value=&quot;1&quot; formatted-value=&quot; &quot;/&gt;&lt;lst_aantbijlagen value=&quot;Geen&quot; formatted-value=&quot;Geen&quot;/&gt;&lt;documenttype value=&quot;Uitgaand&quot; formatted-value=&quot;Uitgaand&quot;/&gt;&lt;docstatus value=&quot;Informeel concept&quot; formatted-value=&quot;Informeel concept&quot;/&gt;&lt;ds:content-includes profile=&quot;minjus&quot; xmlns:ds=&quot;http://namespaces.docsys.nl/content&quot;&gt;&lt;ds:content src=&quot;$/Bestuursdepartement/DWJZ/Wet/11 Behandeling TK/11 brief TK nota nav verslag.xml&quot; at=&quot;cursor&quot; id=&quot;GAA9A77DCDE994642A52BE35DD87558AB&quot; bookmark=&quot;G8491043fac414af198c8f5fb626226d7&quot; reference=&quot;cursor&quot;&gt;&lt;ds:template&gt;&lt;medenamens/&gt;&lt;departementen/&gt;&lt;keuzelijst1/&gt;&lt;/ds:template&gt;&lt;ds:body xmlns:ds=&quot;http://namespaces.docsys.nl/content&quot;&gt;Hierbij bied ik u de nota naar aanleiding van het (nader) verslag inzake het bovenvermelde voorstel (alsmede een nota van wijziging) aan.&lt;/ds:body&gt;&lt;/ds:content&gt;&lt;ds:content src=&quot;$/Bestuursdepartement/DWJZ/Geintegreerde tekstblokken/Ondertekening minister of staats.xml&quot; at=&quot;cursor&quot; id=&quot;G002180E7B7DA4B91987411834822F597&quot; bookmark=&quot;G91f07a31f02048478c6d613ae6d1b04c&quot; reference=&quot;cursor&quot;&gt;&lt;ds:template&gt;&lt;ministerStaats/&gt;&lt;naamMinisterStaats&gt;Ferd Grapperhaus&lt;/naamMinisterStaats&gt;&lt;Bewindspersoon&gt;De Minister van Justitie en Veiligheid,&lt;/Bewindspersoon&gt;&lt;/ds:template&gt;&lt;ds:body xmlns:ds=&quot;http://namespaces.docsys.nl/content&quot;&gt;&lt;p&gt;&lt;/p&gt;&lt;p&gt;De Minister van Justitie en Veiligheid,&lt;/p&gt;&lt;p&gt;&lt;/p&gt;&lt;p&gt;&lt;/p&gt;&lt;p&gt;&lt;/p&gt;&lt;p&gt;&lt;/p&gt;&lt;p&gt;Ferd Grapperhaus&lt;/p&gt;&lt;/ds:body&gt;&lt;/ds:content&gt;&lt;/ds:content-includes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afzendgegevens&quot;&gt;Sector Staats- en bestuursrecht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jenv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&gt;&lt;p style=&quot;groetregel&quot;&gt;Hoogachtend,&lt;/p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J.K. Drewes&lt;/p&gt;&lt;/td&gt;&lt;td style=&quot;broodtekst&quot;&gt;&lt;/td&gt;&lt;td/&gt;&lt;/tr&gt;&lt;/tbody&gt;&lt;/table&gt;&lt;p style=&quot;in-table&quot;/&gt;&lt;/body&gt;&lt;/ondertekening_content&gt;&lt;toevoegen-model formatted-value=&quot;&quot;/&gt;&lt;chkminuut/&gt;&lt;minuut formatted-value=&quot;minuut-2010.xml&quot;/&gt;&lt;ondertekenaar-item value=&quot;2&quot; formatted-value=&quot;Josta Drewes&quot;&gt;&lt;afzender taal=&quot;1043&quot; aanhef=&quot;1&quot; groetregel=&quot;1&quot; name=&quot;Josta Drewes&quot; country-id=&quot;NLD&quot; country-code=&quot;31&quot; organisatie=&quot;176&quot; naam=&quot;J.K. Drewes&quot; email=&quot;j.k.drewes@minjenv.nl&quot; mobiel=&quot;06-53926427&quot; onderdeel=&quot;Sector Staats- en bestuursrecht&quot;&gt;&lt;taal id=&quot;1043&quot; functie=&quot;raadadviseur&quot;/&gt;&lt;taal id=&quot;2057&quot; functie=&quot;Wetgevingsjurist&quot;/&gt;&lt;taal id=&quot;1031&quot; functie=&quot;Wetgevingsjurist&quot;/&gt;&lt;taal id=&quot;1036&quot; functie=&quot;Wetgevingsjurist&quot;/&gt;&lt;taal id=&quot;1034&quot; functie=&quot;Wetgevingsjurist&quot;/&gt;&lt;/afzender&gt;_x000d__x000a__x0009__x0009_&lt;/ondertekenaar-item&gt;&lt;tweedeondertekenaar-item/&gt;&lt;behandelddoor-item value=&quot;2&quot; formatted-value=&quot;Josta Drewes&quot;&gt;&lt;afzender taal=&quot;1043&quot; aanhef=&quot;1&quot; groetregel=&quot;1&quot; name=&quot;Josta Drewes&quot; country-id=&quot;NLD&quot; country-code=&quot;31&quot; organisatie=&quot;176&quot; naam=&quot;J.K. Drewes&quot; email=&quot;j.k.drewes@minjenv.nl&quot; mobiel=&quot;06-53926427&quot; onderdeel=&quot;Sector Staats- en bestuursrecht&quot;&gt;&lt;taal id=&quot;1043&quot; functie=&quot;raadadviseur&quot;/&gt;&lt;taal id=&quot;2057&quot; functie=&quot;Wetgevingsjurist&quot;/&gt;&lt;taal id=&quot;1031&quot; functie=&quot;Wetgevingsjurist&quot;/&gt;&lt;taal id=&quot;1036&quot; functie=&quot;Wetgevingsjurist&quot;/&gt;&lt;taal id=&quot;1034&quot; functie=&quot;Wetgevingsjurist&quot;/&gt;&lt;/afzender&gt;_x000d__x000a__x0009__x0009_&lt;/behandelddoor-item&gt;&lt;organisatie-item value=&quot;176&quot; formatted-value=&quot;Directie Wetgeving en Juridische Zaken (DWJZ)&quot;&gt;&lt;organisatie zoekveld=&quot;Directie Wetgeving en Juridische Zaken (DWJZ)&quot; facebook=&quot;&quot; linkedin=&quot;&quot; twitter=&quot;&quot; youtube=&quot;&quot; id=&quot;176&quot;&gt;_x000d__x000a__x0009__x0009__x0009__x0009_&lt;taal id=&quot;1034&quot; zoekveld=&quot;Directie Wetgeving en Juridische Zaken (DWJZ)&quot; taal=&quot;1034&quot; omschrijving=&quot;Dirección de Legislación y Asuntos Jurídicos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jenv&quot; postadres=&quot;Postadres:\nPostbus 20301,\n2500 EH La Haya&quot;/&gt;_x000d__x000a__x0009__x0009__x0009__x0009_&lt;taal id=&quot;1031&quot; zoekveld=&quot;Directie Wetgeving en Juridische Zaken (DWJZ)&quot; taal=&quot;1031&quot; omschrijving=&quot;Direktion Gesetzgebung und Rechtsangelegenheit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jenv&quot; postadres=&quot;Postadres:\nPostbus 20301,\n2500 EH Den Haag&quot;/&gt;_x000d__x000a__x0009__x0009__x0009__x0009_&lt;taal id=&quot;1036&quot; zoekveld=&quot;Directie Wetgeving en Juridische Zaken (DWJZ)&quot; taal=&quot;1036&quot; omschrijving=&quot;Direction de la Législation et des Affaires Juridiques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jenv&quot; postadres=&quot;Postadres:\nPostbus 20301,\n2500 EH La Haye&quot;/&gt;_x000d__x000a__x0009__x0009__x0009__x0009_&lt;taal id=&quot;2057&quot; zoekveld=&quot;Directie Wetgeving en Juridische Zaken (DWJZ)&quot; taal=&quot;2057&quot; omschrijving=&quot;Legislation and Legal Affairs Department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jenv&quot; postadres=&quot;Postadres:\nPostbus 20301,\n2500 EH The Hague&quot;/&gt;_x000d__x000a__x0009__x0009__x0009__x0009_&lt;taal id=&quot;1043&quot; zoekveld=&quot;Directie Wetgeving en Juridische Zaken (DWJZ)&quot; taal=&quot;1043&quot; omschrijving=&quot;Directie Wetgeving en Juridische Zaken 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jenv&quot; banknaam=&quot;&quot; banknummer=&quot;&quot; logo=&quot;RO_J&quot; kleuren=&quot;alles&quot; vrijkopje=&quot;&quot; vrij1=&quot;&quot; vrij2=&quot;&quot; vrij3=&quot;&quot; vrij4=&quot;&quot; vrij5=&quot;&quot; vrij6=&quot;&quot; vrij7=&quot;&quot; vrij8=&quot;&quot; payoff=&quot;Voor een rechtvaardige en veil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jenv&quot; postadres=&quot;Postadres:\nPostbus 20301,\n2500 EH Den Haag&quot;/&gt;_x000d__x000a__x0009__x0009__x0009_&lt;/organisatie&gt;_x000d__x000a__x0009__x0009_&lt;/organisatie-item&gt;&lt;zaak/&gt;&lt;kix/&gt;&lt;mailing-aan formatted-value=&quot;&quot;/&gt;&lt;minjuslint formatted-value=&quot;&quot;/&gt;&lt;documentsubtype formatted-value=&quot;Brief&quot;/&gt;&lt;heropend value=&quot;false&quot;/&gt;&lt;vorm value=&quot;Digitaal&quot;/&gt;&lt;ZaakLocatie/&gt;&lt;zaakkenmerk/&gt;&lt;zaaktitel/&gt;&lt;fn_geaddresseerde formatted-value=&quot;Aan de Voorzitter van de Tweede Kamer der Staten-Generaal&quot;/&gt;&lt;fn_adres formatted-value=&quot;Postbus 20018&quot;/&gt;&lt;fn_postcode/&gt;&lt;fn_plaats/&gt;&lt;fn_land formatted-value=&quot;Nederland&quot;/&gt;&lt;drager formatted-value=&quot;Document&quot;/&gt;&lt;documentclass value=&quot;Brief&quot; formatted-value=&quot;Brief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jenv&quot; formatted-value=&quot;www.rijksoverheid.nl/jenv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&quot; formatted-value=&quot;&quot;&gt;&lt;phonenumber/&gt;&lt;/doorkiesnummer&gt;&lt;mobiel value=&quot;06-53926427&quot; formatted-value=&quot;06 539 264 27&quot;&gt;&lt;phonenumber country-code=&quot;31&quot; number=&quot;06-53926427&quot;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J.K. Drewes&quot;/&gt;&lt;email formatted-value=&quot;j.k.drewes@minjenv.nl&quot;/&gt;&lt;functie formatted-value=&quot;raadadviseur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\n&quot;/&gt;&lt;directoraatnaam value=&quot;&quot; formatted-value=&quot;&quot;/&gt;&lt;directoraatnaamvolg formatted-value=&quot;&quot;/&gt;&lt;onderdeel value=&quot;Sector Staats- en bestuursrecht&quot; formatted-value=&quot;Sector Staats- en bestuursrecht&quot;/&gt;&lt;digionderdeel value=&quot;Sector Staats- en bestuursrecht&quot; formatted-value=&quot;Sector Staats- en bestuursrecht&quot;/&gt;&lt;onderdeelvolg formatted-value=&quot;Sector Staats- en bestuursrecht&quot;/&gt;&lt;directieregel formatted-value=&quot; \n&quot;/&gt;&lt;datum value=&quot;2020-09-04T00:00:00&quot; formatted-value=&quot;4 september 2020&quot;/&gt;&lt;onskenmerk value=&quot;-&quot; formatted-value=&quot;-&quot; format-disabled=&quot;true&quot;/&gt;&lt;uwkenmerk formatted-value=&quot;&quot;/&gt;&lt;onderwerp formatted-value=&quot;Aan&quot; value=&quot;Aan&quot; format-disabled=&quot;true&quot;/&gt;&lt;bijlage formatted-value=&quot;&quot;/&gt;&lt;projectnaam/&gt;&lt;kopieaan/&gt;&lt;namensdeze/&gt;&lt;rubricering formatted-value=&quot;&quot;/&gt;&lt;rubriceringvolg formatted-value=&quot;&quot;/&gt;&lt;digijust value=&quot;0&quot; formatted-value=&quot;0&quot;/&gt;&lt;aanhefdoc formatted-value=&quot;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autofinish value=&quot;0&quot;/&gt;&lt;std_autoprint value=&quot;0&quot;/&gt;&lt;std_showtab value=&quot;0&quot;/&gt;&lt;euslogan-txt/&gt;&lt;lsttaal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  <w:docVar w:name="clausule" w:val="Bij beantwoording de datum en ons kenmerk vermelden. Wilt u slechts één zaak in uw brief behandelen."/>
  </w:docVars>
  <w:rsids>
    <w:rsidRoot w:val="00AE5F4A"/>
    <w:rsid w:val="000129A4"/>
    <w:rsid w:val="0004735F"/>
    <w:rsid w:val="000E4FC7"/>
    <w:rsid w:val="00175710"/>
    <w:rsid w:val="001B5B02"/>
    <w:rsid w:val="002353E3"/>
    <w:rsid w:val="00244838"/>
    <w:rsid w:val="0040796D"/>
    <w:rsid w:val="005B585C"/>
    <w:rsid w:val="005E7481"/>
    <w:rsid w:val="00652887"/>
    <w:rsid w:val="00666B4A"/>
    <w:rsid w:val="00690E82"/>
    <w:rsid w:val="00794445"/>
    <w:rsid w:val="008034E2"/>
    <w:rsid w:val="0089073C"/>
    <w:rsid w:val="008A7B34"/>
    <w:rsid w:val="009B09F2"/>
    <w:rsid w:val="00A23133"/>
    <w:rsid w:val="00A76B29"/>
    <w:rsid w:val="00AE5F4A"/>
    <w:rsid w:val="00B07A5A"/>
    <w:rsid w:val="00B2078A"/>
    <w:rsid w:val="00B46C81"/>
    <w:rsid w:val="00BF14DD"/>
    <w:rsid w:val="00C22108"/>
    <w:rsid w:val="00CC3E4D"/>
    <w:rsid w:val="00D2034F"/>
    <w:rsid w:val="00DD1C86"/>
    <w:rsid w:val="00E46F34"/>
    <w:rsid w:val="00F60DEA"/>
    <w:rsid w:val="00F7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A76B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76B29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A76B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76B29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UIJS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189</ap:Words>
  <ap:Characters>1044</ap:Characters>
  <ap:DocSecurity>0</ap:DocSecurity>
  <ap:Lines>8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1231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2008-11-03T14:08:00.0000000Z</lastPrinted>
  <dcterms:created xsi:type="dcterms:W3CDTF">2020-09-22T10:54:00.0000000Z</dcterms:created>
  <dcterms:modified xsi:type="dcterms:W3CDTF">2020-09-22T10:54:00.0000000Z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anhef">
    <vt:lpwstr>&lt;Geen&gt;,</vt:lpwstr>
  </property>
  <property fmtid="{D5CDD505-2E9C-101B-9397-08002B2CF9AE}" pid="3" name="aanhefdoc">
    <vt:lpwstr/>
  </property>
  <property fmtid="{D5CDD505-2E9C-101B-9397-08002B2CF9AE}" pid="4" name="adres">
    <vt:lpwstr>Aan de Voorzitter van de Tweede Kamer der Staten-Generaal_x000d_Postbus 20018 _x000d_2500 EA  DEN HAAG</vt:lpwstr>
  </property>
  <property fmtid="{D5CDD505-2E9C-101B-9397-08002B2CF9AE}" pid="5" name="afdelingraised">
    <vt:lpwstr> </vt:lpwstr>
  </property>
  <property fmtid="{D5CDD505-2E9C-101B-9397-08002B2CF9AE}" pid="6" name="companydoc">
    <vt:lpwstr>companydoc</vt:lpwstr>
  </property>
  <property fmtid="{D5CDD505-2E9C-101B-9397-08002B2CF9AE}" pid="7" name="datum">
    <vt:lpwstr>4 september 2020</vt:lpwstr>
  </property>
  <property fmtid="{D5CDD505-2E9C-101B-9397-08002B2CF9AE}" pid="8" name="directieregel">
    <vt:lpwstr> _x000d_</vt:lpwstr>
  </property>
  <property fmtid="{D5CDD505-2E9C-101B-9397-08002B2CF9AE}" pid="9" name="directoraat">
    <vt:lpwstr>Directie Wetgeving en Juridische Zaken</vt:lpwstr>
  </property>
  <property fmtid="{D5CDD505-2E9C-101B-9397-08002B2CF9AE}" pid="10" name="directoraatnaam">
    <vt:lpwstr/>
  </property>
  <property fmtid="{D5CDD505-2E9C-101B-9397-08002B2CF9AE}" pid="11" name="directoraatnaamvolg">
    <vt:lpwstr/>
  </property>
  <property fmtid="{D5CDD505-2E9C-101B-9397-08002B2CF9AE}" pid="12" name="directoraatvolg">
    <vt:lpwstr>Directie Wetgeving en Juridische Zaken_x000d_</vt:lpwstr>
  </property>
  <property fmtid="{D5CDD505-2E9C-101B-9397-08002B2CF9AE}" pid="13" name="functie">
    <vt:lpwstr>raadadviseur</vt:lpwstr>
  </property>
  <property fmtid="{D5CDD505-2E9C-101B-9397-08002B2CF9AE}" pid="14" name="groetregel">
    <vt:lpwstr>Hoogachtend,</vt:lpwstr>
  </property>
  <property fmtid="{D5CDD505-2E9C-101B-9397-08002B2CF9AE}" pid="15" name="kix">
    <vt:lpwstr/>
  </property>
  <property fmtid="{D5CDD505-2E9C-101B-9397-08002B2CF9AE}" pid="16" name="LogoDenyAt_logogroot">
    <vt:lpwstr>2-</vt:lpwstr>
  </property>
  <property fmtid="{D5CDD505-2E9C-101B-9397-08002B2CF9AE}" pid="17" name="LogoDenyAt_logoklein">
    <vt:lpwstr>0-</vt:lpwstr>
  </property>
  <property fmtid="{D5CDD505-2E9C-101B-9397-08002B2CF9AE}" pid="18" name="mailing-aan">
    <vt:lpwstr/>
  </property>
  <property fmtid="{D5CDD505-2E9C-101B-9397-08002B2CF9AE}" pid="19" name="minjuslint">
    <vt:lpwstr/>
  </property>
  <property fmtid="{D5CDD505-2E9C-101B-9397-08002B2CF9AE}" pid="20" name="onderdeelvolg">
    <vt:lpwstr>Sector Staats- en bestuursrecht</vt:lpwstr>
  </property>
  <property fmtid="{D5CDD505-2E9C-101B-9397-08002B2CF9AE}" pid="21" name="ondertekening">
    <vt:lpwstr/>
  </property>
  <property fmtid="{D5CDD505-2E9C-101B-9397-08002B2CF9AE}" pid="22" name="onderwerp">
    <vt:lpwstr>Aan</vt:lpwstr>
  </property>
  <property fmtid="{D5CDD505-2E9C-101B-9397-08002B2CF9AE}" pid="23" name="onskenmerk">
    <vt:i4>3022147</vt:i4>
  </property>
  <property fmtid="{D5CDD505-2E9C-101B-9397-08002B2CF9AE}" pid="24" name="referentiegegevens">
    <vt:lpwstr/>
  </property>
  <property fmtid="{D5CDD505-2E9C-101B-9397-08002B2CF9AE}" pid="25" name="retouradres">
    <vt:lpwstr>&gt; Retouradres Postbus 20301 2500 EH  Den Haag</vt:lpwstr>
  </property>
  <property fmtid="{D5CDD505-2E9C-101B-9397-08002B2CF9AE}" pid="26" name="rubricering">
    <vt:lpwstr/>
  </property>
  <property fmtid="{D5CDD505-2E9C-101B-9397-08002B2CF9AE}" pid="27" name="rubriceringvolg">
    <vt:lpwstr/>
  </property>
  <property fmtid="{D5CDD505-2E9C-101B-9397-08002B2CF9AE}" pid="28" name="std_BGP-ACHTERNAAM">
    <vt:lpwstr>BGP_ACHTERNAAM</vt:lpwstr>
  </property>
  <property fmtid="{D5CDD505-2E9C-101B-9397-08002B2CF9AE}" pid="29" name="std_BGP-EMAIL-ZAAK">
    <vt:lpwstr>BGP_EMAIL_ZAAK</vt:lpwstr>
  </property>
  <property fmtid="{D5CDD505-2E9C-101B-9397-08002B2CF9AE}" pid="30" name="std_BGP-ROEPNAAM">
    <vt:lpwstr>BGP_ROEPNAAM</vt:lpwstr>
  </property>
  <property fmtid="{D5CDD505-2E9C-101B-9397-08002B2CF9AE}" pid="31" name="std_BGP-TELEFOONDOORKIES">
    <vt:lpwstr>BGP_TELEFOONDOORKIES</vt:lpwstr>
  </property>
  <property fmtid="{D5CDD505-2E9C-101B-9397-08002B2CF9AE}" pid="32" name="std_de-mentor-als-coach">
    <vt:lpwstr>de mentor als coach</vt:lpwstr>
  </property>
  <property fmtid="{D5CDD505-2E9C-101B-9397-08002B2CF9AE}" pid="33" name="std_GP-FUNCTIE">
    <vt:lpwstr>GP_FUNCTIE</vt:lpwstr>
  </property>
  <property fmtid="{D5CDD505-2E9C-101B-9397-08002B2CF9AE}" pid="34" name="std_GP-K5CALC-TAV">
    <vt:lpwstr>GP_K5CALC_TAV</vt:lpwstr>
  </property>
  <property fmtid="{D5CDD505-2E9C-101B-9397-08002B2CF9AE}" pid="35" name="std_GP-USR4">
    <vt:lpwstr>GP_USR4</vt:lpwstr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NAAM">
    <vt:lpwstr>LU_NAAM</vt:lpwstr>
  </property>
  <property fmtid="{D5CDD505-2E9C-101B-9397-08002B2CF9AE}" pid="39" name="std_LU-START-DATUM">
    <vt:lpwstr>LU_START_DATUM</vt:lpwstr>
  </property>
  <property fmtid="{D5CDD505-2E9C-101B-9397-08002B2CF9AE}" pid="40" name="std_LU-USR1">
    <vt:lpwstr>LU_USR1</vt:lpwstr>
  </property>
  <property fmtid="{D5CDD505-2E9C-101B-9397-08002B2CF9AE}" pid="41" name="std_LU-USR2">
    <vt:lpwstr>LU_USR2</vt:lpwstr>
  </property>
  <property fmtid="{D5CDD505-2E9C-101B-9397-08002B2CF9AE}" pid="42" name="std_LU-USR3">
    <vt:lpwstr>LU_USR3</vt:lpwstr>
  </property>
  <property fmtid="{D5CDD505-2E9C-101B-9397-08002B2CF9AE}" pid="43" name="std_LU-USR4">
    <vt:lpwstr>LU_USR4</vt:lpwstr>
  </property>
  <property fmtid="{D5CDD505-2E9C-101B-9397-08002B2CF9AE}" pid="44" name="std_LU-USR5">
    <vt:lpwstr>LU_USR5</vt:lpwstr>
  </property>
  <property fmtid="{D5CDD505-2E9C-101B-9397-08002B2CF9AE}" pid="45" name="std_OC-NAAM">
    <vt:lpwstr>OC_NAAM</vt:lpwstr>
  </property>
  <property fmtid="{D5CDD505-2E9C-101B-9397-08002B2CF9AE}" pid="46" name="std_OU-STARTDATUM">
    <vt:lpwstr>OU_STARTDATUM</vt:lpwstr>
  </property>
  <property fmtid="{D5CDD505-2E9C-101B-9397-08002B2CF9AE}" pid="47" name="std_OU-USR1">
    <vt:lpwstr>OU_USR1</vt:lpwstr>
  </property>
  <property fmtid="{D5CDD505-2E9C-101B-9397-08002B2CF9AE}" pid="48" name="std_OU-USR2">
    <vt:lpwstr>OU_USR2</vt:lpwstr>
  </property>
  <property fmtid="{D5CDD505-2E9C-101B-9397-08002B2CF9AE}" pid="49" name="std_OU-USR3">
    <vt:lpwstr>OU_USR3</vt:lpwstr>
  </property>
  <property fmtid="{D5CDD505-2E9C-101B-9397-08002B2CF9AE}" pid="50" name="std_OU-USR4">
    <vt:lpwstr>OU_USR4</vt:lpwstr>
  </property>
  <property fmtid="{D5CDD505-2E9C-101B-9397-08002B2CF9AE}" pid="51" name="std_OU-USR5">
    <vt:lpwstr>OU_USR5</vt:lpwstr>
  </property>
  <property fmtid="{D5CDD505-2E9C-101B-9397-08002B2CF9AE}" pid="52" name="std_OU-USR6">
    <vt:lpwstr>OU_USR6</vt:lpwstr>
  </property>
  <property fmtid="{D5CDD505-2E9C-101B-9397-08002B2CF9AE}" pid="53" name="std_OU-USR9">
    <vt:lpwstr>OU_USR9</vt:lpwstr>
  </property>
  <property fmtid="{D5CDD505-2E9C-101B-9397-08002B2CF9AE}" pid="54" name="std_OULO-NAAM1">
    <vt:lpwstr>OULO_NAAM1</vt:lpwstr>
  </property>
  <property fmtid="{D5CDD505-2E9C-101B-9397-08002B2CF9AE}" pid="55" name="std_OULO-NAAM2">
    <vt:lpwstr>OULO_NAAM2</vt:lpwstr>
  </property>
  <property fmtid="{D5CDD505-2E9C-101B-9397-08002B2CF9AE}" pid="56" name="std_OULO-TELEFOONNR">
    <vt:lpwstr>OULO_TELEFOONNR</vt:lpwstr>
  </property>
  <property fmtid="{D5CDD505-2E9C-101B-9397-08002B2CF9AE}" pid="57" name="std_OULO-VESTADRES">
    <vt:lpwstr>OULO_VESTADRES</vt:lpwstr>
  </property>
  <property fmtid="{D5CDD505-2E9C-101B-9397-08002B2CF9AE}" pid="58" name="std_OULO-VESTPLAATS">
    <vt:lpwstr>OULO_VESTPLAATS</vt:lpwstr>
  </property>
  <property fmtid="{D5CDD505-2E9C-101B-9397-08002B2CF9AE}" pid="59" name="taal">
    <vt:lpwstr>taal</vt:lpwstr>
  </property>
  <property fmtid="{D5CDD505-2E9C-101B-9397-08002B2CF9AE}" pid="60" name="woordmerk">
    <vt:lpwstr/>
  </property>
  <property fmtid="{D5CDD505-2E9C-101B-9397-08002B2CF9AE}" pid="61" name="_datum">
    <vt:lpwstr>Datum</vt:lpwstr>
  </property>
  <property fmtid="{D5CDD505-2E9C-101B-9397-08002B2CF9AE}" pid="62" name="_onderwerp">
    <vt:lpwstr>Onderwerp</vt:lpwstr>
  </property>
  <property fmtid="{D5CDD505-2E9C-101B-9397-08002B2CF9AE}" pid="63" name="_onskenmerk">
    <vt:lpwstr>Ons kenmerk_x000d_</vt:lpwstr>
  </property>
  <property fmtid="{D5CDD505-2E9C-101B-9397-08002B2CF9AE}" pid="64" name="_pagina">
    <vt:lpwstr>Pagina</vt:lpwstr>
  </property>
  <property fmtid="{D5CDD505-2E9C-101B-9397-08002B2CF9AE}" pid="65" name="_retouradres">
    <vt:lpwstr>&gt; Retouradres</vt:lpwstr>
  </property>
  <property fmtid="{D5CDD505-2E9C-101B-9397-08002B2CF9AE}" pid="66" name="_van">
    <vt:lpwstr>van</vt:lpwstr>
  </property>
  <property fmtid="{D5CDD505-2E9C-101B-9397-08002B2CF9AE}" pid="67" name="ContentTypeId">
    <vt:lpwstr>0x010100C02F40D404BC6A45A295735124F8BD89</vt:lpwstr>
  </property>
</Properties>
</file>