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CB7578" w:rsidTr="006D2844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B561A2"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4A5FCD">
            <w:pPr>
              <w:tabs>
                <w:tab w:val="center" w:pos="3290"/>
              </w:tabs>
            </w:pPr>
            <w:r>
              <w:t>26 juni 2020</w:t>
            </w:r>
            <w:r w:rsidR="00B561A2">
              <w:tab/>
            </w:r>
          </w:p>
        </w:tc>
      </w:tr>
      <w:tr w:rsidR="00CB7578" w:rsidTr="006D2844">
        <w:trPr>
          <w:trHeight w:val="369"/>
        </w:trPr>
        <w:tc>
          <w:tcPr>
            <w:tcW w:w="929" w:type="dxa"/>
          </w:tcPr>
          <w:p w:rsidR="00423C3F" w:rsidP="006D2844" w:rsidRDefault="00B561A2">
            <w:r>
              <w:t>Betreft</w:t>
            </w:r>
          </w:p>
        </w:tc>
        <w:tc>
          <w:tcPr>
            <w:tcW w:w="6581" w:type="dxa"/>
          </w:tcPr>
          <w:p w:rsidR="00423C3F" w:rsidP="006D2844" w:rsidRDefault="0051311F">
            <w:r>
              <w:t xml:space="preserve">Wetsvoorstel </w:t>
            </w:r>
            <w:r w:rsidR="00EC06ED">
              <w:t>Tweede Verzamelspoedwet COVID-19 (35 497)</w:t>
            </w:r>
          </w:p>
        </w:tc>
      </w:tr>
    </w:tbl>
    <w:p w:rsidR="00423C3F" w:rsidP="006D2844" w:rsidRDefault="00B561A2">
      <w:r w:rsidRPr="008E023C"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CB7578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B561A2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B561A2">
            <w:r>
              <w:t>Postbus 20018</w:t>
            </w:r>
          </w:p>
          <w:p w:rsidR="008E3932" w:rsidP="00D9561B" w:rsidRDefault="00B561A2">
            <w:r>
              <w:t>2500 EA  DEN HAAG</w:t>
            </w:r>
          </w:p>
        </w:tc>
      </w:tr>
    </w:tbl>
    <w:p w:rsidR="00CB7578" w:rsidRDefault="00B561A2">
      <w: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CB7578" w:rsidTr="00DD7316">
        <w:tc>
          <w:tcPr>
            <w:tcW w:w="2160" w:type="dxa"/>
          </w:tcPr>
          <w:p w:rsidRPr="000176EE" w:rsidR="00831386" w:rsidP="00DD7316" w:rsidRDefault="00B561A2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4425A7" w:rsidP="00E972A2" w:rsidRDefault="00B561A2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B561A2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B561A2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B561A2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B561A2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CB7578" w:rsidTr="00DD7316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CB7578" w:rsidTr="00DD7316">
        <w:trPr>
          <w:trHeight w:val="1680"/>
        </w:trPr>
        <w:tc>
          <w:tcPr>
            <w:tcW w:w="2160" w:type="dxa"/>
          </w:tcPr>
          <w:p w:rsidRPr="00D86CC6" w:rsidR="00831386" w:rsidP="00DD7316" w:rsidRDefault="00B561A2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B561A2" w:rsidRDefault="00EC06ED">
            <w:pPr>
              <w:spacing w:line="180" w:lineRule="exact"/>
              <w:rPr>
                <w:sz w:val="13"/>
              </w:rPr>
            </w:pPr>
            <w:r>
              <w:rPr>
                <w:sz w:val="13"/>
                <w:szCs w:val="13"/>
              </w:rPr>
              <w:t>WJZ/248</w:t>
            </w:r>
            <w:r w:rsidR="00B561A2">
              <w:rPr>
                <w:sz w:val="13"/>
                <w:szCs w:val="13"/>
              </w:rPr>
              <w:t>92824</w:t>
            </w:r>
            <w:r>
              <w:rPr>
                <w:sz w:val="13"/>
                <w:szCs w:val="13"/>
              </w:rPr>
              <w:t>(11612)</w:t>
            </w:r>
          </w:p>
        </w:tc>
      </w:tr>
    </w:tbl>
    <w:p w:rsidR="00831386" w:rsidP="00DD7316" w:rsidRDefault="00831386"/>
    <w:p w:rsidRPr="008E023C" w:rsidR="008E023C" w:rsidP="008E023C" w:rsidRDefault="00B561A2">
      <w:pPr>
        <w:pStyle w:val="standaard-tekst"/>
        <w:rPr>
          <w:lang w:val="nl-NL"/>
        </w:rPr>
      </w:pPr>
      <w:r w:rsidRPr="008E023C">
        <w:rPr>
          <w:lang w:val="nl-NL"/>
        </w:rPr>
        <w:t>Hierbij bied ik u aan</w:t>
      </w:r>
      <w:r w:rsidR="00EC06ED">
        <w:rPr>
          <w:lang w:val="nl-NL"/>
        </w:rPr>
        <w:t xml:space="preserve"> de nota naar aanleiding van het verslag</w:t>
      </w:r>
      <w:r w:rsidRPr="008E023C" w:rsidR="00EC06ED">
        <w:rPr>
          <w:lang w:val="nl-NL"/>
        </w:rPr>
        <w:t xml:space="preserve"> </w:t>
      </w:r>
      <w:r w:rsidRPr="008E023C">
        <w:rPr>
          <w:lang w:val="nl-NL"/>
        </w:rPr>
        <w:t>inzake het bovengenoemde voorstel.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B561A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EC06ED" w:rsidRDefault="00B561A2">
      <w:pPr>
        <w:pStyle w:val="standaard-tekst"/>
        <w:rPr>
          <w:lang w:val="nl-NL"/>
        </w:rPr>
      </w:pPr>
      <w:r>
        <w:rPr>
          <w:lang w:val="nl-NL"/>
        </w:rPr>
        <w:t>De m</w:t>
      </w:r>
      <w:r w:rsidRPr="008E023C">
        <w:rPr>
          <w:lang w:val="nl-NL"/>
        </w:rPr>
        <w:t xml:space="preserve">inister van Onderwijs, Cultuur en Wetenschap, 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B561A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B561A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B561A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B561A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  <w:bookmarkStart w:name="_GoBack" w:id="0"/>
      <w:bookmarkEnd w:id="0"/>
    </w:p>
    <w:p w:rsidRPr="008E023C" w:rsidR="008E023C" w:rsidP="008E023C" w:rsidRDefault="00B561A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="008E023C" w:rsidP="008E023C" w:rsidRDefault="00B561A2">
      <w:pPr>
        <w:pStyle w:val="standaard-tekst"/>
      </w:pPr>
      <w:r>
        <w:t xml:space="preserve">Ingrid van Engelshoven </w:t>
      </w:r>
    </w:p>
    <w:sectPr w:rsidR="008E023C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989" w:rsidRDefault="00B561A2">
      <w:pPr>
        <w:spacing w:line="240" w:lineRule="auto"/>
      </w:pPr>
      <w:r>
        <w:separator/>
      </w:r>
    </w:p>
  </w:endnote>
  <w:endnote w:type="continuationSeparator" w:id="0">
    <w:p w:rsidR="00C16989" w:rsidRDefault="00B561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CB7578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B561A2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CB7578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B561A2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4A5FC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4A5FC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989" w:rsidRDefault="00B561A2">
      <w:pPr>
        <w:spacing w:line="240" w:lineRule="auto"/>
      </w:pPr>
      <w:r>
        <w:separator/>
      </w:r>
    </w:p>
  </w:footnote>
  <w:footnote w:type="continuationSeparator" w:id="0">
    <w:p w:rsidR="00C16989" w:rsidRDefault="00B561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CB7578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CB7578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CB7578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CB7578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B561A2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506423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CB7578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B561A2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CB7578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CB7578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CB7578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B561A2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D8D1FA"/>
    <w:multiLevelType w:val="hybridMultilevel"/>
    <w:tmpl w:val="1D8E1FCE"/>
    <w:lvl w:ilvl="0" w:tplc="F36E80A8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501CC7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621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80EC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1027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DCE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ECE9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6AF7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545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B1FDD9EC"/>
    <w:multiLevelType w:val="hybridMultilevel"/>
    <w:tmpl w:val="1D8E1FCE"/>
    <w:lvl w:ilvl="0" w:tplc="37A88250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95905E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4C75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A1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0C9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26D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BA76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76B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9C4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E04EAFF3"/>
    <w:multiLevelType w:val="hybridMultilevel"/>
    <w:tmpl w:val="50F0923E"/>
    <w:lvl w:ilvl="0" w:tplc="DFFA286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2FA074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98B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3C3D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747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7A95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68A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305F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12D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62B98A"/>
    <w:multiLevelType w:val="hybridMultilevel"/>
    <w:tmpl w:val="50F0923E"/>
    <w:lvl w:ilvl="0" w:tplc="6E147C9E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553AF6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51418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FA74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F252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C6F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8E7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CABF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176EE"/>
    <w:rsid w:val="000407BB"/>
    <w:rsid w:val="0008058A"/>
    <w:rsid w:val="00082403"/>
    <w:rsid w:val="00093ABC"/>
    <w:rsid w:val="00153BD0"/>
    <w:rsid w:val="00217880"/>
    <w:rsid w:val="00247061"/>
    <w:rsid w:val="0026686B"/>
    <w:rsid w:val="00275984"/>
    <w:rsid w:val="002F258D"/>
    <w:rsid w:val="002F71BB"/>
    <w:rsid w:val="00374412"/>
    <w:rsid w:val="003A7160"/>
    <w:rsid w:val="003B6D32"/>
    <w:rsid w:val="00423C3F"/>
    <w:rsid w:val="004249A3"/>
    <w:rsid w:val="00434042"/>
    <w:rsid w:val="004425A7"/>
    <w:rsid w:val="0044605E"/>
    <w:rsid w:val="0047126E"/>
    <w:rsid w:val="00483ECA"/>
    <w:rsid w:val="0049501A"/>
    <w:rsid w:val="004A5FCD"/>
    <w:rsid w:val="004C7E1D"/>
    <w:rsid w:val="004F44C2"/>
    <w:rsid w:val="0051311F"/>
    <w:rsid w:val="00527BD4"/>
    <w:rsid w:val="00596D5A"/>
    <w:rsid w:val="005F2FA9"/>
    <w:rsid w:val="00675E30"/>
    <w:rsid w:val="006C2093"/>
    <w:rsid w:val="006D2844"/>
    <w:rsid w:val="006F273B"/>
    <w:rsid w:val="00704845"/>
    <w:rsid w:val="008138A9"/>
    <w:rsid w:val="008211EF"/>
    <w:rsid w:val="00831386"/>
    <w:rsid w:val="00892BA5"/>
    <w:rsid w:val="008C356D"/>
    <w:rsid w:val="008E023C"/>
    <w:rsid w:val="008E3932"/>
    <w:rsid w:val="008F6AD7"/>
    <w:rsid w:val="009262BA"/>
    <w:rsid w:val="00963440"/>
    <w:rsid w:val="009E3B07"/>
    <w:rsid w:val="009F566C"/>
    <w:rsid w:val="00A604D3"/>
    <w:rsid w:val="00B264F5"/>
    <w:rsid w:val="00B561A2"/>
    <w:rsid w:val="00BC3B53"/>
    <w:rsid w:val="00BC4AE3"/>
    <w:rsid w:val="00BF4427"/>
    <w:rsid w:val="00C16989"/>
    <w:rsid w:val="00C64E34"/>
    <w:rsid w:val="00CB7578"/>
    <w:rsid w:val="00D037A9"/>
    <w:rsid w:val="00D17084"/>
    <w:rsid w:val="00D4707D"/>
    <w:rsid w:val="00D86CC6"/>
    <w:rsid w:val="00D9561B"/>
    <w:rsid w:val="00DD7316"/>
    <w:rsid w:val="00E35CF4"/>
    <w:rsid w:val="00E972A2"/>
    <w:rsid w:val="00EC06ED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78</ap:Words>
  <ap:Characters>431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2020-06-26T08:46:00.0000000Z</dcterms:created>
  <dcterms:modified xsi:type="dcterms:W3CDTF">2020-06-26T08:46:00.0000000Z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o208bui</vt:lpwstr>
  </property>
  <property fmtid="{D5CDD505-2E9C-101B-9397-08002B2CF9AE}" pid="3" name="cs_objectid">
    <vt:lpwstr> &lt;referentiekenmerk&gt;</vt:lpwstr>
  </property>
  <property fmtid="{D5CDD505-2E9C-101B-9397-08002B2CF9AE}" pid="4" name="datum.document">
    <vt:filetime>2020-06-24T00:00:00Z</vt:filetime>
  </property>
  <property fmtid="{D5CDD505-2E9C-101B-9397-08002B2CF9AE}" pid="5" name="ocw_betreft">
    <vt:lpwstr/>
  </property>
  <property fmtid="{D5CDD505-2E9C-101B-9397-08002B2CF9AE}" pid="6" name="ocw_directie">
    <vt:lpwstr>WJZ</vt:lpwstr>
  </property>
  <property fmtid="{D5CDD505-2E9C-101B-9397-08002B2CF9AE}" pid="7" name="sjabloon.edocs.documenttype">
    <vt:lpwstr>BRIEF</vt:lpwstr>
  </property>
  <property fmtid="{D5CDD505-2E9C-101B-9397-08002B2CF9AE}" pid="8" name="sjabloon.edocs.richting">
    <vt:lpwstr>UITGAAND</vt:lpwstr>
  </property>
  <property fmtid="{D5CDD505-2E9C-101B-9397-08002B2CF9AE}" pid="9" name="ContentTypeId">
    <vt:lpwstr>0x010100EB091A8107CB0540A1C8A98B3CD30DEC</vt:lpwstr>
  </property>
</Properties>
</file>