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06" w:rsidRDefault="0032088F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editId="25BCEF65" wp14:anchorId="03B083CD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7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88F" w:rsidRDefault="0032088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977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">
                <v:textbox style="layout-flow:vertical;mso-layout-flow-alt:bottom-to-top">
                  <w:txbxContent>
                    <w:p w:rsidR="0032088F" w:rsidRDefault="0032088F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2"/>
      </w:tblGrid>
      <w:tr w:rsidR="00F75106">
        <w:tc>
          <w:tcPr>
            <w:tcW w:w="0" w:type="auto"/>
          </w:tcPr>
          <w:p w:rsidR="0032088F" w:rsidRDefault="0032088F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5C38B7B4" wp14:editId="06EC4F35">
                  <wp:extent cx="2340869" cy="1583439"/>
                  <wp:effectExtent l="0" t="0" r="0" b="0"/>
                  <wp:docPr id="1" name="Afbeelding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</w:p>
          <w:p w:rsidR="00F75106" w:rsidRDefault="008A7B34">
            <w:r>
              <w:fldChar w:fldCharType="begin"/>
            </w:r>
            <w:r w:rsidR="00F75106">
              <w:instrText xml:space="preserve"> DOCPROPERTY woordmerk </w:instrText>
            </w:r>
            <w:r>
              <w:fldChar w:fldCharType="end"/>
            </w:r>
          </w:p>
        </w:tc>
      </w:tr>
    </w:tbl>
    <w:p w:rsidR="00F75106" w:rsidRDefault="00F75106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F75106">
        <w:trPr>
          <w:trHeight w:val="306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etouradres"/>
            </w:pPr>
            <w:r>
              <w:fldChar w:fldCharType="begin"/>
            </w:r>
            <w:r w:rsidR="000129A4">
              <w:instrText xml:space="preserve"> DOCPROPERTY retouradres </w:instrText>
            </w:r>
            <w:r>
              <w:fldChar w:fldCharType="separate"/>
            </w:r>
            <w:r w:rsidR="0032088F">
              <w:t>&gt; Retouradres Postbus 20301 2500 EH  Den Haag</w:t>
            </w:r>
            <w:r>
              <w:fldChar w:fldCharType="end"/>
            </w:r>
          </w:p>
        </w:tc>
      </w:tr>
      <w:tr w:rsidR="00F75106">
        <w:trPr>
          <w:cantSplit/>
          <w:trHeight w:val="8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Huisstijl-Rubricering"/>
            </w:pPr>
          </w:p>
        </w:tc>
      </w:tr>
      <w:tr w:rsidR="00F75106">
        <w:trPr>
          <w:cantSplit/>
          <w:trHeight w:val="187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ubricering"/>
            </w:pPr>
            <w:r>
              <w:fldChar w:fldCharType="begin"/>
            </w:r>
            <w:r w:rsidR="000129A4">
              <w:instrText xml:space="preserve"> DOCPROPERTY rubricering </w:instrText>
            </w:r>
            <w:r>
              <w:fldChar w:fldCharType="end"/>
            </w:r>
          </w:p>
        </w:tc>
      </w:tr>
      <w:tr w:rsidR="00F75106">
        <w:trPr>
          <w:cantSplit/>
          <w:trHeight w:val="2166" w:hRule="exact"/>
        </w:trPr>
        <w:tc>
          <w:tcPr>
            <w:tcW w:w="7512" w:type="dxa"/>
            <w:gridSpan w:val="2"/>
          </w:tcPr>
          <w:p w:rsidR="0032088F" w:rsidRDefault="008A7B34">
            <w:pPr>
              <w:pStyle w:val="adres"/>
            </w:pPr>
            <w:r>
              <w:fldChar w:fldCharType="begin"/>
            </w:r>
            <w:r w:rsidR="000129A4">
              <w:instrText xml:space="preserve"> DOCVARIABLE adres *\MERGEFORMAT </w:instrText>
            </w:r>
            <w:r>
              <w:fldChar w:fldCharType="separate"/>
            </w:r>
            <w:r w:rsidR="00A645A2">
              <w:t>Aan d</w:t>
            </w:r>
            <w:r w:rsidR="0032088F">
              <w:t>e Voorzitter van de Tweede Kamer</w:t>
            </w:r>
          </w:p>
          <w:p w:rsidR="0032088F" w:rsidRDefault="0032088F">
            <w:pPr>
              <w:pStyle w:val="adres"/>
            </w:pPr>
            <w:r>
              <w:t>der Staten-Generaal</w:t>
            </w:r>
          </w:p>
          <w:p w:rsidR="0032088F" w:rsidRDefault="0032088F">
            <w:pPr>
              <w:pStyle w:val="adres"/>
            </w:pPr>
            <w:r>
              <w:t>Postbus 20018 </w:t>
            </w:r>
          </w:p>
          <w:p w:rsidR="00F75106" w:rsidRDefault="0032088F">
            <w:pPr>
              <w:pStyle w:val="adres"/>
            </w:pPr>
            <w:r>
              <w:t>2500 EA  DEN HAAG</w:t>
            </w:r>
            <w:r w:rsidR="008A7B34">
              <w:fldChar w:fldCharType="end"/>
            </w:r>
          </w:p>
          <w:p w:rsidR="00F75106" w:rsidRDefault="008A7B34">
            <w:pPr>
              <w:pStyle w:val="kixcode"/>
            </w:pPr>
            <w:r>
              <w:fldChar w:fldCharType="begin"/>
            </w:r>
            <w:r w:rsidR="000129A4">
              <w:instrText xml:space="preserve"> DOCPROPERTY kix </w:instrText>
            </w:r>
            <w:r>
              <w:fldChar w:fldCharType="end"/>
            </w:r>
          </w:p>
          <w:p w:rsidR="00F75106" w:rsidRDefault="00F75106">
            <w:pPr>
              <w:pStyle w:val="kixcode"/>
            </w:pPr>
          </w:p>
        </w:tc>
      </w:tr>
      <w:tr w:rsidR="00F75106">
        <w:trPr>
          <w:trHeight w:val="46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broodtekst"/>
            </w:pPr>
          </w:p>
        </w:tc>
      </w:tr>
      <w:tr w:rsidR="00F75106">
        <w:trPr>
          <w:trHeight w:val="238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_datum </w:instrText>
            </w:r>
            <w:r>
              <w:rPr>
                <w:noProof/>
              </w:rPr>
              <w:fldChar w:fldCharType="separate"/>
            </w:r>
            <w:r w:rsidR="0032088F">
              <w:rPr>
                <w:noProof/>
              </w:rPr>
              <w:t>Datum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 w:rsidR="000129A4">
              <w:instrText xml:space="preserve"> DOCPROPERTY datum </w:instrText>
            </w:r>
            <w:r>
              <w:fldChar w:fldCharType="separate"/>
            </w:r>
            <w:r w:rsidR="00336DEE">
              <w:t>24</w:t>
            </w:r>
            <w:r w:rsidR="0032088F">
              <w:t xml:space="preserve"> juni 2020</w:t>
            </w:r>
            <w:r>
              <w:fldChar w:fldCharType="end"/>
            </w:r>
          </w:p>
        </w:tc>
      </w:tr>
      <w:tr w:rsidR="00F75106">
        <w:trPr>
          <w:trHeight w:val="482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ind w:left="743" w:hanging="743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_onderwerp </w:instrText>
            </w:r>
            <w:r>
              <w:rPr>
                <w:noProof/>
              </w:rPr>
              <w:fldChar w:fldCharType="separate"/>
            </w:r>
            <w:r w:rsidR="0032088F">
              <w:rPr>
                <w:noProof/>
              </w:rPr>
              <w:t>Onderwerp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P="0032088F" w:rsidRDefault="0032088F">
            <w:pPr>
              <w:pStyle w:val="datumonderwerp"/>
            </w:pPr>
            <w:r>
              <w:t xml:space="preserve">Wetsvoorstel </w:t>
            </w:r>
            <w:r w:rsidRPr="0032088F">
              <w:t xml:space="preserve">adviesrecht gemeenten </w:t>
            </w:r>
            <w:r>
              <w:t xml:space="preserve">bij schuldenbewind (35 </w:t>
            </w:r>
            <w:r w:rsidRPr="0032088F">
              <w:t>428</w:t>
            </w:r>
            <w:r>
              <w:t>)</w:t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F75106">
        <w:tc>
          <w:tcPr>
            <w:tcW w:w="2013" w:type="dxa"/>
          </w:tcPr>
          <w:p w:rsidR="0032088F" w:rsidP="0032088F" w:rsidRDefault="0032088F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Pr="0032088F" w:rsidR="0032088F" w:rsidP="0032088F" w:rsidRDefault="0032088F">
            <w:pPr>
              <w:pStyle w:val="afzendgegevens-bold"/>
              <w:rPr>
                <w:b w:val="0"/>
                <w:bCs/>
              </w:rPr>
            </w:pPr>
            <w:r>
              <w:rPr>
                <w:b w:val="0"/>
                <w:bCs/>
              </w:rPr>
              <w:t>Sector privaatrecht</w:t>
            </w:r>
          </w:p>
          <w:p w:rsidR="0032088F" w:rsidP="0032088F" w:rsidRDefault="0032088F">
            <w:pPr>
              <w:pStyle w:val="witregel1"/>
            </w:pPr>
            <w:r>
              <w:t> </w:t>
            </w:r>
          </w:p>
          <w:p w:rsidR="0032088F" w:rsidP="0032088F" w:rsidRDefault="0032088F">
            <w:pPr>
              <w:pStyle w:val="afzendgegevens"/>
            </w:pPr>
            <w:r>
              <w:t>Turfmarkt 147</w:t>
            </w:r>
          </w:p>
          <w:p w:rsidR="0032088F" w:rsidP="0032088F" w:rsidRDefault="0032088F">
            <w:pPr>
              <w:pStyle w:val="afzendgegevens"/>
            </w:pPr>
            <w:r>
              <w:t>2511 DP  Den Haag</w:t>
            </w:r>
          </w:p>
          <w:p w:rsidR="0032088F" w:rsidP="0032088F" w:rsidRDefault="0032088F">
            <w:pPr>
              <w:pStyle w:val="afzendgegevens"/>
            </w:pPr>
            <w:r>
              <w:t>Postbus 20301</w:t>
            </w:r>
          </w:p>
          <w:p w:rsidR="0032088F" w:rsidP="0032088F" w:rsidRDefault="0032088F">
            <w:pPr>
              <w:pStyle w:val="afzendgegevens"/>
            </w:pPr>
            <w:r>
              <w:t>2500 EH  Den Haag</w:t>
            </w:r>
          </w:p>
          <w:p w:rsidR="0032088F" w:rsidP="0032088F" w:rsidRDefault="0032088F">
            <w:pPr>
              <w:pStyle w:val="afzendgegevens"/>
            </w:pPr>
            <w:r>
              <w:t>www.rijksoverheid.nl/jenv</w:t>
            </w:r>
          </w:p>
          <w:p w:rsidR="0032088F" w:rsidP="0032088F" w:rsidRDefault="0032088F">
            <w:pPr>
              <w:pStyle w:val="witregel1"/>
            </w:pPr>
            <w:r>
              <w:t> </w:t>
            </w:r>
          </w:p>
          <w:p w:rsidR="0032088F" w:rsidP="0032088F" w:rsidRDefault="0032088F">
            <w:pPr>
              <w:pStyle w:val="referentiegegevens"/>
            </w:pPr>
          </w:p>
          <w:p w:rsidR="0032088F" w:rsidP="0032088F" w:rsidRDefault="0032088F">
            <w:pPr>
              <w:pStyle w:val="witregel1"/>
            </w:pPr>
            <w:r>
              <w:t> </w:t>
            </w:r>
          </w:p>
          <w:p w:rsidR="0032088F" w:rsidP="0032088F" w:rsidRDefault="0032088F">
            <w:pPr>
              <w:pStyle w:val="referentiekopjes"/>
            </w:pPr>
            <w:r>
              <w:t>Ons kenmerk</w:t>
            </w:r>
          </w:p>
          <w:p w:rsidR="0032088F" w:rsidP="0032088F" w:rsidRDefault="0032088F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>
              <w:t>2943065</w:t>
            </w:r>
            <w:r>
              <w:fldChar w:fldCharType="end"/>
            </w:r>
          </w:p>
          <w:p w:rsidR="0032088F" w:rsidP="0032088F" w:rsidRDefault="0032088F">
            <w:pPr>
              <w:pStyle w:val="witregel1"/>
            </w:pPr>
            <w:r>
              <w:t> </w:t>
            </w:r>
          </w:p>
          <w:p w:rsidR="0032088F" w:rsidP="0032088F" w:rsidRDefault="0032088F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32088F" w:rsidP="0032088F" w:rsidRDefault="0032088F">
            <w:pPr>
              <w:pStyle w:val="referentiegegevens"/>
            </w:pPr>
          </w:p>
          <w:bookmarkEnd w:id="4"/>
          <w:p w:rsidRPr="0032088F" w:rsidR="0032088F" w:rsidP="0032088F" w:rsidRDefault="0032088F">
            <w:pPr>
              <w:pStyle w:val="referentiegegevens"/>
            </w:pPr>
          </w:p>
          <w:p w:rsidR="00F75106" w:rsidRDefault="008A7B34">
            <w:pPr>
              <w:pStyle w:val="referentiegegevens"/>
            </w:pPr>
            <w:r>
              <w:fldChar w:fldCharType="begin"/>
            </w:r>
            <w:r w:rsidR="00F75106"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F75106" w:rsidRDefault="00F75106">
      <w:pPr>
        <w:pStyle w:val="broodtekst"/>
      </w:pPr>
    </w:p>
    <w:p w:rsidR="00F75106" w:rsidRDefault="00F75106">
      <w:pPr>
        <w:pStyle w:val="broodtekst"/>
      </w:pPr>
    </w:p>
    <w:p w:rsidR="000D2026" w:rsidRDefault="000D2026">
      <w:pPr>
        <w:pStyle w:val="broodtekst"/>
        <w:sectPr w:rsidR="000D202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Pr="00C22108" w:rsidR="00C22108" w:rsidTr="00C22108">
        <w:tc>
          <w:tcPr>
            <w:tcW w:w="7716" w:type="dxa"/>
          </w:tcPr>
          <w:p w:rsidR="0032088F" w:rsidP="002353E3" w:rsidRDefault="0032088F">
            <w:pPr>
              <w:pStyle w:val="broodtekst"/>
            </w:pPr>
            <w:r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 wp14:editId="59B7E8C7" wp14:anchorId="32A75D6D">
                      <wp:simplePos x="0" y="0"/>
                      <wp:positionH relativeFrom="page">
                        <wp:posOffset>4935855</wp:posOffset>
                      </wp:positionH>
                      <wp:positionV relativeFrom="page">
                        <wp:posOffset>5828665</wp:posOffset>
                      </wp:positionV>
                      <wp:extent cx="1811020" cy="228600"/>
                      <wp:effectExtent l="635" t="635" r="0" b="0"/>
                      <wp:wrapNone/>
                      <wp:docPr id="6" name="Text Box 3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2078A" w:rsidP="00B2078A" w:rsidRDefault="00B2078A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 w:rsidR="00794445">
                                    <w:fldChar w:fldCharType="begin"/>
                                  </w:r>
                                  <w:r w:rsidR="00794445">
                                    <w:instrText xml:space="preserve"> DOCPROPERTY mailing-aan  </w:instrText>
                                  </w:r>
                                  <w:r w:rsidR="00794445"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4" style="position:absolute;margin-left:388.65pt;margin-top:458.95pt;width:142.6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">
                      <v:textbox inset="0,0,0,0">
                        <w:txbxContent>
                          <w:p w:rsidR="00B2078A" w:rsidP="00B2078A" w:rsidRDefault="00B2078A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 w:rsidR="00794445">
                              <w:fldChar w:fldCharType="begin"/>
                            </w:r>
                            <w:r w:rsidR="00794445">
                              <w:instrText xml:space="preserve"> DOCPROPERTY mailing-aan  </w:instrText>
                            </w:r>
                            <w:r w:rsidR="00794445"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 wp14:editId="1DC4D9AA" wp14:anchorId="7F69ED63">
                      <wp:simplePos x="0" y="0"/>
                      <wp:positionH relativeFrom="page">
                        <wp:posOffset>5944235</wp:posOffset>
                      </wp:positionH>
                      <wp:positionV relativeFrom="page">
                        <wp:posOffset>10182225</wp:posOffset>
                      </wp:positionV>
                      <wp:extent cx="1811020" cy="228600"/>
                      <wp:effectExtent l="0" t="1270" r="0" b="0"/>
                      <wp:wrapNone/>
                      <wp:docPr id="5" name="Text Box 3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073C" w:rsidRDefault="008A7B34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 w:rsidR="0089073C"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 w:rsidR="000129A4"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 w:rsidR="0089073C"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">
                      <v:textbox inset="0,0,0,0">
                        <w:txbxContent>
                          <w:p w:rsidR="0089073C" w:rsidRDefault="008A7B34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 w:rsidR="0089073C"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 w:rsidR="000129A4"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 w:rsidR="0089073C"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bookmarkStart w:name="aanhef" w:id="7"/>
            <w:bookmarkEnd w:id="7"/>
            <w:r>
              <w:t>Hierbij bied ik u de nota naar aanleiding van het verslag inzake het bovenvermelde voorstel alsmede een nota van wijziging aan.</w:t>
            </w:r>
          </w:p>
          <w:p w:rsidR="0032088F" w:rsidP="002353E3" w:rsidRDefault="0032088F">
            <w:pPr>
              <w:pStyle w:val="broodtekst"/>
            </w:pPr>
          </w:p>
          <w:p w:rsidR="0032088F" w:rsidP="00A645A2" w:rsidRDefault="00A645A2">
            <w:pPr>
              <w:pStyle w:val="broodtekst"/>
              <w:tabs>
                <w:tab w:val="clear" w:pos="227"/>
                <w:tab w:val="clear" w:pos="454"/>
                <w:tab w:val="clear" w:pos="680"/>
                <w:tab w:val="left" w:pos="2775"/>
              </w:tabs>
            </w:pPr>
            <w:r>
              <w:tab/>
            </w:r>
          </w:p>
          <w:p w:rsidR="0032088F" w:rsidP="002353E3" w:rsidRDefault="0032088F">
            <w:pPr>
              <w:pStyle w:val="broodtekst"/>
            </w:pPr>
          </w:p>
          <w:p w:rsidRPr="00C22108" w:rsidR="00C22108" w:rsidP="002353E3" w:rsidRDefault="0032088F">
            <w:pPr>
              <w:pStyle w:val="broodtekst"/>
            </w:pPr>
            <w:r>
              <w:t>De Minister voor Rechtsbescherming,</w:t>
            </w:r>
            <w:r w:rsidRPr="00C22108" w:rsidR="008A7B34">
              <w:fldChar w:fldCharType="begin"/>
            </w:r>
            <w:r w:rsidRPr="00C22108" w:rsidR="00C22108">
              <w:instrText xml:space="preserve"> DOCPROPERTY aanhefdoc *\MERGEFORMAT </w:instrText>
            </w:r>
            <w:r w:rsidRPr="00C22108" w:rsidR="008A7B34">
              <w:fldChar w:fldCharType="end"/>
            </w:r>
          </w:p>
        </w:tc>
      </w:tr>
    </w:tbl>
    <w:p w:rsidR="00F75106" w:rsidRDefault="00F75106">
      <w:pPr>
        <w:pStyle w:val="broodtekst"/>
      </w:pPr>
      <w:bookmarkStart w:name="cursor" w:id="8"/>
      <w:bookmarkEnd w:id="8"/>
    </w:p>
    <w:p w:rsidR="005558A6" w:rsidRDefault="005558A6">
      <w:pPr>
        <w:pStyle w:val="broodtekst"/>
      </w:pPr>
    </w:p>
    <w:p w:rsidR="005558A6" w:rsidRDefault="005558A6">
      <w:pPr>
        <w:pStyle w:val="broodtekst"/>
      </w:pPr>
    </w:p>
    <w:p w:rsidR="005558A6" w:rsidRDefault="005558A6">
      <w:pPr>
        <w:pStyle w:val="broodtekst"/>
      </w:pPr>
    </w:p>
    <w:p w:rsidR="005558A6" w:rsidRDefault="005558A6">
      <w:pPr>
        <w:pStyle w:val="broodtekst"/>
      </w:pPr>
      <w:r>
        <w:t>Sander Dekker</w:t>
      </w:r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F75106">
        <w:trPr>
          <w:cantSplit/>
        </w:trPr>
        <w:tc>
          <w:tcPr>
            <w:tcW w:w="7501" w:type="dxa"/>
          </w:tcPr>
          <w:tbl>
            <w:tblPr>
              <w:tblStyle w:val="TableGrid"/>
              <w:tblW w:w="7534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9"/>
              <w:gridCol w:w="226"/>
              <w:gridCol w:w="3099"/>
            </w:tblGrid>
            <w:tr w:rsidRPr="0032088F" w:rsidR="0032088F" w:rsidTr="00693861">
              <w:tc>
                <w:tcPr>
                  <w:tcW w:w="7534" w:type="dxa"/>
                  <w:gridSpan w:val="3"/>
                  <w:shd w:val="clear" w:color="auto" w:fill="auto"/>
                </w:tcPr>
                <w:p w:rsidRPr="0032088F" w:rsidR="0032088F" w:rsidP="0032088F" w:rsidRDefault="0032088F">
                  <w:pPr>
                    <w:pStyle w:val="broodtekst"/>
                  </w:pPr>
                  <w:bookmarkStart w:name="ondertekening" w:id="9"/>
                  <w:bookmarkStart w:name="ondertekening_bk" w:id="10"/>
                  <w:bookmarkEnd w:id="9"/>
                </w:p>
              </w:tc>
            </w:tr>
            <w:tr w:rsidRPr="0032088F" w:rsidR="0032088F" w:rsidTr="006B6451">
              <w:tc>
                <w:tcPr>
                  <w:tcW w:w="7534" w:type="dxa"/>
                  <w:gridSpan w:val="3"/>
                  <w:shd w:val="clear" w:color="auto" w:fill="auto"/>
                </w:tcPr>
                <w:p w:rsidRPr="0032088F" w:rsidR="0032088F" w:rsidP="0032088F" w:rsidRDefault="0032088F">
                  <w:pPr>
                    <w:pStyle w:val="broodtekst"/>
                  </w:pPr>
                </w:p>
              </w:tc>
            </w:tr>
            <w:tr w:rsidRPr="0032088F" w:rsidR="0032088F" w:rsidTr="005875C9">
              <w:tc>
                <w:tcPr>
                  <w:tcW w:w="7534" w:type="dxa"/>
                  <w:gridSpan w:val="3"/>
                  <w:shd w:val="clear" w:color="auto" w:fill="auto"/>
                </w:tcPr>
                <w:p w:rsidRPr="0032088F" w:rsidR="0032088F" w:rsidP="0032088F" w:rsidRDefault="0032088F">
                  <w:pPr>
                    <w:pStyle w:val="broodtekst"/>
                  </w:pPr>
                </w:p>
              </w:tc>
            </w:tr>
            <w:tr w:rsidRPr="0032088F" w:rsidR="0032088F" w:rsidTr="008A4632">
              <w:tc>
                <w:tcPr>
                  <w:tcW w:w="7534" w:type="dxa"/>
                  <w:gridSpan w:val="3"/>
                  <w:shd w:val="clear" w:color="auto" w:fill="auto"/>
                </w:tcPr>
                <w:p w:rsidRPr="0032088F" w:rsidR="0032088F" w:rsidP="0032088F" w:rsidRDefault="0032088F">
                  <w:pPr>
                    <w:pStyle w:val="broodtekst"/>
                  </w:pPr>
                </w:p>
              </w:tc>
            </w:tr>
            <w:tr w:rsidRPr="0032088F" w:rsidR="0032088F" w:rsidTr="00A91904">
              <w:tc>
                <w:tcPr>
                  <w:tcW w:w="7534" w:type="dxa"/>
                  <w:gridSpan w:val="3"/>
                  <w:shd w:val="clear" w:color="auto" w:fill="auto"/>
                </w:tcPr>
                <w:p w:rsidRPr="0032088F" w:rsidR="0032088F" w:rsidP="0032088F" w:rsidRDefault="0032088F">
                  <w:pPr>
                    <w:pStyle w:val="broodtekst"/>
                  </w:pPr>
                </w:p>
              </w:tc>
            </w:tr>
            <w:tr w:rsidRPr="0032088F" w:rsidR="0032088F" w:rsidTr="0032088F">
              <w:tc>
                <w:tcPr>
                  <w:tcW w:w="4209" w:type="dxa"/>
                  <w:shd w:val="clear" w:color="auto" w:fill="auto"/>
                </w:tcPr>
                <w:p w:rsidRPr="0032088F" w:rsidR="0032088F" w:rsidP="0032088F" w:rsidRDefault="0032088F">
                  <w:pPr>
                    <w:pStyle w:val="broodtekst"/>
                  </w:pPr>
                </w:p>
              </w:tc>
              <w:tc>
                <w:tcPr>
                  <w:tcW w:w="226" w:type="dxa"/>
                  <w:shd w:val="clear" w:color="auto" w:fill="auto"/>
                </w:tcPr>
                <w:p w:rsidRPr="0032088F" w:rsidR="0032088F" w:rsidP="0032088F" w:rsidRDefault="0032088F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32088F" w:rsidR="0032088F" w:rsidRDefault="0032088F">
                  <w:pPr>
                    <w:pStyle w:val="broodtekst"/>
                  </w:pPr>
                </w:p>
              </w:tc>
            </w:tr>
            <w:bookmarkEnd w:id="10"/>
          </w:tbl>
          <w:p w:rsidR="0032088F" w:rsidP="0032088F" w:rsidRDefault="0032088F">
            <w:pPr>
              <w:pStyle w:val="in-table"/>
            </w:pPr>
          </w:p>
          <w:p w:rsidR="00F75106" w:rsidRDefault="008A7B34">
            <w:pPr>
              <w:pStyle w:val="broodtekst"/>
            </w:pPr>
            <w:r>
              <w:fldChar w:fldCharType="begin"/>
            </w:r>
            <w:r w:rsidR="00F75106">
              <w:instrText xml:space="preserve"> DOCPROPERTY ondertekening </w:instrText>
            </w:r>
            <w:r>
              <w:fldChar w:fldCharType="end"/>
            </w:r>
          </w:p>
        </w:tc>
      </w:tr>
    </w:tbl>
    <w:p w:rsidR="00F75106" w:rsidP="00690E82" w:rsidRDefault="00F75106">
      <w:pPr>
        <w:pStyle w:val="broodtekst"/>
      </w:pPr>
    </w:p>
    <w:sectPr w:rsidR="00F75106" w:rsidSect="00B46C81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7A3" w:rsidRDefault="003D57A3">
      <w:r>
        <w:separator/>
      </w:r>
    </w:p>
    <w:p w:rsidR="003D57A3" w:rsidRDefault="003D57A3"/>
    <w:p w:rsidR="003D57A3" w:rsidRDefault="003D57A3"/>
    <w:p w:rsidR="003D57A3" w:rsidRDefault="003D57A3"/>
  </w:endnote>
  <w:endnote w:type="continuationSeparator" w:id="0">
    <w:p w:rsidR="003D57A3" w:rsidRDefault="003D57A3">
      <w:r>
        <w:continuationSeparator/>
      </w:r>
    </w:p>
    <w:p w:rsidR="003D57A3" w:rsidRDefault="003D57A3"/>
    <w:p w:rsidR="003D57A3" w:rsidRDefault="003D57A3"/>
    <w:p w:rsidR="003D57A3" w:rsidRDefault="003D57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A7B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07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073C" w:rsidRDefault="0089073C">
    <w:pPr>
      <w:pStyle w:val="Footer"/>
    </w:pPr>
  </w:p>
  <w:p w:rsidR="0089073C" w:rsidRDefault="0089073C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p w:rsidR="0089073C" w:rsidRDefault="0089073C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9073C" w:rsidRDefault="0089073C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3D57A3">
            <w:fldChar w:fldCharType="begin"/>
          </w:r>
          <w:r w:rsidR="003D57A3">
            <w:instrText xml:space="preserve"> NUMPAGES   \* MERGEFORMAT </w:instrText>
          </w:r>
          <w:r w:rsidR="003D57A3">
            <w:fldChar w:fldCharType="separate"/>
          </w:r>
          <w:r w:rsidR="0032088F">
            <w:t>1</w:t>
          </w:r>
          <w:r w:rsidR="003D57A3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bookmarkStart w:id="5" w:name="bmVoettekst1"/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9073C" w:rsidRDefault="008A7B34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32088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32088F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32088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3D57A3">
            <w:fldChar w:fldCharType="begin"/>
          </w:r>
          <w:r w:rsidR="003D57A3">
            <w:instrText xml:space="preserve"> SECTIONPAGES   \* MERGEFORMAT </w:instrText>
          </w:r>
          <w:r w:rsidR="003D57A3">
            <w:fldChar w:fldCharType="separate"/>
          </w:r>
          <w:r w:rsidR="0032088F">
            <w:t>1</w:t>
          </w:r>
          <w:r w:rsidR="003D57A3">
            <w:fldChar w:fldCharType="end"/>
          </w:r>
        </w:p>
      </w:tc>
    </w:tr>
    <w:bookmarkEnd w:id="5"/>
  </w:tbl>
  <w:p w:rsidR="0089073C" w:rsidRDefault="0089073C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89073C">
      <w:trPr>
        <w:cantSplit/>
        <w:trHeight w:hRule="exact" w:val="23"/>
      </w:trPr>
      <w:tc>
        <w:tcPr>
          <w:tcW w:w="7771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16"/>
      </w:trPr>
      <w:tc>
        <w:tcPr>
          <w:tcW w:w="7771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</w:pPr>
          <w:r>
            <w:fldChar w:fldCharType="begin"/>
          </w:r>
          <w:r w:rsidR="0089073C">
            <w:instrText xml:space="preserve"> if </w:instrText>
          </w:r>
          <w:r>
            <w:fldChar w:fldCharType="begin"/>
          </w:r>
          <w:r w:rsidR="000129A4">
            <w:instrText xml:space="preserve"> DOCPROPERTY mailing-aan </w:instrText>
          </w:r>
          <w:r>
            <w:fldChar w:fldCharType="end"/>
          </w:r>
          <w:r w:rsidR="0089073C"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C34BD0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 w:rsidR="0089073C">
            <w:instrText xml:space="preserve">" </w:instrText>
          </w:r>
          <w:r>
            <w:fldChar w:fldCharType="end"/>
          </w:r>
        </w:p>
      </w:tc>
    </w:tr>
  </w:tbl>
  <w:p w:rsidR="0089073C" w:rsidRDefault="0089073C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89073C">
      <w:trPr>
        <w:cantSplit/>
        <w:trHeight w:hRule="exact" w:val="170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89"/>
      </w:trPr>
      <w:tc>
        <w:tcPr>
          <w:tcW w:w="7769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32088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PageNumber"/>
            </w:rPr>
            <w:fldChar w:fldCharType="begin"/>
          </w:r>
          <w:r w:rsidR="0089073C"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32088F">
            <w:rPr>
              <w:rStyle w:val="PageNumber"/>
            </w:rPr>
            <w:t>1</w:t>
          </w:r>
          <w:r>
            <w:rPr>
              <w:rStyle w:val="PageNumbe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32088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3D57A3">
            <w:fldChar w:fldCharType="begin"/>
          </w:r>
          <w:r w:rsidR="003D57A3">
            <w:instrText xml:space="preserve"> SECTIONPAGES   \* MERGEFORMAT </w:instrText>
          </w:r>
          <w:r w:rsidR="003D57A3">
            <w:fldChar w:fldCharType="separate"/>
          </w:r>
          <w:r w:rsidR="0032088F">
            <w:t>1</w:t>
          </w:r>
          <w:r w:rsidR="003D57A3">
            <w:fldChar w:fldCharType="end"/>
          </w:r>
        </w:p>
      </w:tc>
    </w:tr>
    <w:tr w:rsidR="0089073C">
      <w:trPr>
        <w:cantSplit/>
        <w:trHeight w:hRule="exact" w:val="23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  <w:rPr>
              <w:rStyle w:val="Huisstijl-GegevenCharChar"/>
            </w:rPr>
          </w:pPr>
        </w:p>
      </w:tc>
    </w:tr>
  </w:tbl>
  <w:p w:rsidR="0089073C" w:rsidRDefault="0089073C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7A3" w:rsidRDefault="003D57A3">
      <w:r>
        <w:separator/>
      </w:r>
    </w:p>
  </w:footnote>
  <w:footnote w:type="continuationSeparator" w:id="0">
    <w:p w:rsidR="003D57A3" w:rsidRDefault="003D5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</w:pPr>
  </w:p>
  <w:p w:rsidR="0089073C" w:rsidRDefault="0089073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32088F">
    <w:pPr>
      <w:pStyle w:val="Header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752FB02C" wp14:editId="4186765B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4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32088F" w:rsidRDefault="008A7B34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  <w:lang w:val="en-GB"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32088F">
                                  <w:rPr>
                                    <w:b/>
                                    <w:lang w:val="en-GB"/>
                                  </w:rPr>
                                  <w:t>Directie Wetgeving en Juridische Zaken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89073C">
                                  <w:rPr>
                                    <w:lang w:val="en-GB"/>
                                  </w:rPr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onderdeelvolg </w:instrTex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32088F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89073C" w:rsidRDefault="008A7B34">
                                <w:pPr>
                                  <w:pStyle w:val="referentiegegevparagraaf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32088F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32088F">
                                  <w:t>12 juni 2020</w:t>
                                </w:r>
                                <w:r>
                                  <w:fldChar w:fldCharType="end"/>
                                </w:r>
                              </w:p>
                              <w:p w:rsidR="0089073C" w:rsidRDefault="0089073C">
                                <w:pPr>
                                  <w:pStyle w:val="witregel1"/>
                                </w:pPr>
                              </w:p>
                              <w:p w:rsidR="0032088F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32088F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onskenmerk </w:instrText>
                                </w:r>
                                <w:r>
                                  <w:fldChar w:fldCharType="separate"/>
                                </w:r>
                                <w:r w:rsidR="0032088F">
                                  <w:t>PM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89073C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9073C" w:rsidRDefault="0089073C"/>
                        <w:p w:rsidR="0089073C" w:rsidRDefault="0089073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9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ehntgIAALw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H8R6Ge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32088F" w:rsidRDefault="008A7B34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  <w:lang w:val="en-GB"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2088F">
                            <w:rPr>
                              <w:b/>
                              <w:lang w:val="en-GB"/>
                            </w:rPr>
                            <w:t>Directie Wetgeving en Juridische Zaken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89073C">
                            <w:rPr>
                              <w:lang w:val="en-GB"/>
                            </w:rPr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onderdeelvolg </w:instrTex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 w:rsidR="0089073C"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32088F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89073C" w:rsidRDefault="008A7B34">
                          <w:pPr>
                            <w:pStyle w:val="referentiegegevparagraaf"/>
                            <w:rPr>
                              <w:lang w:val="en-GB"/>
                            </w:rPr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2088F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 w:rsidR="000129A4"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32088F">
                            <w:t>12 juni 2020</w:t>
                          </w:r>
                          <w:r>
                            <w:fldChar w:fldCharType="end"/>
                          </w:r>
                        </w:p>
                        <w:p w:rsidR="0089073C" w:rsidRDefault="0089073C">
                          <w:pPr>
                            <w:pStyle w:val="witregel1"/>
                          </w:pPr>
                        </w:p>
                        <w:p w:rsidR="0032088F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2088F">
                            <w:rPr>
                              <w:b/>
                            </w:rPr>
                            <w:t>Ons kenmerk</w:t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onskenmerk </w:instrText>
                          </w:r>
                          <w:r>
                            <w:fldChar w:fldCharType="separate"/>
                          </w:r>
                          <w:r w:rsidR="0032088F">
                            <w:t>PM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89073C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9073C" w:rsidRDefault="0089073C"/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5E7749F6" wp14:editId="215D5875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3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073C" w:rsidRDefault="008A7B34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 w:rsidR="0089073C"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9073C" w:rsidRDefault="0089073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30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suc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9srLnH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89073C" w:rsidRDefault="008A7B34">
                    <w:pPr>
                      <w:pStyle w:val="Huisstijl-Rubricering"/>
                    </w:pPr>
                    <w:r>
                      <w:fldChar w:fldCharType="begin"/>
                    </w:r>
                    <w:r w:rsidR="0089073C"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9073C">
      <w:trPr>
        <w:trHeight w:hRule="exact" w:val="136"/>
      </w:trPr>
      <w:tc>
        <w:tcPr>
          <w:tcW w:w="7520" w:type="dxa"/>
        </w:tcPr>
        <w:p w:rsidR="0089073C" w:rsidRDefault="0089073C">
          <w:pPr>
            <w:spacing w:line="240" w:lineRule="auto"/>
            <w:rPr>
              <w:sz w:val="12"/>
              <w:szCs w:val="12"/>
            </w:rPr>
          </w:pPr>
        </w:p>
      </w:tc>
    </w:tr>
  </w:tbl>
  <w:p w:rsidR="0089073C" w:rsidRDefault="008A7B34">
    <w:pPr>
      <w:pStyle w:val="Header"/>
      <w:spacing w:line="242" w:lineRule="exact"/>
    </w:pPr>
    <w:r>
      <w:fldChar w:fldCharType="begin"/>
    </w:r>
    <w:r w:rsidR="0089073C"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15173E2C" wp14:editId="37B8E445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0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2088F"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4B19ED14" wp14:editId="3CA8F314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2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0EF1D912"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" stroked="f" strokecolor="fuchsia">
              <w10:wrap anchorx="page" anchory="page"/>
              <w10:anchorlock/>
            </v:rect>
          </w:pict>
        </mc:Fallback>
      </mc:AlternateContent>
    </w:r>
    <w:r w:rsidR="008A7B34">
      <w:rPr>
        <w:color w:val="FFFFFF"/>
      </w:rPr>
      <w:fldChar w:fldCharType="begin"/>
    </w:r>
    <w:r>
      <w:rPr>
        <w:color w:val="FFFFFF"/>
      </w:rPr>
      <w:instrText xml:space="preserve"> PAGE </w:instrText>
    </w:r>
    <w:r w:rsidR="008A7B34">
      <w:rPr>
        <w:color w:val="FFFFFF"/>
      </w:rPr>
      <w:fldChar w:fldCharType="separate"/>
    </w:r>
    <w:r w:rsidR="00C34BD0">
      <w:rPr>
        <w:noProof/>
        <w:color w:val="FFFFFF"/>
      </w:rPr>
      <w:t>1</w:t>
    </w:r>
    <w:r w:rsidR="008A7B34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648CB"/>
    <w:multiLevelType w:val="multilevel"/>
    <w:tmpl w:val="2AECF202"/>
    <w:styleLink w:val="list-vinkaan"/>
    <w:lvl w:ilvl="0">
      <w:start w:val="1"/>
      <w:numFmt w:val="bullet"/>
      <w:pStyle w:val="opsommingsvinkAan"/>
      <w:lvlText w:val="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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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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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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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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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11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4120A4"/>
    <w:multiLevelType w:val="hybridMultilevel"/>
    <w:tmpl w:val="1D8E1FCE"/>
    <w:lvl w:ilvl="0" w:tplc="1EDC355A">
      <w:start w:val="1"/>
      <w:numFmt w:val="bullet"/>
      <w:pStyle w:val="List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670C83"/>
    <w:multiLevelType w:val="multilevel"/>
    <w:tmpl w:val="360E1BF0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5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061662"/>
    <w:multiLevelType w:val="multilevel"/>
    <w:tmpl w:val="5BE83A0E"/>
    <w:styleLink w:val="list-letters"/>
    <w:lvl w:ilvl="0">
      <w:start w:val="1"/>
      <w:numFmt w:val="lowerLetter"/>
      <w:pStyle w:val="opsomming-lett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17">
    <w:nsid w:val="1D6F51FF"/>
    <w:multiLevelType w:val="multilevel"/>
    <w:tmpl w:val="565CA006"/>
    <w:styleLink w:val="list-streepjes"/>
    <w:lvl w:ilvl="0">
      <w:start w:val="1"/>
      <w:numFmt w:val="bullet"/>
      <w:pStyle w:val="opsomming-streepjesjustitie"/>
      <w:lvlText w:val=""/>
      <w:lvlJc w:val="left"/>
      <w:pPr>
        <w:tabs>
          <w:tab w:val="num" w:pos="454"/>
        </w:tabs>
        <w:ind w:left="907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908"/>
        </w:tabs>
        <w:ind w:left="1361" w:hanging="45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362"/>
        </w:tabs>
        <w:ind w:left="1815" w:hanging="453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16"/>
        </w:tabs>
        <w:ind w:left="2269" w:hanging="45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70"/>
        </w:tabs>
        <w:ind w:left="2722" w:hanging="452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724"/>
        </w:tabs>
        <w:ind w:left="3175" w:hanging="451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631" w:hanging="453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629"/>
        </w:tabs>
        <w:ind w:left="4082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536" w:hanging="454"/>
      </w:pPr>
      <w:rPr>
        <w:rFonts w:ascii="Symbol" w:hAnsi="Symbol" w:hint="default"/>
        <w:color w:val="auto"/>
      </w:rPr>
    </w:lvl>
  </w:abstractNum>
  <w:abstractNum w:abstractNumId="18">
    <w:nsid w:val="1E555FEF"/>
    <w:multiLevelType w:val="hybridMultilevel"/>
    <w:tmpl w:val="50F0923E"/>
    <w:lvl w:ilvl="0" w:tplc="A2CC0C32">
      <w:start w:val="1"/>
      <w:numFmt w:val="bullet"/>
      <w:pStyle w:val="ListBullet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467013"/>
    <w:multiLevelType w:val="multilevel"/>
    <w:tmpl w:val="0FBC033C"/>
    <w:styleLink w:val="list-kop"/>
    <w:lvl w:ilvl="0">
      <w:start w:val="1"/>
      <w:numFmt w:val="decimal"/>
      <w:pStyle w:val="kop1-justiti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kop2-justiti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-justiti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0">
    <w:nsid w:val="24546987"/>
    <w:multiLevelType w:val="multilevel"/>
    <w:tmpl w:val="0486E16A"/>
    <w:numStyleLink w:val="list-bolletjes"/>
  </w:abstractNum>
  <w:abstractNum w:abstractNumId="21">
    <w:nsid w:val="321F08A1"/>
    <w:multiLevelType w:val="multilevel"/>
    <w:tmpl w:val="61A21AA6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2">
    <w:nsid w:val="3CFA7AB2"/>
    <w:multiLevelType w:val="multilevel"/>
    <w:tmpl w:val="565CA006"/>
    <w:numStyleLink w:val="list-streepjes"/>
  </w:abstractNum>
  <w:abstractNum w:abstractNumId="23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C4A26"/>
    <w:multiLevelType w:val="multilevel"/>
    <w:tmpl w:val="A2ECAA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4B16CBE"/>
    <w:multiLevelType w:val="multilevel"/>
    <w:tmpl w:val="C340002C"/>
    <w:styleLink w:val="list-vinkuit"/>
    <w:lvl w:ilvl="0">
      <w:start w:val="1"/>
      <w:numFmt w:val="bullet"/>
      <w:pStyle w:val="opsommingsvinkUit"/>
      <w:lvlText w:val="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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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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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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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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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26">
    <w:nsid w:val="4DBD157E"/>
    <w:multiLevelType w:val="multilevel"/>
    <w:tmpl w:val="0486E16A"/>
    <w:styleLink w:val="list-bolletjes"/>
    <w:lvl w:ilvl="0">
      <w:start w:val="1"/>
      <w:numFmt w:val="bullet"/>
      <w:pStyle w:val="opsomming-bolletjesjustitie"/>
      <w:lvlText w:val=""/>
      <w:lvlJc w:val="left"/>
      <w:pPr>
        <w:ind w:left="454" w:hanging="45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908" w:hanging="45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816" w:hanging="45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724" w:hanging="45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29" w:hanging="451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4082" w:hanging="453"/>
      </w:pPr>
      <w:rPr>
        <w:rFonts w:ascii="Symbol" w:hAnsi="Symbol" w:hint="default"/>
        <w:color w:val="auto"/>
      </w:rPr>
    </w:lvl>
  </w:abstractNum>
  <w:abstractNum w:abstractNumId="27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A3DDA"/>
    <w:multiLevelType w:val="multilevel"/>
    <w:tmpl w:val="E84A0424"/>
    <w:lvl w:ilvl="0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9">
    <w:nsid w:val="5ECC7F89"/>
    <w:multiLevelType w:val="multilevel"/>
    <w:tmpl w:val="81E48ACE"/>
    <w:lvl w:ilvl="0">
      <w:start w:val="1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0">
    <w:nsid w:val="5FEC188A"/>
    <w:multiLevelType w:val="multilevel"/>
    <w:tmpl w:val="5E426782"/>
    <w:lvl w:ilvl="0">
      <w:start w:val="1"/>
      <w:numFmt w:val="bullet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31">
    <w:nsid w:val="65A77F19"/>
    <w:multiLevelType w:val="multilevel"/>
    <w:tmpl w:val="2AECF202"/>
    <w:numStyleLink w:val="list-vinkaan"/>
  </w:abstractNum>
  <w:abstractNum w:abstractNumId="32">
    <w:nsid w:val="68AD76B8"/>
    <w:multiLevelType w:val="multilevel"/>
    <w:tmpl w:val="EB2A3BA0"/>
    <w:styleLink w:val="list-cijfers"/>
    <w:lvl w:ilvl="0">
      <w:start w:val="1"/>
      <w:numFmt w:val="decimal"/>
      <w:pStyle w:val="opsomming-cijf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33">
    <w:nsid w:val="7338741E"/>
    <w:multiLevelType w:val="multilevel"/>
    <w:tmpl w:val="C340002C"/>
    <w:numStyleLink w:val="list-vinkuit"/>
  </w:abstractNum>
  <w:abstractNum w:abstractNumId="34">
    <w:nsid w:val="7F4841C7"/>
    <w:multiLevelType w:val="multilevel"/>
    <w:tmpl w:val="15BE652E"/>
    <w:lvl w:ilvl="0">
      <w:start w:val="1"/>
      <w:numFmt w:val="lowerLetter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27"/>
  </w:num>
  <w:num w:numId="14">
    <w:abstractNumId w:val="18"/>
  </w:num>
  <w:num w:numId="15">
    <w:abstractNumId w:val="21"/>
  </w:num>
  <w:num w:numId="16">
    <w:abstractNumId w:val="29"/>
  </w:num>
  <w:num w:numId="17">
    <w:abstractNumId w:val="24"/>
  </w:num>
  <w:num w:numId="18">
    <w:abstractNumId w:val="28"/>
  </w:num>
  <w:num w:numId="19">
    <w:abstractNumId w:val="23"/>
  </w:num>
  <w:num w:numId="20">
    <w:abstractNumId w:val="11"/>
  </w:num>
  <w:num w:numId="21">
    <w:abstractNumId w:val="30"/>
  </w:num>
  <w:num w:numId="22">
    <w:abstractNumId w:val="14"/>
  </w:num>
  <w:num w:numId="23">
    <w:abstractNumId w:val="9"/>
  </w:num>
  <w:num w:numId="24">
    <w:abstractNumId w:val="34"/>
  </w:num>
  <w:num w:numId="25">
    <w:abstractNumId w:val="21"/>
  </w:num>
  <w:num w:numId="26">
    <w:abstractNumId w:val="29"/>
  </w:num>
  <w:num w:numId="27">
    <w:abstractNumId w:val="34"/>
  </w:num>
  <w:num w:numId="28">
    <w:abstractNumId w:val="28"/>
  </w:num>
  <w:num w:numId="29">
    <w:abstractNumId w:val="30"/>
  </w:num>
  <w:num w:numId="30">
    <w:abstractNumId w:val="14"/>
  </w:num>
  <w:num w:numId="31">
    <w:abstractNumId w:val="19"/>
  </w:num>
  <w:num w:numId="32">
    <w:abstractNumId w:val="19"/>
  </w:num>
  <w:num w:numId="33">
    <w:abstractNumId w:val="19"/>
  </w:num>
  <w:num w:numId="34">
    <w:abstractNumId w:val="26"/>
  </w:num>
  <w:num w:numId="35">
    <w:abstractNumId w:val="32"/>
  </w:num>
  <w:num w:numId="36">
    <w:abstractNumId w:val="19"/>
  </w:num>
  <w:num w:numId="37">
    <w:abstractNumId w:val="16"/>
  </w:num>
  <w:num w:numId="38">
    <w:abstractNumId w:val="17"/>
  </w:num>
  <w:num w:numId="39">
    <w:abstractNumId w:val="10"/>
  </w:num>
  <w:num w:numId="40">
    <w:abstractNumId w:val="25"/>
  </w:num>
  <w:num w:numId="41">
    <w:abstractNumId w:val="20"/>
  </w:num>
  <w:num w:numId="42">
    <w:abstractNumId w:val="32"/>
  </w:num>
  <w:num w:numId="43">
    <w:abstractNumId w:val="16"/>
  </w:num>
  <w:num w:numId="44">
    <w:abstractNumId w:val="22"/>
  </w:num>
  <w:num w:numId="45">
    <w:abstractNumId w:val="3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nl-NL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27"/>
  <w:hyphenationZone w:val="425"/>
  <w:characterSpacingControl w:val="doNotCompress"/>
  <w:hdrShapeDefaults>
    <o:shapedefaults v:ext="edit" spidmax="4097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De Voorzitter van de Tweede Kamer_x000d_der Staten-Generaal_x000d_Postbus 20018 _x000d_2500 EA  DEN HAAG"/>
    <w:docVar w:name="Carma DocSys~CanReopen" w:val="1"/>
    <w:docVar w:name="Carma DocSys~XML" w:val="&lt;?xml version=&quot;1.0&quot; encoding=&quot;UTF-8&quot;?&gt;&lt;data country-code=&quot;31&quot; customer=&quot;minjus&quot; engine-version=&quot;3.16.0&quot; model=&quot;brief-2010.xml&quot; profile=&quot;minjus&quot; target=&quot;Microsoft Word&quot; target-build=&quot;16.0.5005&quot; target-version=&quot;16.0&quot;&gt;&lt;brief id=&quot;29b0afd8178e4fe18d5d97a1e513ddad&quot; lcid=&quot;1043&quot; template=&quot;brief-2010.dotm&quot; version=&quot;1.0&quot;&gt;&lt;MAILING disabled=&quot;true&quot; fields=&quot;adres;kix;aanhefdoc;aanhef;groetregel&quot;/&gt;&lt;PAPER first=&quot;voorbedrukt&quot; logo-names=&quot;minjuslint&quot; other=&quot;blanco&quot; when-logo-present=&quot;blanco&quot;/&gt;&lt;referentiegegevens_bk/&gt;&lt;referentiegegevens/&gt;&lt;referentiegegevens_content&gt;&lt;body xmlns:docsys=&quot;http://www.b-ware.nl&quot; xmlns:msxsl=&quot;urn:schemas-microsoft-com:xslt&quot;&gt;&lt;p style=&quot;afzendgegevens-bold&quot;&gt;Directie Wetgeving en Juridische Zaken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jenv&lt;/p&gt;&lt;p style=&quot;witregel1&quot;&gt; &lt;/p&gt;&lt;p style=&quot;afzendkopje&quot;&gt;Contactpersoon&lt;/p&gt;&lt;p style=&quot;afzendgegevens&quot;&gt;mr. Sven Zoeteman&lt;/p&gt;&lt;p style=&quot;afzendgegevens-italic&quot;/&gt;&lt;p style=&quot;witregel1&quot;&gt; &lt;/p&gt;&lt;p style=&quot;afzendgegevens&quot;&gt;T  070 370 79 11&lt;/p&gt;&lt;p style=&quot;afzendgegevens&quot;&gt;F  070 370 75 16&lt;/p&gt;&lt;p style=&quot;witregel2&quot;&gt; &lt;/p&gt;&lt;p style=&quot;referentiekopjes&quot;&gt;Projectnaam&lt;/p&gt;&lt;p style=&quot;referentiegegevens&quot;&gt;PM&lt;/p&gt;&lt;p style=&quot;witregel1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docsys=&quot;http://www.b-ware.nl&quot; xmlns:msxsl=&quot;urn:schemas-microsoft-com:xslt&quot;&gt;&lt;p&gt;&lt;picture src=&quot;$/woordmerk/RO_J.png&quot;/&gt;&lt;/p&gt;&lt;/body&gt;&lt;/woordmerk_content&gt;&lt;ondertekening_bk/&gt;&lt;ondertekening/&gt;&lt;ondertekening_content&gt;&lt;body xmlns:docsys=&quot;http://www.b-ware.nl&quot; xmlns:msxsl=&quot;urn:schemas-microsoft-com:xslt&quot;&gt;&lt;table bottom-padding=&quot;0pt&quot; class=&quot;tabel&quot; left-padding=&quot;0pt&quot; right-padding=&quot;0pt&quot; top-padding=&quot;0pt&quot; width=&quot;132.892mm&quot;&gt;&lt;col width=&quot;74.224mm&quot;/&gt;&lt;col width=&quot;4mm&quot;/&gt;&lt;col width=&quot;54.668mm&quot;/&gt;&lt;tbody&gt;&lt;tr&gt;&lt;td colspan=&quot;3&quot; style=&quot;broodtekst&quot;/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&gt;&lt;p style=&quot;broodtekst&quot;&gt;mr. Sven Zoeteman&lt;/p&gt;&lt;/td&gt;&lt;td style=&quot;broodtekst&quot;/&gt;&lt;td/&gt;&lt;/tr&gt;&lt;/tbody&gt;&lt;/table&gt;&lt;p style=&quot;in-table&quot;/&gt;&lt;/body&gt;&lt;/ondertekening_content&gt;&lt;toevoegen-model formatted-value=&quot;&quot;/&gt;&lt;chkminuut/&gt;&lt;minuut formatted-value=&quot;minuut-2010.xml&quot;/&gt;&lt;ondertekenaar-item formatted-value=&quot;Sven Zoeteman&quot; value=&quot;1&quot;&gt;&lt;afzender aanhef=&quot;2&quot; country-code=&quot;31&quot; country-id=&quot;NLD&quot; email=&quot;s.s.zoeteman@minvenj.nl&quot; functie=&quot;Wetgevingsjurist&quot; gender=&quot;M&quot; groetregel=&quot;1&quot; mobiel=&quot;0646891835&quot; naam=&quot;mr. Sven Zoeteman&quot; name=&quot;Sven Zoeteman&quot; organisatie=&quot;176&quot; taal=&quot;1043&quot; telefoon=&quot;&quot;/&gt;&lt;/ondertekenaar-item&gt;&lt;tweedeondertekenaar-item/&gt;&lt;behandelddoor-item formatted-value=&quot;Sven Zoeteman&quot; value=&quot;1&quot;&gt;&lt;afzender aanhef=&quot;2&quot; country-code=&quot;31&quot; country-id=&quot;NLD&quot; email=&quot;s.s.zoeteman@minvenj.nl&quot; functie=&quot;Wetgevingsjurist&quot; gender=&quot;M&quot; groetregel=&quot;1&quot; mobiel=&quot;0646891835&quot; naam=&quot;mr. Sven Zoeteman&quot; name=&quot;Sven Zoeteman&quot; organisatie=&quot;176&quot; taal=&quot;1043&quot; telefoon=&quot;&quot;/&gt;&lt;/behandelddoor-item&gt;&lt;organisatie-item formatted-value=&quot;Directie Wetgeving en Juridische Zaken (DWJZ)&quot; value=&quot;176&quot;&gt;&lt;organisatie facebook=&quot;&quot; id=&quot;176&quot; linkedin=&quot;&quot; twitter=&quot;&quot; youtube=&quot;&quot; zoekveld=&quot;Directie Wetgeving en Juridische Zaken (DWJZ)&quot;&gt;&lt;taal baadres=&quot;Turfmarkt 147&quot; banknaam=&quot;&quot; banknummer=&quot;&quot; baplaats=&quot;La Haya&quot; bapostcode=&quot;2511 DP&quot; bezoekadres=&quot;Bezoekadres\nTurfmarkt 147\n2511 DP La Haya\nTelefoon +31 70 370 79 11\nFax +31 70 370 75 16\nwww.rijksoverheid.nl/jenv&quot; bic=&quot;&quot; email=&quot;&quot; faxnummer=&quot;+31 70 370 75 16&quot; iban=&quot;&quot; id=&quot;1034&quot; infonummer=&quot;&quot; instructies=&quot;En su eventual contestación, por favor, indique la fecha y nuestro número de referencia. Le rogamos en cada carta trate un solo asunto.&quot; kleuren=&quot;alles&quot; koptekst=&quot;\nDirección de Legislación y Asuntos Jurídicos\n&quot; land=&quot;Países Bajos&quot; logo=&quot;RO_J&quot; naamdirectie=&quot;&quot; naamdirectoraatgeneraal=&quot;Dirección de Legislación y Asuntos Jurídicos&quot; naamgebouw=&quot;&quot; omschrijving=&quot;Dirección de Legislación y Asuntos Jurídicos&quot; paadres=&quot;20301&quot; paplaats=&quot;La Haya&quot; papostcode=&quot;2500 EH&quot; payoff=&quot;&quot; postadres=&quot;Postadres:\nPostbus 20301,\n2500 EH La Haya&quot; taal=&quot;1034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Den Haag&quot; bapostcode=&quot;2511 DP&quot; bezoekadres=&quot;Bezoekadres\nTurfmarkt 147\n2511 DP Den Haag\nTelefoon +31 70 370 79 11\nFax +31 70 370 75 16\nwww.rijksoverheid.nl/jenv&quot; bic=&quot;&quot; email=&quot;&quot; faxnummer=&quot;+31 70 370 75 16&quot; iban=&quot;&quot; id=&quot;1031&quot; infonummer=&quot;&quot; instructies=&quot;Antwortt bitte Datum und unser Zeichen angeben. Bitte pro Zuschrift nur eine Angelegenheit behandeln.&quot; kleuren=&quot;alles&quot; koptekst=&quot;\nDirektion Gesetzgebung und Rechtsangelegenheiten\n&quot; land=&quot;Niederlande&quot; logo=&quot;RO_J&quot; naamdirectie=&quot;&quot; naamdirectoraatgeneraal=&quot;Direktion Gesetzgebung und Rechtsangelegenheiten&quot; naamgebouw=&quot;&quot; omschrijving=&quot;Direktion Gesetzgebung und Rechtsangelegenheiten&quot; paadres=&quot;20301&quot; paplaats=&quot;Den Haag&quot; papostcode=&quot;2500 EH&quot; payoff=&quot;&quot; postadres=&quot;Postadres:\nPostbus 20301,\n2500 EH Den Haag&quot; taal=&quot;1031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La Haye&quot; bapostcode=&quot;2511 DP&quot; bezoekadres=&quot;Bezoekadres\nTurfmarkt 147\n2511 DP La Haye\nTelefoon +31 70 370 79 11\nFax +31 70 370 75 16\nwww.rijksoverheid.nl/jenv&quot; bic=&quot;&quot; email=&quot;&quot; faxnummer=&quot;+31 70 370 75 16&quot; iban=&quot;&quot; id=&quot;1036&quot; infonummer=&quot;&quot; instructies=&quot;Prière de mentionner dans toute correspondance la date et notre référence. Prière de ne traiter qu'une seule affaire par lettre.&quot; kleuren=&quot;alles&quot; koptekst=&quot;\nDirection de la Législation et des Affaires Juridiques\n&quot; land=&quot;Pays-Bas&quot; logo=&quot;RO_J&quot; naamdirectie=&quot;&quot; naamdirectoraatgeneraal=&quot;Direction de la Législation et des Affaires Juridiques&quot; naamgebouw=&quot;&quot; omschrijving=&quot;Direction de la Législation et des Affaires Juridiques&quot; paadres=&quot;20301&quot; paplaats=&quot;La Haye&quot; papostcode=&quot;2500 EH&quot; payoff=&quot;&quot; postadres=&quot;Postadres:\nPostbus 20301,\n2500 EH La Haye&quot; taal=&quot;1036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The Hague&quot; bapostcode=&quot;2511 DP&quot; bezoekadres=&quot;Bezoekadres\nTurfmarkt 147\n2511 DP The Hague\nTelefoon +31 70 370 79 11\nFax +31 70 370 75 16\nwww.rijksoverheid.nl/jenv&quot; bic=&quot;&quot; email=&quot;&quot; faxnummer=&quot;+31 70 370 75 16&quot; iban=&quot;&quot; id=&quot;2057&quot; infonummer=&quot;&quot; instructies=&quot;Please quote date of letter and our ref. when replying. Do not raise more than one subject per letter.&quot; kleuren=&quot;alles&quot; koptekst=&quot;\nLegislation and Legal Affairs Department\n&quot; land=&quot;The Netherlands&quot; logo=&quot;RO_J&quot; naamdirectie=&quot;&quot; naamdirectoraatgeneraal=&quot;Legislation and Legal Affairs Department&quot; naamgebouw=&quot;&quot; omschrijving=&quot;Legislation and Legal Affairs Department&quot; paadres=&quot;20301&quot; paplaats=&quot;The Hague&quot; papostcode=&quot;2500 EH&quot; payoff=&quot;&quot; postadres=&quot;Postadres:\nPostbus 20301,\n2500 EH The Hague&quot; taal=&quot;2057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Den Haag&quot; bapostcode=&quot;2511 DP&quot; bezoekadres=&quot;Bezoekadres\nTurfmarkt 147\n2511 DP Den Haag\nTelefoon 070 370 79 11\nFax 070 370 75 16\nwww.rijksoverheid.nl/jenv&quot; bic=&quot;&quot; email=&quot;&quot; faxnummer=&quot;070 370 75 16&quot; iban=&quot;&quot; id=&quot;1043&quot; infonummer=&quot;&quot; instructies=&quot;Bij beantwoording de datum en ons kenmerk vermelden. Wilt u slechts één zaak in uw brief behandelen.&quot; kleuren=&quot;alles&quot; koptekst=&quot;\nDirectie Wetgeving en Juridische Zaken\n&quot; land=&quot;Nederland&quot; logo=&quot;RO_J&quot; naamdirectie=&quot;&quot; naamdirectoraatgeneraal=&quot;Directie Wetgeving en Juridische Zaken&quot; naamgebouw=&quot;&quot; omschrijving=&quot;Directie Wetgeving en Juridische Zaken &quot; paadres=&quot;20301&quot; paplaats=&quot;Den Haag&quot; papostcode=&quot;2500 EH&quot; payoff=&quot;Voor een rechtvaardige en veilige samenleving&quot; postadres=&quot;Postadres:\nPostbus 20301,\n2500 EH Den Haag&quot; taal=&quot;1043&quot; telefoonnummer=&quot;0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/organisatie&gt;&lt;/organisatie-item&gt;&lt;zaak/&gt;&lt;adres formatted-value=&quot;De Voorzitter van de Tweede Kamer\nder Staten-Generaal\nPostbus 20018&amp;#160;\n2500 EA&amp;#160;&amp;#160;DEN HAAG&quot; value=&quot;182&quot;&gt;&lt;address city=&quot;DEN HAAG&quot; country-code=&quot;31&quot; country-id=&quot;NLD&quot; omitted-country=&quot;Nederland&quot; street=&quot;Postbus 20018&quot; typeid=&quot;1&quot; typename=&quot;postadres&quot; zipcode=&quot;2500 EA&quot;&gt;&lt;person display=&quot;Staten-Generaal&quot; first=&quot;der&quot; index=&quot;1&quot; last=&quot;Staten-Generaal&quot;/&gt;&lt;company display=&quot;Voorzitter Tweede Kamer&quot; name=&quot;De Voorzitter van de Tweede Kamer&quot;/&gt;&lt;/address&gt;&lt;/adres&gt;&lt;kix formatted-value=&quot;&quot; value=&quot;&quot;/&gt;&lt;mailing-aan formatted-value=&quot;&quot;/&gt;&lt;minjuslint formatted-value=&quot;&quot;/&gt;&lt;chklogo value=&quot;0&quot;/&gt;&lt;documentsubtype formatted-value=&quot;Brief&quot;/&gt;&lt;documenttitel formatted-value=&quot;Brief - PM&quot;/&gt;&lt;heropend value=&quot;false&quot;/&gt;&lt;vorm value=&quot;Digitaal&quot;/&gt;&lt;ZaakLocatie/&gt;&lt;zaakkenmerk/&gt;&lt;zaaktitel/&gt;&lt;fn_geaddresseerde formatted-value=&quot;De Voorzitter van de Tweede Kamer&quot;/&gt;&lt;fn_adres formatted-value=&quot;Postbus 20018&quot;/&gt;&lt;fn_postcode formatted-value=&quot;2500 EA&quot; value=&quot;2500 EA&quot;/&gt;&lt;fn_plaats formatted-value=&quot;DEN HAAG&quot; value=&quot;DEN HAAG&quot;/&gt;&lt;fn_land formatted-value=&quot;Nederland&quot;/&gt;&lt;drager formatted-value=&quot;Document&quot;/&gt;&lt;documentclass formatted-value=&quot;Brief&quot; value=&quot;Brief&quot;/&gt;&lt;baadres formatted-value=&quot;Turfmarkt 147&quot; value=&quot;Turfmarkt 147&quot;/&gt;&lt;bapostcode formatted-value=&quot;2511 DP&quot; value=&quot;2511 DP&quot;/&gt;&lt;baplaats formatted-value=&quot;Den Haag&quot; value=&quot;Den Haag&quot;/&gt;&lt;paadres formatted-value=&quot;20301&quot; value=&quot;20301&quot;/&gt;&lt;papostcode formatted-value=&quot;2500 EH&quot; value=&quot;2500 EH&quot;/&gt;&lt;paplaats formatted-value=&quot;Den Haag&quot; value=&quot;Den Haag&quot;/&gt;&lt;banknaam formatted-value=&quot;&quot; value=&quot;&quot;/&gt;&lt;banknummer formatted-value=&quot;&quot; value=&quot;&quot;/&gt;&lt;rekeningnr formatted-value=&quot;&quot;/&gt;&lt;bic formatted-value=&quot;&quot; value=&quot;&quot;/&gt;&lt;iban formatted-value=&quot;&quot; value=&quot;&quot;/&gt;&lt;website formatted-value=&quot;www.rijksoverheid.nl/jenv&quot; value=&quot;www.rijksoverheid.nl/jenv&quot;/&gt;&lt;faxnummer formatted-value=&quot;&quot; value=&quot;&quot;&gt;&lt;phonenumber country-code=&quot;31&quot; number=&quot;&quot;/&gt;&lt;/faxnummer&gt;&lt;faxorganisatie formatted-value=&quot;070 370 75 16&quot; value=&quot;070 370 75 16&quot;&gt;&lt;phonenumber country-code=&quot;31&quot; number=&quot;070 370 75 16&quot;/&gt;&lt;/faxorganisatie&gt;&lt;telorganisatie formatted-value=&quot;070 370 79 11&quot; value=&quot;070 370 79 11&quot;&gt;&lt;phonenumber country-code=&quot;31&quot; number=&quot;070 370 79 11&quot;/&gt;&lt;/telorganisatie&gt;&lt;doorkiesnummer formatted-value=&quot;&quot; value=&quot;&quot;&gt;&lt;phonenumber/&gt;&lt;/doorkiesnummer&gt;&lt;mobiel formatted-value=&quot;06 468 918 35&quot; value=&quot;0646891835&quot;&gt;&lt;phonenumber country-code=&quot;31&quot; number=&quot;0646891835&quot;/&gt;&lt;/mobiel&gt;&lt;chk_infonummer/&gt;&lt;infonummer formatted-value=&quot;&quot; value=&quot;&quot;&gt;&lt;phonenumber country-code=&quot;31&quot; number=&quot;&quot;/&gt;&lt;/infonummer&gt;&lt;emailorganisatie formatted-value=&quot;&quot; value=&quot;&quot;/&gt;&lt;clausule formatted-value=&quot;Bij beantwoording de datum en ons kenmerk vermelden. Wilt u slechts één zaak in uw brief behandelen.&quot; value=&quot;Bij beantwoording de datum en ons kenmerk vermelden. Wilt u slechts één zaak in uw brief behandelen.&quot;/&gt;&lt;contactpersoon formatted-value=&quot;mr. Sven Zoeteman&quot;/&gt;&lt;email formatted-value=&quot;s.s.zoeteman@minvenj.nl&quot;/&gt;&lt;functie formatted-value=&quot;&quot;/&gt;&lt;retouradres formatted-value=&quot;&amp;gt; Retouradres&amp;#160;Postbus 20301&amp;#160;2500 EH&amp;#160;&amp;#160;Den Haag&quot;/&gt;&lt;directoraat formatted-value=&quot;Directie Wetgeving en Juridische Zaken&quot; value=&quot;Directie Wetgeving en Juridische Zaken&quot;/&gt;&lt;directoraatvolg formatted-value=&quot;Directie Wetgeving en Juridische Zaken&quot;/&gt;&lt;directoraatnaam formatted-value=&quot;&quot; value=&quot;&quot;/&gt;&lt;directoraatnaamvolg formatted-value=&quot;&quot;/&gt;&lt;onderdeel formatted-value=&quot;&quot; value=&quot;&quot;/&gt;&lt;digionderdeel formatted-value=&quot;&quot; value=&quot;&quot;/&gt;&lt;onderdeelvolg formatted-value=&quot;&quot;/&gt;&lt;directieregel formatted-value=&quot;&amp;#160;\n&quot;/&gt;&lt;datum formatted-value=&quot;12 juni 2020&quot; value=&quot;2020-06-12T13:49:04&quot;/&gt;&lt;onskenmerk format-disabled=&quot;true&quot; formatted-value=&quot;2943065&quot; value=&quot;2943065&quot;/&gt;&lt;uwkenmerk formatted-value=&quot;&quot;/&gt;&lt;onderwerp format-disabled=&quot;true&quot; formatted-value=&quot;PM&quot; value=&quot;PM&quot;/&gt;&lt;bijlage formatted-value=&quot;&quot;/&gt;&lt;projectnaam format-disabled=&quot;true&quot; formatted-value=&quot;PM&quot; value=&quot;PM&quot;/&gt;&lt;kopieaan/&gt;&lt;namensdeze formatted-value=&quot;&quot; value=&quot;&quot;/&gt;&lt;rubricering formatted-value=&quot;&quot;/&gt;&lt;rubriceringvolg formatted-value=&quot;&quot;/&gt;&lt;digijust formatted-value=&quot;0&quot; value=&quot;0&quot;/&gt;&lt;chkcontact value=&quot;1&quot;/&gt;&lt;radtelefoon value=&quot;1&quot;/&gt;&lt;chkfunctie1 value=&quot;1&quot;/&gt;&lt;chkfunctie2 value=&quot;1&quot;/&gt;&lt;aanhefdoc formatted-value=&quot;&quot;/&gt;&lt;vrijkopje formatted-value=&quot;&quot; 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limm-naam formatted-value=&quot;LIMM_NAAM&quot; value=&quot;LIMM_NAAM&quot;/&gt;&lt;std_lu-eind-datum formatted-value=&quot;LU_EIND_DATUM&quot; value=&quot;LU_EIND_DATUM&quot;/&gt;&lt;std_lu-start-datum formatted-value=&quot;LU_START_DATUM&quot; value=&quot;LU_START_DATUM&quot;/&gt;&lt;std_lu-usr1 formatted-value=&quot;LU_USR1&quot; value=&quot;LU_USR1&quot;/&gt;&lt;std_lu-usr2 formatted-value=&quot;LU_USR2&quot; value=&quot;LU_USR2&quot;/&gt;&lt;std_lu-usr3 formatted-value=&quot;LU_USR3&quot; value=&quot;LU_USR3&quot;/&gt;&lt;std_lu-usr4 formatted-value=&quot;LU_USR4&quot; value=&quot;LU_USR4&quot;/&gt;&lt;std_lu-usr5 formatted-value=&quot;LU_USR5&quot; value=&quot;LU_USR5&quot;/&gt;&lt;std_lu-naam formatted-value=&quot;LU_NAAM&quot; value=&quot;LU_NAAM&quot;/&gt;&lt;std_oc-naam formatted-value=&quot;OC_NAAM&quot; value=&quot;OC_NAAM&quot;/&gt;&lt;std_oulo-naam1 formatted-value=&quot;OULO_NAAM1&quot; value=&quot;OULO_NAAM1&quot;/&gt;&lt;std_oulo-naam2 formatted-value=&quot;OULO_NAAM2&quot; value=&quot;OULO_NAAM2&quot;/&gt;&lt;std_oulo-telefoonnr formatted-value=&quot;OULO_TELEFOONNR&quot; value=&quot;OULO_TELEFOONNR&quot;/&gt;&lt;std_oulo-vestadres formatted-value=&quot;OULO_VESTADRES&quot; value=&quot;OULO_VESTADRES&quot;/&gt;&lt;std_oulo-vestplaats formatted-value=&quot;OULO_VESTPLAATS&quot; value=&quot;OULO_VESTPLAATS&quot;/&gt;&lt;std_gp-usr4 formatted-value=&quot;GP_USR4&quot; value=&quot;GP_USR4&quot;/&gt;&lt;std_gp-functie formatted-value=&quot;GP_FUNCTIE&quot; value=&quot;GP_FUNCTIE&quot;/&gt;&lt;std_gp-k5calc-tav formatted-value=&quot;GP_K5CALC_TAV&quot; value=&quot;GP_K5CALC_TAV&quot;/&gt;&lt;std_bgp-roepnaam formatted-value=&quot;BGP_ROEPNAAM&quot; value=&quot;BGP_ROEPNAAM&quot;/&gt;&lt;std_bgp-achternaam formatted-value=&quot;BGP_ACHTERNAAM&quot; value=&quot;BGP_ACHTERNAAM&quot;/&gt;&lt;std_bgp-telefoondoorkies formatted-value=&quot;BGP_TELEFOONDOORKIES&quot; value=&quot;BGP_TELEFOONDOORKIES&quot;/&gt;&lt;std_bgp-email-zaak formatted-value=&quot;BGP_EMAIL_ZAAK&quot; value=&quot;BGP_EMAIL_ZAAK&quot;/&gt;&lt;std_ou-usr1 formatted-value=&quot;OU_USR1&quot; value=&quot;OU_USR1&quot;/&gt;&lt;std_ou-usr2 formatted-value=&quot;OU_USR2&quot; value=&quot;OU_USR2&quot;/&gt;&lt;std_ou-usr3 formatted-value=&quot;OU_USR3&quot; value=&quot;OU_USR3&quot;/&gt;&lt;std_ou-usr4 formatted-value=&quot;OU_USR4&quot; value=&quot;OU_USR4&quot;/&gt;&lt;std_ou-usr5 formatted-value=&quot;OU_USR5&quot; value=&quot;OU_USR5&quot;/&gt;&lt;std_ou-usr6 formatted-value=&quot;OU_USR6&quot; value=&quot;OU_USR6&quot;/&gt;&lt;std_ou-usr9 formatted-value=&quot;OU_USR9&quot; value=&quot;OU_USR9&quot;/&gt;&lt;std_ou-startdatum formatted-value=&quot;OU_STARTDATUM&quot; value=&quot;OU_STARTDATUM&quot;/&gt;&lt;std_de-mentor-als-coach formatted-value=&quot;de mentor als coach&quot; value=&quot;de mentor als coach&quot;/&gt;&lt;std_autofinish value=&quot;0&quot;/&gt;&lt;std_autoprint value=&quot;0&quot;/&gt;&lt;std_showtab value=&quot;0&quot;/&gt;&lt;aanhef formatted-value=&quot;&amp;lt;Geen&amp;gt;&quot; output-value=&quot;&amp;lt;Geen&amp;gt;,&quot; value=&quot;0&quot;/&gt;&lt;groetregel formatted-value=&quot;&amp;lt;Geen&amp;gt;&quot; output-value=&quot;&amp;lt;Geen&amp;gt;,&quot; value=&quot;0&quot;/&gt;&lt;rubriek formatted-value=&quot;&amp;#160;&quot; value=&quot;1&quot;/&gt;&lt;merking formatted-value=&quot;&amp;#160;&quot; value=&quot;1&quot;/&gt;&lt;lst_aantbijlagen formatted-value=&quot;Geen&quot; value=&quot;Geen&quot;/&gt;&lt;euslogan-txt/&gt;&lt;lsttaal/&gt;&lt;documenttype formatted-value=&quot;Uitgaand&quot; value=&quot;Uitgaand&quot;/&gt;&lt;docstatus formatted-value=&quot;Informeel concept&quot; value=&quot;Informeel concept&quot;/&gt;&lt;doctype formatted-value=&quot;Brief&quot; value=&quot;Brief&quot;/&gt;&lt;_projectnaam formatted-value=&quot;Projectnaam&quot; value=&quot;Projectnaam&quot;/&gt;&lt;_contactpersoon formatted-value=&quot;Contactpersoon&quot; value=&quot;Contactpersoon&quot;/&gt;&lt;_datum formatted-value=&quot;Datum&quot; value=&quot;Datum&quot;/&gt;&lt;_onskenmerk formatted-value=&quot;Ons kenmerk\n&quot;/&gt;&lt;_onskenmerk-txt formatted-value=&quot;Ons kenmerk&quot; value=&quot;Ons kenmerk&quot;/&gt;&lt;_uwkenmerk formatted-value=&quot;Uw kenmerk&quot; value=&quot;Uw kenmerk&quot;/&gt;&lt;_onderwerp formatted-value=&quot;Onderwerp&quot; value=&quot;Onderwerp&quot;/&gt;&lt;_namensdeze formatted-value=&quot;Namens deze,&quot; value=&quot;Namens deze,&quot;/&gt;&lt;_pagina formatted-value=&quot;Pagina&quot; value=&quot;Pagina&quot;/&gt;&lt;_van formatted-value=&quot;van&quot; value=&quot;van&quot;/&gt;&lt;_bijlagen formatted-value=&quot;Bijlagen&quot; value=&quot;Bijlagen&quot;/&gt;&lt;_t formatted-value=&quot;T&amp;#160;&amp;#160;&quot; value=&quot;T&amp;#160;&amp;#160;&quot;/&gt;&lt;_f formatted-value=&quot;F&amp;#160;&amp;#160;&quot; value=&quot;F&amp;#160;&amp;#160;&quot;/&gt;&lt;_m formatted-value=&quot;M&amp;#160;&amp;#160;&quot; value=&quot;M&amp;#160;&amp;#160;&quot;/&gt;&lt;_i formatted-value=&quot;I&amp;#160;&amp;#160;&quot; value=&quot;I&amp;#160;&amp;#160;&quot;/&gt;&lt;_retouradres formatted-value=&quot;&amp;gt; Retouradres&quot; value=&quot;&amp;gt; Retouradres&quot;/&gt;&lt;_postbus formatted-value=&quot;Postbus&quot; value=&quot;Postbus&quot;/&gt;&lt;_kopieaan formatted-value=&quot;Kopie aan&quot; value=&quot;Kopie aan&quot;/&gt;&lt;_bijlagen-content formatted-value=&quot;Bijlage(n)&quot; value=&quot;Bijlage(n)&quot;/&gt;&lt;_bic formatted-value=&quot;BIC&quot; value=&quot;BIC&quot;/&gt;&lt;_iban formatted-value=&quot;IBAN&quot; value=&quot;IBAN&quot;/&gt;&lt;/brief&gt;&lt;/data&gt;"/>
    <w:docVar w:name="clausule" w:val="Bij beantwoording de datum en ons kenmerk vermelden. Wilt u slechts één zaak in uw brief behandelen."/>
  </w:docVars>
  <w:rsids>
    <w:rsidRoot w:val="0032088F"/>
    <w:rsid w:val="000129A4"/>
    <w:rsid w:val="000D2026"/>
    <w:rsid w:val="000E4FC7"/>
    <w:rsid w:val="001B5B02"/>
    <w:rsid w:val="0032088F"/>
    <w:rsid w:val="00336DEE"/>
    <w:rsid w:val="003D57A3"/>
    <w:rsid w:val="0040796D"/>
    <w:rsid w:val="005558A6"/>
    <w:rsid w:val="005B585C"/>
    <w:rsid w:val="00652887"/>
    <w:rsid w:val="00666B4A"/>
    <w:rsid w:val="00690E82"/>
    <w:rsid w:val="00794445"/>
    <w:rsid w:val="0089073C"/>
    <w:rsid w:val="008A7B34"/>
    <w:rsid w:val="009B09F2"/>
    <w:rsid w:val="00A645A2"/>
    <w:rsid w:val="00B07A5A"/>
    <w:rsid w:val="00B2078A"/>
    <w:rsid w:val="00B46C81"/>
    <w:rsid w:val="00C22108"/>
    <w:rsid w:val="00C34BD0"/>
    <w:rsid w:val="00CC3E4D"/>
    <w:rsid w:val="00D2034F"/>
    <w:rsid w:val="00DD1C86"/>
    <w:rsid w:val="00E46F34"/>
    <w:rsid w:val="00EA00DA"/>
    <w:rsid w:val="00F60DEA"/>
    <w:rsid w:val="00F7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semiHidden/>
    <w:unhideWhenUsed/>
    <w:rsid w:val="00C34B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34BD0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semiHidden/>
    <w:unhideWhenUsed/>
    <w:rsid w:val="00C34B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34BD0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SPEK\AppData\Roaming\B-ware\DocSys.Web\profiles\minjus\client\folders\brief-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165</ap:Words>
  <ap:Characters>912</ap:Characters>
  <ap:DocSecurity>0</ap:DocSecurity>
  <ap:Lines>7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1075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2008-11-03T14:08:00.0000000Z</lastPrinted>
  <dcterms:created xsi:type="dcterms:W3CDTF">2020-06-24T11:50:00.0000000Z</dcterms:created>
  <dcterms:modified xsi:type="dcterms:W3CDTF">2020-06-24T11:50:00.0000000Z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De Voorzitter van de Tweede Kamer_x000d_der Staten-Generaal_x000d_Postbus 20018 _x000d_2500 EA  DEN HAAG</vt:lpwstr>
  </property>
  <property fmtid="{D5CDD505-2E9C-101B-9397-08002B2CF9AE}" pid="4" name="datum">
    <vt:lpwstr>12 juni 2020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PM</vt:lpwstr>
  </property>
  <property fmtid="{D5CDD505-2E9C-101B-9397-08002B2CF9AE}" pid="8" name="_onderwerp">
    <vt:lpwstr>Onderwerp</vt:lpwstr>
  </property>
  <property fmtid="{D5CDD505-2E9C-101B-9397-08002B2CF9AE}" pid="9" name="onskenmerk">
    <vt:lpwstr>2943065</vt:lpwstr>
  </property>
  <property fmtid="{D5CDD505-2E9C-101B-9397-08002B2CF9AE}" pid="10" name="_onskenmerk">
    <vt:lpwstr>Ons kenmerk_x000d_</vt:lpwstr>
  </property>
  <property fmtid="{D5CDD505-2E9C-101B-9397-08002B2CF9AE}" pid="11" name="groetregel">
    <vt:lpwstr>&lt;Geen&gt;,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/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</vt:lpwstr>
  </property>
  <property fmtid="{D5CDD505-2E9C-101B-9397-08002B2CF9AE}" pid="30" name="functie">
    <vt:lpwstr/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0x010100DB92CEE349C239428289E9E215959D86</vt:lpwstr>
  </property>
</Properties>
</file>