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C71039" w:rsidTr="006D2844">
        <w:trPr>
          <w:trHeight w:val="284" w:hRule="exact"/>
        </w:trPr>
        <w:tc>
          <w:tcPr>
            <w:tcW w:w="929" w:type="dxa"/>
          </w:tcPr>
          <w:p w:rsidRPr="00434042" w:rsidR="00423C3F" w:rsidP="006D2844" w:rsidRDefault="0017446F">
            <w:r>
              <w:t>Datum</w:t>
            </w:r>
          </w:p>
        </w:tc>
        <w:tc>
          <w:tcPr>
            <w:tcW w:w="6581" w:type="dxa"/>
          </w:tcPr>
          <w:p w:rsidRPr="00434042" w:rsidR="00423C3F" w:rsidP="006D2844" w:rsidRDefault="00801B87">
            <w:pPr>
              <w:tabs>
                <w:tab w:val="center" w:pos="3290"/>
              </w:tabs>
            </w:pPr>
            <w:r>
              <w:t>16 juni 2020</w:t>
            </w:r>
            <w:r w:rsidR="0017446F">
              <w:tab/>
            </w:r>
          </w:p>
        </w:tc>
      </w:tr>
      <w:tr w:rsidR="00C71039" w:rsidTr="006D2844">
        <w:trPr>
          <w:trHeight w:val="369"/>
        </w:trPr>
        <w:tc>
          <w:tcPr>
            <w:tcW w:w="929" w:type="dxa"/>
          </w:tcPr>
          <w:p w:rsidR="00423C3F" w:rsidP="006D2844" w:rsidRDefault="0017446F">
            <w:r>
              <w:t>Betreft</w:t>
            </w:r>
          </w:p>
        </w:tc>
        <w:tc>
          <w:tcPr>
            <w:tcW w:w="6581" w:type="dxa"/>
          </w:tcPr>
          <w:p w:rsidR="00423C3F" w:rsidP="006D2844" w:rsidRDefault="00432ABF">
            <w:r w:rsidRPr="00432ABF">
              <w:t>Wijziging van onder meer de Wet op het voortgezet onderwijs en de Wet voortgezet onderwijs BES in verband met vereenvoudiging van de grondslagen van de bekostiging voor personeels- en exploitatiekosten van de scholen voor voortgezet onderwijs (vereenvoudiging grondslagen bekostiging vo-scholen)</w:t>
            </w:r>
          </w:p>
        </w:tc>
      </w:tr>
    </w:tbl>
    <w:p w:rsidR="00423C3F" w:rsidP="006D2844" w:rsidRDefault="0017446F">
      <w:r w:rsidRPr="008E023C">
        <w:t xml:space="preserve"> </w:t>
      </w:r>
    </w:p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C71039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17446F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17446F">
            <w:r>
              <w:t>Postbus 20018</w:t>
            </w:r>
          </w:p>
          <w:p w:rsidR="008E3932" w:rsidP="00D9561B" w:rsidRDefault="0017446F">
            <w:r>
              <w:t>2500 EA  DEN HAAG</w:t>
            </w:r>
          </w:p>
        </w:tc>
      </w:tr>
    </w:tbl>
    <w:p w:rsidR="00C71039" w:rsidRDefault="0017446F">
      <w:r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C71039" w:rsidTr="00DD7316">
        <w:tc>
          <w:tcPr>
            <w:tcW w:w="2160" w:type="dxa"/>
          </w:tcPr>
          <w:p w:rsidRPr="000176EE" w:rsidR="00831386" w:rsidP="00DD7316" w:rsidRDefault="0017446F">
            <w:pPr>
              <w:spacing w:after="90"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Wetgeving en Juridische Zaken</w:t>
            </w:r>
          </w:p>
          <w:p w:rsidR="004425A7" w:rsidP="00E972A2" w:rsidRDefault="0017446F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17446F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17446F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17446F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17446F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="00C71039" w:rsidTr="00DD7316">
        <w:trPr>
          <w:trHeight w:val="200" w:hRule="exact"/>
        </w:trPr>
        <w:tc>
          <w:tcPr>
            <w:tcW w:w="2160" w:type="dxa"/>
          </w:tcPr>
          <w:p w:rsidRPr="00D86CC6" w:rsidR="00831386" w:rsidP="00DD7316" w:rsidRDefault="00831386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C71039" w:rsidTr="00DD7316">
        <w:trPr>
          <w:trHeight w:val="1680"/>
        </w:trPr>
        <w:tc>
          <w:tcPr>
            <w:tcW w:w="2160" w:type="dxa"/>
          </w:tcPr>
          <w:p w:rsidRPr="00D86CC6" w:rsidR="00831386" w:rsidP="00DD7316" w:rsidRDefault="0017446F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9262BA" w:rsidR="00831386" w:rsidP="008D5D67" w:rsidRDefault="008D5D67">
            <w:pPr>
              <w:spacing w:line="180" w:lineRule="exact"/>
              <w:rPr>
                <w:sz w:val="13"/>
              </w:rPr>
            </w:pPr>
            <w:r>
              <w:rPr>
                <w:sz w:val="13"/>
              </w:rPr>
              <w:t xml:space="preserve">WJZ/24672777 </w:t>
            </w:r>
            <w:r w:rsidR="00432ABF">
              <w:rPr>
                <w:sz w:val="13"/>
              </w:rPr>
              <w:t>(8192)</w:t>
            </w:r>
          </w:p>
        </w:tc>
      </w:tr>
    </w:tbl>
    <w:p w:rsidR="00831386" w:rsidP="00DD7316" w:rsidRDefault="00831386"/>
    <w:p w:rsidRPr="008E023C" w:rsidR="008E023C" w:rsidP="008E023C" w:rsidRDefault="0017446F">
      <w:pPr>
        <w:pStyle w:val="standaard-tekst"/>
        <w:rPr>
          <w:lang w:val="nl-NL"/>
        </w:rPr>
      </w:pPr>
      <w:r w:rsidRPr="008E023C">
        <w:rPr>
          <w:lang w:val="nl-NL"/>
        </w:rPr>
        <w:t xml:space="preserve">Hierbij bied ik u aan </w:t>
      </w:r>
      <w:r w:rsidR="00BE1A67">
        <w:rPr>
          <w:lang w:val="nl-NL"/>
        </w:rPr>
        <w:t>een</w:t>
      </w:r>
      <w:r w:rsidRPr="008E023C">
        <w:rPr>
          <w:lang w:val="nl-NL"/>
        </w:rPr>
        <w:t xml:space="preserve"> </w:t>
      </w:r>
      <w:r w:rsidR="00432ABF">
        <w:rPr>
          <w:lang w:val="nl-NL"/>
        </w:rPr>
        <w:t>nota van wijziging</w:t>
      </w:r>
      <w:r w:rsidRPr="008E023C">
        <w:rPr>
          <w:lang w:val="nl-NL"/>
        </w:rPr>
        <w:t> inzake het bovengenoemde voorstel.</w:t>
      </w:r>
    </w:p>
    <w:p w:rsidRPr="008E023C" w:rsidR="008E023C" w:rsidP="008E023C" w:rsidRDefault="008E023C">
      <w:pPr>
        <w:pStyle w:val="standaard-tekst"/>
        <w:rPr>
          <w:lang w:val="nl-NL"/>
        </w:rPr>
      </w:pPr>
    </w:p>
    <w:p w:rsidRPr="008E023C" w:rsidR="008E023C" w:rsidP="008E023C" w:rsidRDefault="0017446F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17446F">
      <w:pPr>
        <w:pStyle w:val="standaard-tekst"/>
        <w:rPr>
          <w:lang w:val="nl-NL"/>
        </w:rPr>
      </w:pPr>
      <w:r>
        <w:rPr>
          <w:lang w:val="nl-NL"/>
        </w:rPr>
        <w:t>De m</w:t>
      </w:r>
      <w:r w:rsidRPr="008E023C">
        <w:rPr>
          <w:lang w:val="nl-NL"/>
        </w:rPr>
        <w:t>inister voor Basis- en Voor</w:t>
      </w:r>
      <w:r w:rsidR="008138A9">
        <w:rPr>
          <w:lang w:val="nl-NL"/>
        </w:rPr>
        <w:t>t</w:t>
      </w:r>
      <w:r w:rsidRPr="008E023C">
        <w:rPr>
          <w:lang w:val="nl-NL"/>
        </w:rPr>
        <w:t>gezet Onderwijs en Media,</w:t>
      </w:r>
    </w:p>
    <w:p w:rsidRPr="008E023C" w:rsidR="008E023C" w:rsidP="008E023C" w:rsidRDefault="008E023C">
      <w:pPr>
        <w:pStyle w:val="standaard-tekst"/>
        <w:rPr>
          <w:lang w:val="nl-NL"/>
        </w:rPr>
      </w:pPr>
    </w:p>
    <w:p w:rsidRPr="008E023C" w:rsidR="008E023C" w:rsidP="008E023C" w:rsidRDefault="0017446F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17446F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  <w:bookmarkStart w:name="_GoBack" w:id="0"/>
      <w:bookmarkEnd w:id="0"/>
    </w:p>
    <w:p w:rsidRPr="008E023C" w:rsidR="008E023C" w:rsidP="008E023C" w:rsidRDefault="0017446F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17446F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17446F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="008E023C" w:rsidP="008E023C" w:rsidRDefault="0017446F">
      <w:pPr>
        <w:pStyle w:val="standaard-tekst"/>
      </w:pPr>
      <w:r>
        <w:t>Arie Slob</w:t>
      </w:r>
    </w:p>
    <w:sectPr w:rsidR="008E023C" w:rsidSect="002F49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920" w:rsidRDefault="0017446F">
      <w:pPr>
        <w:spacing w:line="240" w:lineRule="auto"/>
      </w:pPr>
      <w:r>
        <w:separator/>
      </w:r>
    </w:p>
  </w:endnote>
  <w:endnote w:type="continuationSeparator" w:id="0">
    <w:p w:rsidR="009C0920" w:rsidRDefault="001744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C71039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17446F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C71039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17446F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801B87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801B87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920" w:rsidRDefault="0017446F">
      <w:pPr>
        <w:spacing w:line="240" w:lineRule="auto"/>
      </w:pPr>
      <w:r>
        <w:separator/>
      </w:r>
    </w:p>
  </w:footnote>
  <w:footnote w:type="continuationSeparator" w:id="0">
    <w:p w:rsidR="009C0920" w:rsidRDefault="001744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C71039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C71039" w:rsidTr="003B528D">
      <w:tc>
        <w:tcPr>
          <w:tcW w:w="2160" w:type="dxa"/>
          <w:shd w:val="clear" w:color="auto" w:fill="auto"/>
        </w:tcPr>
        <w:p w:rsidR="00FF7D29" w:rsidRPr="002F71BB" w:rsidRDefault="00FF7D29" w:rsidP="006C2093">
          <w:pPr>
            <w:pStyle w:val="Colofonkop"/>
            <w:framePr w:hSpace="0" w:wrap="auto" w:vAnchor="margin" w:hAnchor="text" w:xAlign="left" w:yAlign="inline"/>
          </w:pPr>
        </w:p>
        <w:p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C71039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C71039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17446F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211892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C71039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17446F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C71039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C71039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C71039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:rsidR="00596D5A" w:rsidRDefault="00596D5A" w:rsidP="00596D5A">
          <w:pPr>
            <w:rPr>
              <w:rFonts w:cs="Verdana"/>
              <w:szCs w:val="18"/>
            </w:rPr>
          </w:pPr>
        </w:p>
        <w:p w:rsidR="00892BA5" w:rsidRPr="00596D5A" w:rsidRDefault="0017446F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7BA66D"/>
    <w:multiLevelType w:val="hybridMultilevel"/>
    <w:tmpl w:val="50F0923E"/>
    <w:lvl w:ilvl="0" w:tplc="EB269372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FA4822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84C38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A612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4A15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A2FB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B2A6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D6FC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146A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F5CBDFED"/>
    <w:multiLevelType w:val="hybridMultilevel"/>
    <w:tmpl w:val="50F0923E"/>
    <w:lvl w:ilvl="0" w:tplc="670233F6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F2F8B2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A4BD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4E29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BE65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342C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42A4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8897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D4035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362C45"/>
    <w:multiLevelType w:val="hybridMultilevel"/>
    <w:tmpl w:val="1D8E1FCE"/>
    <w:lvl w:ilvl="0" w:tplc="1674AFD8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5D2CFC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A6E95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3E62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4002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BE9A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20BC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986E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124BA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EB2CF9"/>
    <w:multiLevelType w:val="hybridMultilevel"/>
    <w:tmpl w:val="1D8E1FCE"/>
    <w:lvl w:ilvl="0" w:tplc="AB4282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45289D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59AD5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E430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1010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390CA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03C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D6E6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2140B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60"/>
    <w:rsid w:val="000176EE"/>
    <w:rsid w:val="000407BB"/>
    <w:rsid w:val="0008058A"/>
    <w:rsid w:val="00082403"/>
    <w:rsid w:val="00093ABC"/>
    <w:rsid w:val="00153BD0"/>
    <w:rsid w:val="0017446F"/>
    <w:rsid w:val="00217880"/>
    <w:rsid w:val="00247061"/>
    <w:rsid w:val="0026686B"/>
    <w:rsid w:val="00275984"/>
    <w:rsid w:val="002F258D"/>
    <w:rsid w:val="002F71BB"/>
    <w:rsid w:val="00374412"/>
    <w:rsid w:val="003A7160"/>
    <w:rsid w:val="003B6D32"/>
    <w:rsid w:val="00423C3F"/>
    <w:rsid w:val="004249A3"/>
    <w:rsid w:val="00432ABF"/>
    <w:rsid w:val="00434042"/>
    <w:rsid w:val="004425A7"/>
    <w:rsid w:val="0044605E"/>
    <w:rsid w:val="0047126E"/>
    <w:rsid w:val="00483ECA"/>
    <w:rsid w:val="0049501A"/>
    <w:rsid w:val="004C7E1D"/>
    <w:rsid w:val="004F44C2"/>
    <w:rsid w:val="00527BD4"/>
    <w:rsid w:val="00596D5A"/>
    <w:rsid w:val="005F2FA9"/>
    <w:rsid w:val="00675E30"/>
    <w:rsid w:val="006C2093"/>
    <w:rsid w:val="006D2844"/>
    <w:rsid w:val="006F273B"/>
    <w:rsid w:val="00704845"/>
    <w:rsid w:val="00801B87"/>
    <w:rsid w:val="008138A9"/>
    <w:rsid w:val="008211EF"/>
    <w:rsid w:val="00831386"/>
    <w:rsid w:val="00892BA5"/>
    <w:rsid w:val="008C356D"/>
    <w:rsid w:val="008D5D67"/>
    <w:rsid w:val="008E023C"/>
    <w:rsid w:val="008E3932"/>
    <w:rsid w:val="008F6AD7"/>
    <w:rsid w:val="009262BA"/>
    <w:rsid w:val="00963440"/>
    <w:rsid w:val="009C0920"/>
    <w:rsid w:val="009E3B07"/>
    <w:rsid w:val="009F566C"/>
    <w:rsid w:val="00A604D3"/>
    <w:rsid w:val="00B264F5"/>
    <w:rsid w:val="00BC3B53"/>
    <w:rsid w:val="00BC4AE3"/>
    <w:rsid w:val="00BE1A67"/>
    <w:rsid w:val="00BF4427"/>
    <w:rsid w:val="00C64E34"/>
    <w:rsid w:val="00C71039"/>
    <w:rsid w:val="00D037A9"/>
    <w:rsid w:val="00D17084"/>
    <w:rsid w:val="00D4707D"/>
    <w:rsid w:val="00D86CC6"/>
    <w:rsid w:val="00D9561B"/>
    <w:rsid w:val="00DD7316"/>
    <w:rsid w:val="00E35CF4"/>
    <w:rsid w:val="00E972A2"/>
    <w:rsid w:val="00FF7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111</ap:Words>
  <ap:Characters>615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725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2020-06-16T10:15:00.0000000Z</dcterms:created>
  <dcterms:modified xsi:type="dcterms:W3CDTF">2020-06-16T10:15:00.0000000Z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o219jan</vt:lpwstr>
  </property>
  <property fmtid="{D5CDD505-2E9C-101B-9397-08002B2CF9AE}" pid="3" name="cs_objectid">
    <vt:lpwstr> &lt;referentiekenmerk&gt;</vt:lpwstr>
  </property>
  <property fmtid="{D5CDD505-2E9C-101B-9397-08002B2CF9AE}" pid="4" name="ocw_betreft">
    <vt:lpwstr/>
  </property>
  <property fmtid="{D5CDD505-2E9C-101B-9397-08002B2CF9AE}" pid="5" name="ocw_directie">
    <vt:lpwstr>WJZ</vt:lpwstr>
  </property>
  <property fmtid="{D5CDD505-2E9C-101B-9397-08002B2CF9AE}" pid="6" name="sjabloon.edocs.documenttype">
    <vt:lpwstr>BRIEF</vt:lpwstr>
  </property>
  <property fmtid="{D5CDD505-2E9C-101B-9397-08002B2CF9AE}" pid="7" name="sjabloon.edocs.richting">
    <vt:lpwstr>UITGAAND</vt:lpwstr>
  </property>
  <property fmtid="{D5CDD505-2E9C-101B-9397-08002B2CF9AE}" pid="8" name="ContentTypeId">
    <vt:lpwstr>0x010100EDA5065840FBF646A2214C9C0B95A613</vt:lpwstr>
  </property>
</Properties>
</file>