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106" w:rsidRDefault="007C40F8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editId="461BE802" wp14:anchorId="1986093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40F8" w:rsidRDefault="007C40F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7C40F8" w:rsidRDefault="007C40F8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F75106">
        <w:tc>
          <w:tcPr>
            <w:tcW w:w="0" w:type="auto"/>
          </w:tcPr>
          <w:p w:rsidR="007C40F8" w:rsidRDefault="007C40F8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37A05F95" wp14:editId="1E7F9C37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  <w:p w:rsidR="00F75106" w:rsidRDefault="008A7B34">
            <w:r>
              <w:fldChar w:fldCharType="begin"/>
            </w:r>
            <w:r w:rsidR="00F75106">
              <w:instrText xml:space="preserve"> DOCPROPERTY woordmerk </w:instrText>
            </w:r>
            <w:r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7C40F8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6C67D1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7C40F8">
              <w:t xml:space="preserve">Aan de Voorzitter van de Tweede Kamer </w:t>
            </w:r>
          </w:p>
          <w:p w:rsidR="007C40F8" w:rsidRDefault="007C40F8">
            <w:pPr>
              <w:pStyle w:val="adres"/>
            </w:pPr>
            <w:r>
              <w:t>der Staten-Generaal</w:t>
            </w:r>
          </w:p>
          <w:p w:rsidR="007C40F8" w:rsidRDefault="007C40F8">
            <w:pPr>
              <w:pStyle w:val="adres"/>
            </w:pPr>
            <w:r>
              <w:t>Postbus 20018 </w:t>
            </w:r>
          </w:p>
          <w:p w:rsidR="00F75106" w:rsidRDefault="007C40F8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7C40F8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3054FF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 w:rsidR="000129A4">
              <w:instrText xml:space="preserve"> DOCPROPERTY datum </w:instrText>
            </w:r>
            <w:r>
              <w:fldChar w:fldCharType="separate"/>
            </w:r>
            <w:r w:rsidR="00C57CFC">
              <w:t>9</w:t>
            </w:r>
            <w:r w:rsidR="003054FF">
              <w:t xml:space="preserve"> </w:t>
            </w:r>
            <w:r w:rsidR="007C40F8">
              <w:t>april 2020</w:t>
            </w:r>
            <w:r>
              <w:fldChar w:fldCharType="end"/>
            </w:r>
          </w:p>
        </w:tc>
      </w:tr>
      <w:tr w:rsidR="00F75106" w:rsidTr="007C40F8">
        <w:trPr>
          <w:trHeight w:val="1180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_onderwerp </w:instrText>
            </w:r>
            <w:r>
              <w:rPr>
                <w:noProof/>
              </w:rPr>
              <w:fldChar w:fldCharType="separate"/>
            </w:r>
            <w:r w:rsidR="007C40F8">
              <w:rPr>
                <w:noProof/>
              </w:rPr>
              <w:t>Onderwerp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3054FF" w:rsidRDefault="008A7B34">
            <w:pPr>
              <w:pStyle w:val="datumonderwerp"/>
            </w:pPr>
            <w:r>
              <w:fldChar w:fldCharType="begin"/>
            </w:r>
            <w:r w:rsidR="000129A4">
              <w:instrText xml:space="preserve"> DOCPROPERTY onderwerp </w:instrText>
            </w:r>
            <w:r>
              <w:fldChar w:fldCharType="separate"/>
            </w:r>
            <w:r w:rsidR="007C40F8">
              <w:t xml:space="preserve">Nota naar aanleiding van het verslag Wijziging van Boek 2 van het Burgerlijk Wetboek in verband met het inroepen van een bedenktijd door het bestuur van een beursvennootschap </w:t>
            </w:r>
            <w:r>
              <w:fldChar w:fldCharType="end"/>
            </w:r>
            <w:r w:rsidR="00C57CFC">
              <w:t xml:space="preserve">(35 367) </w:t>
            </w:r>
          </w:p>
          <w:p w:rsidR="00C57CFC" w:rsidP="003054FF" w:rsidRDefault="00C57CFC">
            <w:pPr>
              <w:pStyle w:val="datumonderwerp"/>
            </w:pP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7C40F8" w:rsidP="007C40F8" w:rsidRDefault="007C40F8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7C40F8" w:rsidP="007C40F8" w:rsidRDefault="007C40F8">
            <w:pPr>
              <w:pStyle w:val="afzendgegevens"/>
            </w:pPr>
            <w:r>
              <w:t>Sector Privaatrecht</w:t>
            </w:r>
          </w:p>
          <w:p w:rsidR="007C40F8" w:rsidP="007C40F8" w:rsidRDefault="007C40F8">
            <w:pPr>
              <w:pStyle w:val="witregel1"/>
            </w:pPr>
            <w:r>
              <w:t> </w:t>
            </w:r>
          </w:p>
          <w:p w:rsidR="007C40F8" w:rsidP="007C40F8" w:rsidRDefault="007C40F8">
            <w:pPr>
              <w:pStyle w:val="afzendgegevens"/>
            </w:pPr>
            <w:r>
              <w:t>Turfmarkt 147</w:t>
            </w:r>
          </w:p>
          <w:p w:rsidR="007C40F8" w:rsidP="007C40F8" w:rsidRDefault="007C40F8">
            <w:pPr>
              <w:pStyle w:val="afzendgegevens"/>
            </w:pPr>
            <w:r>
              <w:t>2511 DP  Den Haag</w:t>
            </w:r>
          </w:p>
          <w:p w:rsidR="007C40F8" w:rsidP="007C40F8" w:rsidRDefault="007C40F8">
            <w:pPr>
              <w:pStyle w:val="afzendgegevens"/>
            </w:pPr>
            <w:r>
              <w:t>Postbus 20301</w:t>
            </w:r>
          </w:p>
          <w:p w:rsidR="007C40F8" w:rsidP="007C40F8" w:rsidRDefault="007C40F8">
            <w:pPr>
              <w:pStyle w:val="afzendgegevens"/>
            </w:pPr>
            <w:r>
              <w:t>2500 EH  Den Haag</w:t>
            </w:r>
          </w:p>
          <w:p w:rsidR="007C40F8" w:rsidP="007C40F8" w:rsidRDefault="007C40F8">
            <w:pPr>
              <w:pStyle w:val="afzendgegevens"/>
            </w:pPr>
            <w:r>
              <w:t>www.rijksoverheid.nl/jenv</w:t>
            </w:r>
          </w:p>
          <w:p w:rsidR="007C40F8" w:rsidP="007C40F8" w:rsidRDefault="007C40F8">
            <w:pPr>
              <w:pStyle w:val="witregel1"/>
            </w:pPr>
            <w:r>
              <w:t> </w:t>
            </w:r>
          </w:p>
          <w:p w:rsidR="007C40F8" w:rsidP="007C40F8" w:rsidRDefault="007C40F8">
            <w:pPr>
              <w:pStyle w:val="witregel2"/>
            </w:pPr>
            <w:r>
              <w:t> </w:t>
            </w:r>
          </w:p>
          <w:p w:rsidR="007C40F8" w:rsidP="007C40F8" w:rsidRDefault="007C40F8">
            <w:pPr>
              <w:pStyle w:val="referentiekopjes"/>
            </w:pPr>
            <w:r>
              <w:t>Ons kenmerk</w:t>
            </w:r>
          </w:p>
          <w:p w:rsidR="007C40F8" w:rsidP="007C40F8" w:rsidRDefault="007C40F8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2881355</w:t>
            </w:r>
            <w:r>
              <w:fldChar w:fldCharType="end"/>
            </w:r>
          </w:p>
          <w:p w:rsidR="007C40F8" w:rsidP="007C40F8" w:rsidRDefault="007C40F8">
            <w:pPr>
              <w:pStyle w:val="witregel1"/>
            </w:pPr>
            <w:r>
              <w:t> </w:t>
            </w:r>
          </w:p>
          <w:p w:rsidR="007C40F8" w:rsidP="007C40F8" w:rsidRDefault="007C40F8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7C40F8" w:rsidP="007C40F8" w:rsidRDefault="007C40F8">
            <w:pPr>
              <w:pStyle w:val="referentiegegevens"/>
            </w:pPr>
          </w:p>
          <w:bookmarkEnd w:id="4"/>
          <w:p w:rsidRPr="007C40F8" w:rsidR="007C40F8" w:rsidP="007C40F8" w:rsidRDefault="007C40F8">
            <w:pPr>
              <w:pStyle w:val="referentiegegevens"/>
            </w:pPr>
          </w:p>
          <w:p w:rsidR="00F75106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C22108">
        <w:tc>
          <w:tcPr>
            <w:tcW w:w="7716" w:type="dxa"/>
          </w:tcPr>
          <w:p w:rsidRPr="00C22108" w:rsidR="00C22108" w:rsidP="002353E3" w:rsidRDefault="00C22108">
            <w:pPr>
              <w:pStyle w:val="broodtekst"/>
            </w:pPr>
          </w:p>
        </w:tc>
      </w:tr>
    </w:tbl>
    <w:p w:rsidR="00F75106" w:rsidP="007C40F8" w:rsidRDefault="007C40F8">
      <w:pPr>
        <w:pStyle w:val="broodtekst"/>
      </w:pPr>
      <w:bookmarkStart w:name="cursor" w:id="7"/>
      <w:bookmarkStart w:name="G16655479d7be4ea691921cbb38cc8dea" w:id="8"/>
      <w:bookmarkEnd w:id="7"/>
      <w:r>
        <w:t>Hierbij bied ik u, mede namens de Minister van Economische Zaken en Klimaat en de Minister van Financiën de nota naar aanleiding van het verslag inzake het bovenvermelde voorstel aan.</w:t>
      </w:r>
      <w:bookmarkEnd w:id="8"/>
    </w:p>
    <w:p w:rsidR="007C40F8" w:rsidRDefault="007C40F8">
      <w:pPr>
        <w:pStyle w:val="broodtekst"/>
      </w:pPr>
      <w:bookmarkStart w:name="G7335d5b84fc8490d897fa223726acaa5" w:id="9"/>
    </w:p>
    <w:p w:rsidR="007C40F8" w:rsidRDefault="007C40F8">
      <w:pPr>
        <w:pStyle w:val="broodtekst"/>
      </w:pPr>
      <w:r>
        <w:t>De Minister voor Rechtsbescherming,</w:t>
      </w:r>
    </w:p>
    <w:p w:rsidR="007C40F8" w:rsidRDefault="007C40F8">
      <w:pPr>
        <w:pStyle w:val="broodtekst"/>
      </w:pPr>
    </w:p>
    <w:p w:rsidR="007C40F8" w:rsidRDefault="007C40F8">
      <w:pPr>
        <w:pStyle w:val="broodtekst"/>
      </w:pPr>
    </w:p>
    <w:p w:rsidR="007C40F8" w:rsidRDefault="007C40F8">
      <w:pPr>
        <w:pStyle w:val="broodtekst"/>
      </w:pPr>
    </w:p>
    <w:p w:rsidR="007C40F8" w:rsidRDefault="007C40F8">
      <w:pPr>
        <w:pStyle w:val="broodtekst"/>
      </w:pPr>
    </w:p>
    <w:p w:rsidR="007C40F8" w:rsidRDefault="007C40F8">
      <w:pPr>
        <w:pStyle w:val="broodtekst"/>
      </w:pPr>
      <w:r>
        <w:t>Sander Dekker</w:t>
      </w:r>
      <w:bookmarkEnd w:id="9"/>
    </w:p>
    <w:p w:rsidR="00F75106" w:rsidP="00690E82" w:rsidRDefault="00F75106">
      <w:pPr>
        <w:pStyle w:val="broodtekst"/>
      </w:pPr>
      <w:bookmarkStart w:name="ondertekening" w:id="10"/>
      <w:bookmarkEnd w:id="10"/>
    </w:p>
    <w:sectPr w:rsidR="00F75106" w:rsidSect="00B46C81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0F8" w:rsidRDefault="007C40F8">
      <w:r>
        <w:separator/>
      </w:r>
    </w:p>
    <w:p w:rsidR="007C40F8" w:rsidRDefault="007C40F8"/>
    <w:p w:rsidR="007C40F8" w:rsidRDefault="007C40F8"/>
    <w:p w:rsidR="007C40F8" w:rsidRDefault="007C40F8"/>
  </w:endnote>
  <w:endnote w:type="continuationSeparator" w:id="0">
    <w:p w:rsidR="007C40F8" w:rsidRDefault="007C40F8">
      <w:r>
        <w:continuationSeparator/>
      </w:r>
    </w:p>
    <w:p w:rsidR="007C40F8" w:rsidRDefault="007C40F8"/>
    <w:p w:rsidR="007C40F8" w:rsidRDefault="007C40F8"/>
    <w:p w:rsidR="007C40F8" w:rsidRDefault="007C40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A7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7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89073C">
    <w:pPr>
      <w:pStyle w:val="Footer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CC65C3">
            <w:fldChar w:fldCharType="begin"/>
          </w:r>
          <w:r w:rsidR="00CC65C3">
            <w:instrText xml:space="preserve"> NUMPAGES   \* MERGEFORMAT </w:instrText>
          </w:r>
          <w:r w:rsidR="00CC65C3">
            <w:fldChar w:fldCharType="separate"/>
          </w:r>
          <w:r w:rsidR="007C40F8">
            <w:t>1</w:t>
          </w:r>
          <w:r w:rsidR="00CC65C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7C40F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7C40F8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7C40F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CC65C3">
            <w:fldChar w:fldCharType="begin"/>
          </w:r>
          <w:r w:rsidR="00CC65C3">
            <w:instrText xml:space="preserve"> SECTIONPAGES   \* MERGEFORMAT </w:instrText>
          </w:r>
          <w:r w:rsidR="00CC65C3">
            <w:fldChar w:fldCharType="separate"/>
          </w:r>
          <w:r w:rsidR="007C40F8">
            <w:t>1</w:t>
          </w:r>
          <w:r w:rsidR="00CC65C3">
            <w:fldChar w:fldCharType="end"/>
          </w:r>
        </w:p>
      </w:tc>
    </w:tr>
    <w:bookmarkEnd w:id="5"/>
  </w:tbl>
  <w:p w:rsidR="0089073C" w:rsidRDefault="0089073C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0F4436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9073C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7C40F8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 w:rsidR="0089073C"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7C40F8">
            <w:rPr>
              <w:rStyle w:val="PageNumber"/>
            </w:rPr>
            <w:t>1</w:t>
          </w:r>
          <w:r>
            <w:rPr>
              <w:rStyle w:val="PageNumb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7C40F8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CC65C3">
            <w:fldChar w:fldCharType="begin"/>
          </w:r>
          <w:r w:rsidR="00CC65C3">
            <w:instrText xml:space="preserve"> SECTIONPAGES   \* MERGEFORMAT </w:instrText>
          </w:r>
          <w:r w:rsidR="00CC65C3">
            <w:fldChar w:fldCharType="separate"/>
          </w:r>
          <w:r w:rsidR="007C40F8">
            <w:t>1</w:t>
          </w:r>
          <w:r w:rsidR="00CC65C3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0F8" w:rsidRDefault="007C40F8">
      <w:r>
        <w:separator/>
      </w:r>
    </w:p>
  </w:footnote>
  <w:footnote w:type="continuationSeparator" w:id="0">
    <w:p w:rsidR="007C40F8" w:rsidRDefault="007C4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</w:pPr>
  </w:p>
  <w:p w:rsidR="0089073C" w:rsidRDefault="0089073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7C40F8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70CEC3E" wp14:editId="15CFB50F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7C40F8" w:rsidRDefault="008A7B34">
                                <w:pPr>
                                  <w:pStyle w:val="referentiegegevparagraaf"/>
                                  <w:rPr>
                                    <w:b/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40F8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7C40F8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7C40F8">
                                  <w:t>Sector Privaatrecht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7C40F8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Default="008A7B34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40F8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7C40F8">
                                  <w:t>3 april 2020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7C40F8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7C40F8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7C40F8">
                                  <w:t xml:space="preserve"> 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7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7C40F8" w:rsidRDefault="008A7B34">
                          <w:pPr>
                            <w:pStyle w:val="referentiegegevparagraaf"/>
                            <w:rPr>
                              <w:b/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40F8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7C40F8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7C40F8">
                            <w:t>Sector Privaatrecht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7C40F8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Default="008A7B34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40F8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7C40F8">
                            <w:t>3 april 2020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7C40F8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7C40F8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7C40F8"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5C61AC35" wp14:editId="2A184A17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8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Header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>
    <w:pPr>
      <w:pStyle w:val="Header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00DF3039" wp14:editId="0D49A259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C40F8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CE5E72E" wp14:editId="7AE2B38D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id="Rectangle 47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IMjFfQIAAPsEAAAOAAAAZHJzL2Uyb0RvYy54bWysVF1v0zAUfUfiP1h+7/KBuzbR0mlrCUIa MDH4Aa7tNBaOHWy36Yb471w77WiBB4TIg+NrXx+fe++5vrredwrthHXS6ApnFylGQjPDpd5U+POn ejLHyHmqOVVGiwo/CoevFy9fXA19KXLTGsWFRQCiXTn0FW6978skcawVHXUXphcaNhtjO+rBtJuE WzoAeqeSPE0vk8FY3lvDhHOwuho38SLiN41g/kPTOOGRqjBw83G0cVyHMVlc0XJjad9KdqBB/4FF R6WGS5+hVtRTtLXyN6hOMmucafwFM11imkYyEWOAaLL0l2geWtqLGAskx/XPaXL/D5a9391bJHmF c4w07aBEHyFpVG+UQGQW8jP0rgS3h/7ehghdf2fYF4e0WbbgJm6sNUMrKAdWWfBPzg4Ew8FRtB7e GQ7wdOtNTNW+sV0AhCSgfazI43NFxN4jBouvSF6kUDcGW/lsRoppvIGWx8O9df6NMB0Kkwpb4B7B 6e7O+UCGlkeXSN4oyWupVDTsZr1UFu0oiKOO3wHdnbopHZy1CcdGxHEFOMIdYS+wjcX+VmQ5SW/z YlJfzmcTUpPppJil80maFbfFZUoKsqq/B4IZKVvJudB3Uouj8DLyd4U9tMAomSg9NFS4mObTGPsZ e3ceZJrW9Z+C7KSHPlSyq/A8DV9womWo62vN49xTqcZ5ck4/ZhlycPzHrEQVhMKPAlob/ggisAaK BPWEFwMmrbFPGA3QfRV2X7fUCozUWw1CKjJCQrtGg0xnORj2dGd9ukM1A6gKe4zG6dKPLb7trdy0 cFMWE6PNDYivkVEYQZgjq4NkocNiBIfXILTwqR29fr5Zix8AAAD//wMAUEsDBBQABgAIAAAAIQCV 1Q583wAAAAsBAAAPAAAAZHJzL2Rvd25yZXYueG1sTI/NTsMwEITvSLyDtUjcqJ2oiSDEqQoSokhI FYVDj9vYJBH+CbbbhLdne4LbzO5o9tt6NVvDTjrEwTsJ2UIA0671anCdhI/3p5tbYDGhU2i80xJ+ dIRVc3lRY6X85N70aZc6RiUuViihT2msOI9try3GhR+1o92nDxYT2dBxFXCicmt4LkTJLQ6OLvQ4 6sdet1+7o5Xw/LItzEO2DpvXEgWf9uUeN99SXl/N63tgSc/pLwxnfEKHhpgO/uhUZIb8UhB6kpDn GYlz4m5J4kCTsiiANzX//0PzCwAA//8DAFBLAQItABQABgAIAAAAIQC2gziS/gAAAOEBAAATAAAA AAAAAAAAAAAAAAAAAABbQ29udGVudF9UeXBlc10ueG1sUEsBAi0AFAAGAAgAAAAhADj9If/WAAAA lAEAAAsAAAAAAAAAAAAAAAAALwEAAF9yZWxzLy5yZWxzUEsBAi0AFAAGAAgAAAAhAI4gyMV9AgAA +wQAAA4AAAAAAAAAAAAAAAAALgIAAGRycy9lMm9Eb2MueG1sUEsBAi0AFAAGAAgAAAAhAJXVDnzf AAAACwEAAA8AAAAAAAAAAAAAAAAA1wQAAGRycy9kb3ducmV2LnhtbFBLBQYAAAAABAAEAPMAAADj BQAAAAA= " o:spid="_x0000_s1026" strokecolor="fuchsia" stroked="f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w14:anchorId="5FE795E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0F4436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8907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A4120A4"/>
    <w:multiLevelType w:val="hybridMultilevel"/>
    <w:tmpl w:val="1D8E1FCE"/>
    <w:lvl w:ilvl="0" w:tplc="1EDC355A">
      <w:start w:val="1"/>
      <w:numFmt w:val="bullet"/>
      <w:pStyle w:val="List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>
    <w:nsid w:val="1E555FEF"/>
    <w:multiLevelType w:val="hybridMultilevel"/>
    <w:tmpl w:val="50F0923E"/>
    <w:lvl w:ilvl="0" w:tplc="A2CC0C32">
      <w:start w:val="1"/>
      <w:numFmt w:val="bullet"/>
      <w:pStyle w:val="ListBullet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>
    <w:nsid w:val="24546987"/>
    <w:multiLevelType w:val="multilevel"/>
    <w:tmpl w:val="0486E16A"/>
    <w:numStyleLink w:val="list-bolletjes"/>
  </w:abstractNum>
  <w:abstractNum w:abstractNumId="21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2">
    <w:nsid w:val="3CFA7AB2"/>
    <w:multiLevelType w:val="multilevel"/>
    <w:tmpl w:val="565CA006"/>
    <w:numStyleLink w:val="list-streepjes"/>
  </w:abstractNum>
  <w:abstractNum w:abstractNumId="23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6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7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9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1">
    <w:nsid w:val="65A77F19"/>
    <w:multiLevelType w:val="multilevel"/>
    <w:tmpl w:val="2AECF202"/>
    <w:numStyleLink w:val="list-vinkaan"/>
  </w:abstractNum>
  <w:abstractNum w:abstractNumId="32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3">
    <w:nsid w:val="7338741E"/>
    <w:multiLevelType w:val="multilevel"/>
    <w:tmpl w:val="C340002C"/>
    <w:numStyleLink w:val="list-vinkuit"/>
  </w:abstractNum>
  <w:abstractNum w:abstractNumId="34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7"/>
  </w:num>
  <w:num w:numId="14">
    <w:abstractNumId w:val="18"/>
  </w:num>
  <w:num w:numId="15">
    <w:abstractNumId w:val="21"/>
  </w:num>
  <w:num w:numId="16">
    <w:abstractNumId w:val="29"/>
  </w:num>
  <w:num w:numId="17">
    <w:abstractNumId w:val="24"/>
  </w:num>
  <w:num w:numId="18">
    <w:abstractNumId w:val="28"/>
  </w:num>
  <w:num w:numId="19">
    <w:abstractNumId w:val="23"/>
  </w:num>
  <w:num w:numId="20">
    <w:abstractNumId w:val="11"/>
  </w:num>
  <w:num w:numId="21">
    <w:abstractNumId w:val="30"/>
  </w:num>
  <w:num w:numId="22">
    <w:abstractNumId w:val="14"/>
  </w:num>
  <w:num w:numId="23">
    <w:abstractNumId w:val="9"/>
  </w:num>
  <w:num w:numId="24">
    <w:abstractNumId w:val="34"/>
  </w:num>
  <w:num w:numId="25">
    <w:abstractNumId w:val="21"/>
  </w:num>
  <w:num w:numId="26">
    <w:abstractNumId w:val="29"/>
  </w:num>
  <w:num w:numId="27">
    <w:abstractNumId w:val="34"/>
  </w:num>
  <w:num w:numId="28">
    <w:abstractNumId w:val="28"/>
  </w:num>
  <w:num w:numId="29">
    <w:abstractNumId w:val="30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6"/>
  </w:num>
  <w:num w:numId="35">
    <w:abstractNumId w:val="32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5"/>
  </w:num>
  <w:num w:numId="41">
    <w:abstractNumId w:val="20"/>
  </w:num>
  <w:num w:numId="42">
    <w:abstractNumId w:val="32"/>
  </w:num>
  <w:num w:numId="43">
    <w:abstractNumId w:val="16"/>
  </w:num>
  <w:num w:numId="44">
    <w:abstractNumId w:val="22"/>
  </w:num>
  <w:num w:numId="45">
    <w:abstractNumId w:val="3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15361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 20018 _x000d_2500 EA  DEN HAAG"/>
    <w:docVar w:name="Carma DocSys~CanReopen" w:val="1"/>
    <w:docVar w:name="Carma DocSys~XML" w:val="&lt;?xml version=&quot;1.0&quot; encoding=&quot;UTF-8&quot;?&gt;&lt;data country-code=&quot;31&quot; customer=&quot;minjus&quot; engine-version=&quot;3.16.0&quot; model=&quot;$/brief-2010.xml&quot; profile=&quot;minjus&quot; src=&quot;DWJZ/Wet/11 Behandeling TK/11 Brief TK nota nav verslag mede namens.xml&quot; target=&quot;Microsoft Word&quot; target-build=&quot;16.0.4966&quot; target-version=&quot;16.0&quot;&gt;&lt;brief id=&quot;29b0afd8178e4fe18d5d97a1e513ddad&quot; lcid=&quot;1043&quot; template=&quot;$/brief-2010.dotm&quot; version=&quot;1.0&quot;&gt;&lt;adres formatted-value=&quot;Aan de Voorzitter van de Tweede Kamer der Staten-Generaal\nPostbus 20018&amp;#160;\n2500 EA&amp;#160;&amp;#160;DEN HAAG&quot;&gt;&lt;address city=&quot;DEN HAAG&quot; country-code=&quot;31&quot; country-id=&quot;NLD&quot; housenr=&quot;&quot; omitted-country=&quot;Nederland&quot; street=&quot;Postbus 20018&quot; zipcode=&quot;2500 EA&quot;&gt;&lt;to&gt;Aan de Voorzitter van de Tweede Kamer der Staten-Generaal&lt;/to&gt;&lt;/address&gt;&lt;/adres&gt;&lt;chklogo value=&quot;0&quot;/&gt;&lt;documenttitel formatted-value=&quot;Brief - Nota naar aanleiding van het verslag wetsvoorstel bedenktijd bij beursvennootschappen&quot;/&gt;&lt;chkcontact value=&quot;1&quot;/&gt;&lt;radtelefoon value=&quot;1&quot;/&gt;&lt;chkfunctie1 value=&quot;1&quot;/&gt;&lt;chkfunctie2 value=&quot;1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aanhef formatted-value=&quot;Geachte&amp;#160;heer/mevrouw&quot; output-value=&quot;Geachte&amp;#160;heer/mevrouw,&quot; value=&quot;1&quot;/&gt;&lt;groetregel formatted-value=&quot;Hoogachtend&quot; output-value=&quot;Hoogachtend,&quot; value=&quot;2&quot;/&gt;&lt;rubriek formatted-value=&quot;&amp;#160;&quot; value=&quot;1&quot;/&gt;&lt;merking formatted-value=&quot;&amp;#160;&quot; value=&quot;1&quot;/&gt;&lt;lst_aantbijlagen formatted-value=&quot;Geen&quot; value=&quot;Geen&quot;/&gt;&lt;documenttype formatted-value=&quot;Uitgaand&quot; value=&quot;Uitgaand&quot;/&gt;&lt;docstatus formatted-value=&quot;Informeel concept&quot; value=&quot;Informeel concept&quot;/&gt;&lt;ds:content-includes profile=&quot;minjus&quot; xmlns:ds=&quot;http://namespaces.docsys.nl/content&quot;&gt;&lt;ds:content at=&quot;cursor&quot; bookmark=&quot;G16655479d7be4ea691921cbb38cc8dea&quot; id=&quot;G15016649BF0C4874BCDF1CDE3AEA4817&quot; reference=&quot;cursor&quot; src=&quot;$/Bestuursdepartement/DWJZ/Wet/11 Behandeling TK/11 brief TK nota nav verslag mede namens.xml&quot;&gt;&lt;ds:template&gt;&lt;medenamens&gt;, mede namens de Minister van&lt;/medenamens&gt;&lt;departementen&gt;Financiën&lt;/departementen&gt;&lt;keuzelijst1/&gt;&lt;/ds:template&gt;&lt;ds:body&gt;&lt;p&gt;Hierbij bied ik u, mede namens de Minister van Financiën de nota naar aanleiding van het (nader) verslag inzake het bovenvermelde voorstel (alsmede een nota van wijziging) aan.&lt;/p&gt;&lt;/ds:body&gt;&lt;/ds:content&gt;&lt;ds:content at=&quot;cursor&quot; bookmark=&quot;G7335d5b84fc8490d897fa223726acaa5&quot; id=&quot;GA9BE520CDBE54FACB64BC1881DADCE8B&quot; reference=&quot;cursor&quot; src=&quot;$/Bestuursdepartement/DWJZ/Geintegreerde tekstblokken/Ondertekening minister of staats.xml&quot;&gt;&lt;ds:template&gt;&lt;ministerStaats/&gt;&lt;naamMinisterStaats&gt;Sander Dekker&lt;/naamMinisterStaats&gt;&lt;Bewindspersoon&gt;De Minister voor Rechtsbescherming,&lt;/Bewindspersoon&gt;&lt;/ds:template&gt;&lt;ds:body&gt;&lt;p/&gt;&lt;p&gt;De Minister voor Rechtsbescherming,&lt;/p&gt;&lt;p/&gt;&lt;p/&gt;&lt;p/&gt;&lt;p/&gt;&lt;p&gt;Sander Dekker&lt;/p&gt;&lt;/ds:body&gt;&lt;/ds:content&gt;&lt;/ds:content-includes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docsys=&quot;http://www.b-ware.nl&quot; xmlns:msxsl=&quot;urn:schemas-microsoft-com:xslt&quot;&gt;&lt;p style=&quot;afzendgegevens-bold&quot;&gt;Directie Wetgeving en Juridische Zaken&lt;/p&gt;&lt;p style=&quot;afzendgegevens&quot;&gt;Sector Privaat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jenv&lt;/p&gt;&lt;p style=&quot;witregel1&quot;&gt; &lt;/p&gt;&lt;p style=&quot;afzendkopje&quot;&gt;Contactpersoon&lt;/p&gt;&lt;p style=&quot;afzendgegevens&quot;&gt;mr. W. van den Aardweg&lt;/p&gt;&lt;p style=&quot;afzendgegevens-italic&quot;&gt;Raadadviseur&lt;/p&gt;&lt;p style=&quot;witregel1&quot;&gt; &lt;/p&gt;&lt;p style=&quot;afzendgegevens&quot;&gt;T  070 370 79 11&lt;/p&gt;&lt;p style=&quot;afzendgegevens&quot;&gt;F  070 370 75 16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docsys=&quot;http://www.b-ware.nl&quot; xmlns:msxsl=&quot;urn:schemas-microsoft-com:xslt&quot;&gt;&lt;p&gt;&lt;picture src=&quot;$/woordmerk/RO_J.png&quot;/&gt;&lt;/p&gt;&lt;/body&gt;&lt;/woordmerk_content&gt;&lt;ondertekening_bk/&gt;&lt;ondertekening/&gt;&lt;ondertekening_content&gt;&lt;body xmlns:docsys=&quot;http://www.b-ware.nl&quot; xmlns:msxsl=&quot;urn:schemas-microsoft-com:xslt&quot;&gt;&lt;table bottom-padding=&quot;0pt&quot; class=&quot;tabel&quot; left-padding=&quot;0pt&quot; right-padding=&quot;0pt&quot; top-padding=&quot;0pt&quot; width=&quot;132.892mm&quot;&gt;&lt;col width=&quot;74.224mm&quot;/&gt;&lt;col width=&quot;4mm&quot;/&gt;&lt;col width=&quot;54.668mm&quot;/&gt;&lt;tbody&gt;&lt;tr&gt;&lt;td colspan=&quot;3&quot;&gt;&lt;p style=&quot;groetregel&quot;&gt;Hoogachtend,&lt;/p&gt;&lt;/td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 colspan=&quot;3&quot; style=&quot;broodtekst&quot;/&gt;&lt;/tr&gt;&lt;tr&gt;&lt;td&gt;&lt;p style=&quot;broodtekst&quot;/&gt;&lt;/td&gt;&lt;td style=&quot;broodtekst&quot;/&gt;&lt;td/&gt;&lt;/tr&gt;&lt;/tbody&gt;&lt;/table&gt;&lt;p style=&quot;in-table&quot;/&gt;&lt;/body&gt;&lt;/ondertekening_content&gt;&lt;toevoegen-model formatted-value=&quot;&quot;/&gt;&lt;chkminuut/&gt;&lt;minuut formatted-value=&quot;minuut-2010.xml&quot;/&gt;&lt;ondertekenaar-item formatted-value=&quot;MvJ&quot; value=&quot;2&quot;&gt;&lt;afzender aanhef=&quot;1&quot; country-code=&quot;31&quot; country-id=&quot;NLD&quot; functie=&quot;De Minister van Veiligheid en Justitie&quot; groetregel=&quot;2&quot; name=&quot;MvJ&quot; organisatie=&quot;2&quot; taal=&quot;1043&quot;/&gt;&lt;/ondertekenaar-item&gt;&lt;tweedeondertekenaar-item/&gt;&lt;behandelddoor-item formatted-value=&quot;aardweg&quot; value=&quot;1&quot;&gt;&lt;afzender aanhef=&quot;1&quot; country-code=&quot;31&quot; country-id=&quot;NLD&quot; email=&quot;&quot; gender=&quot;M&quot; groetregel=&quot;1&quot; mobiel=&quot;06 46 81 24 59&quot; naam=&quot;mr. W. van den Aardweg&quot; name=&quot;aardweg&quot; onderdeel=&quot;Sector Privaatrecht&quot; organisatie=&quot;176&quot; taal=&quot;1043&quot; telefoon=&quot;070 370 7050&quot;&gt;&lt;taal functie=&quot;Raadadviseur&quot; id=&quot;1043&quot;/&gt;&lt;taal functie=&quot;Wetgevingsjurist&quot; id=&quot;2057&quot;/&gt;&lt;taal functie=&quot;Wetgevingsjurist&quot; id=&quot;1031&quot;/&gt;&lt;taal functie=&quot;Wetgevingsjurist&quot; id=&quot;1036&quot;/&gt;&lt;taal functie=&quot;Wetgevingsjurist&quot; id=&quot;1034&quot;/&gt;&lt;/afzender&gt;&lt;/behandelddoor-item&gt;&lt;organisatie-item formatted-value=&quot;Directie Wetgeving en Juridische Zaken (DWJZ)&quot; value=&quot;176&quot;&gt;&lt;organisatie facebook=&quot;&quot; id=&quot;176&quot; linkedin=&quot;&quot; twitter=&quot;&quot; youtube=&quot;&quot; zoekveld=&quot;Directie Wetgeving en Juridische Zaken (DWJZ)&quot;&gt;&lt;taal baadres=&quot;Turfmarkt 147&quot; banknaam=&quot;&quot; banknummer=&quot;&quot; baplaats=&quot;La Haya&quot; bapostcode=&quot;2511 DP&quot; bezoekadres=&quot;Bezoekadres\nTurfmarkt 147\n2511 DP La Haya\nTelefoon +31 70 370 79 11\nFax +31 70 370 75 16\nwww.rijksoverheid.nl/jenv&quot; bic=&quot;&quot; email=&quot;&quot; faxnummer=&quot;+31 70 370 75 16&quot; iban=&quot;&quot; id=&quot;1034&quot; infonummer=&quot;&quot; instructies=&quot;En su eventual contestación, por favor, indique la fecha y nuestro número de referencia. Le rogamos en cada carta trate un solo asunto.&quot; kleuren=&quot;alles&quot; koptekst=&quot;\nDirección de Legislación y Asuntos Jurídicos\n&quot; land=&quot;Países Bajos&quot; logo=&quot;RO_J&quot; naamdirectie=&quot;&quot; naamdirectoraatgeneraal=&quot;Dirección de Legislación y Asuntos Jurídicos&quot; naamgebouw=&quot;&quot; omschrijving=&quot;Dirección de Legislación y Asuntos Jurídicos&quot; paadres=&quot;20301&quot; paplaats=&quot;La Haya&quot; papostcode=&quot;2500 EH&quot; payoff=&quot;&quot; postadres=&quot;Postadres:\nPostbus 20301,\n2500 EH La Haya&quot; taal=&quot;1034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+31 70 370 79 11\nFax +31 70 370 75 16\nwww.rijksoverheid.nl/jenv&quot; bic=&quot;&quot; email=&quot;&quot; faxnummer=&quot;+31 70 370 75 16&quot; iban=&quot;&quot; id=&quot;1031&quot; infonummer=&quot;&quot; instructies=&quot;Antwortt bitte Datum und unser Zeichen angeben. Bitte pro Zuschrift nur eine Angelegenheit behandeln.&quot; kleuren=&quot;alles&quot; koptekst=&quot;\nDirektion Gesetzgebung und Rechtsangelegenheiten\n&quot; land=&quot;Niederlande&quot; logo=&quot;RO_J&quot; naamdirectie=&quot;&quot; naamdirectoraatgeneraal=&quot;Direktion Gesetzgebung und Rechtsangelegenheiten&quot; naamgebouw=&quot;&quot; omschrijving=&quot;Direktion Gesetzgebung und Rechtsangelegenheiten&quot; paadres=&quot;20301&quot; paplaats=&quot;Den Haag&quot; papostcode=&quot;2500 EH&quot; payoff=&quot;&quot; postadres=&quot;Postadres:\nPostbus 20301,\n2500 EH Den Haag&quot; taal=&quot;1031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La Haye&quot; bapostcode=&quot;2511 DP&quot; bezoekadres=&quot;Bezoekadres\nTurfmarkt 147\n2511 DP La Haye\nTelefoon +31 70 370 79 11\nFax +31 70 370 75 16\nwww.rijksoverheid.nl/jenv&quot; bic=&quot;&quot; email=&quot;&quot; faxnummer=&quot;+31 70 370 75 16&quot; iban=&quot;&quot; id=&quot;1036&quot; infonummer=&quot;&quot; instructies=&quot;Prière de mentionner dans toute correspondance la date et notre référence. Prière de ne traiter qu'une seule affaire par lettre.&quot; kleuren=&quot;alles&quot; koptekst=&quot;\nDirection de la Législation et des Affaires Juridiques\n&quot; land=&quot;Pays-Bas&quot; logo=&quot;RO_J&quot; naamdirectie=&quot;&quot; naamdirectoraatgeneraal=&quot;Direction de la Législation et des Affaires Juridiques&quot; naamgebouw=&quot;&quot; omschrijving=&quot;Direction de la Législation et des Affaires Juridiques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The Hague&quot; bapostcode=&quot;2511 DP&quot; bezoekadres=&quot;Bezoekadres\nTurfmarkt 147\n2511 DP The Hague\nTelefoon +31 70 370 79 11\nFax +31 70 370 75 16\nwww.rijksoverheid.nl/jenv&quot; bic=&quot;&quot; email=&quot;&quot; faxnummer=&quot;+31 70 370 75 16&quot; iban=&quot;&quot; id=&quot;2057&quot; infonummer=&quot;&quot; instructies=&quot;Please quote date of letter and our ref. when replying. Do not raise more than one subject per letter.&quot; kleuren=&quot;alles&quot; koptekst=&quot;\nLegislation and Legal Affairs Department\n&quot; land=&quot;The Netherlands&quot; logo=&quot;RO_J&quot; naamdirectie=&quot;&quot; naamdirectoraatgeneraal=&quot;Legislation and Legal Affairs Department&quot; naamgebouw=&quot;&quot; omschrijving=&quot;Legislation and Legal Affairs Department&quot; paadres=&quot;20301&quot; paplaats=&quot;The Hague&quot; papostcode=&quot;2500 EH&quot; payoff=&quot;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taal baadres=&quot;Turfmarkt 147&quot; banknaam=&quot;&quot; banknummer=&quot;&quot; baplaats=&quot;Den Haag&quot; bapostcode=&quot;2511 DP&quot; bezoekadres=&quot;Bezoekadres\nTurfmarkt 147\n2511 DP Den Haag\nTelefoon 070 370 79 11\nFax 070 370 75 16\nwww.rijksoverheid.nl/jenv&quot; bic=&quot;&quot; email=&quot;&quot; faxnummer=&quot;070 370 75 16&quot; iban=&quot;&quot; id=&quot;1043&quot; infonummer=&quot;&quot; instructies=&quot;Bij beantwoording de datum en ons kenmerk vermelden. Wilt u slechts één zaak in uw brief behandelen.&quot; kleuren=&quot;alles&quot; koptekst=&quot;\nDirectie Wetgeving en Juridische Zaken\n&quot; land=&quot;Nederland&quot; logo=&quot;RO_J&quot; naamdirectie=&quot;&quot; naamdirectoraatgeneraal=&quot;Directie Wetgeving en Juridische Zaken&quot; naamgebouw=&quot;&quot; omschrijving=&quot;Directie Wetgeving en Juridische Zaken &quot; paadres=&quot;20301&quot; paplaats=&quot;Den Haag&quot; papostcode=&quot;2500 EH&quot; payoff=&quot;Voor een rechtvaardige en veil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Directie Wetgeving en Juridische Zaken (DWJZ)&quot;/&gt;&lt;/organisatie&gt;&lt;/organisatie-item&gt;&lt;zaak/&gt;&lt;kix/&gt;&lt;mailing-aan formatted-value=&quot;&quot;/&gt;&lt;minjuslint formatted-value=&quot;&quot;/&gt;&lt;documentsubtype formatted-value=&quot;Brief&quot;/&gt;&lt;heropend value=&quot;false&quot;/&gt;&lt;vorm value=&quot;Digitaal&quot;/&gt;&lt;ZaakLocatie/&gt;&lt;zaakkenmerk/&gt;&lt;zaaktitel/&gt;&lt;fn_geaddresseerde formatted-value=&quot;Aan de Voorzitter van de Tweede Kamer der Staten-Generaal&quot;/&gt;&lt;fn_adres formatted-value=&quot;Postbus 20018&quot;/&gt;&lt;fn_postcode/&gt;&lt;fn_plaats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DP&quot; value=&quot;2511 DP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5 16&quot; value=&quot;070 370 75 16&quot;&gt;&lt;phonenumber country-code=&quot;31&quot; number=&quot;070 370 75 16&quot;/&gt;&lt;/faxorganisatie&gt;&lt;telorganisatie formatted-value=&quot;070 370 79 11&quot; value=&quot;070 370 79 11&quot;&gt;&lt;phonenumber country-code=&quot;31&quot; number=&quot;070 370 79 11&quot;/&gt;&lt;/telorganisatie&gt;&lt;doorkiesnummer formatted-value=&quot;070 370 70 50&quot; value=&quot;070 370 7050&quot;&gt;&lt;phonenumber country-code=&quot;31&quot; number=&quot;070 370 7050&quot;/&gt;&lt;/doorkiesnummer&gt;&lt;mobiel formatted-value=&quot;06 468 124 59&quot; value=&quot;06 46 81 24 59&quot;&gt;&lt;phonenumber country-code=&quot;31&quot; number=&quot;06 46 81 24 59&quot;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mr. W. van den Aardweg&quot;/&gt;&lt;email formatted-value=&quot;&quot;/&gt;&lt;functie formatted-value=&quot;Raadadviseur&quot;/&gt;&lt;retouradres formatted-value=&quot;&amp;gt; Retouradres&amp;#160;Postbus 20301&amp;#160;2500 EH&amp;#160;&amp;#160;Den Haag&quot;/&gt;&lt;directoraat formatted-value=&quot;Directie Wetgeving en Juridische Zaken&quot; value=&quot;Directie Wetgeving en Juridische Zaken&quot;/&gt;&lt;directoraatvolg formatted-value=&quot;Directie Wetgeving en Juridische Zaken\n&quot;/&gt;&lt;directoraatnaam formatted-value=&quot;&quot; value=&quot;&quot;/&gt;&lt;directoraatnaamvolg formatted-value=&quot;&quot;/&gt;&lt;onderdeel formatted-value=&quot;Sector Privaatrecht&quot; value=&quot;Sector Privaatrecht&quot;/&gt;&lt;digionderdeel formatted-value=&quot;Sector Privaatrecht&quot; value=&quot;Sector Privaatrecht&quot;/&gt;&lt;onderdeelvolg formatted-value=&quot;Sector Privaatrecht&quot;/&gt;&lt;directieregel formatted-value=&quot;&amp;#160;\n&quot;/&gt;&lt;datum formatted-value=&quot;3 april 2020&quot; value=&quot;2020-04-03T16:46:33&quot;/&gt;&lt;onskenmerk format-disabled=&quot;true&quot; formatted-value=&quot;2881355&quot; value=&quot;2881355&quot;/&gt;&lt;uwkenmerk formatted-value=&quot;&quot;/&gt;&lt;onderwerp format-disabled=&quot;true&quot; formatted-value=&quot;Nota naar aanleiding van het verslag wetsvoorstel bedenktijd bij beursvennootschappen&quot; value=&quot;Nota naar aanleiding van het verslag wetsvoorstel bedenktijd bij beursvennootschappen&quot;/&gt;&lt;bijlage formatted-value=&quot;&quot;/&gt;&lt;projectnaam/&gt;&lt;kopieaan/&gt;&lt;namensdeze/&gt;&lt;rubricering formatted-value=&quot;&quot;/&gt;&lt;rubriceringvolg formatted-value=&quot;&quot;/&gt;&lt;digijust formatted-value=&quot;0&quot; value=&quot;0&quot;/&gt;&lt;aanhefdoc formatted-value=&quot;\nGeachte&amp;#160;heer/mevrouw,\n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autofinish value=&quot;0&quot;/&gt;&lt;std_autoprint value=&quot;0&quot;/&gt;&lt;std_showtab value=&quot;0&quot;/&gt;&lt;euslogan-txt/&gt;&lt;lsttaal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&amp;#160;&amp;#160;&quot; value=&quot;T&amp;#160;&amp;#160;&quot;/&gt;&lt;_f formatted-value=&quot;F&amp;#160;&amp;#160;&quot; value=&quot;F&amp;#160;&amp;#160;&quot;/&gt;&lt;_m formatted-value=&quot;M&amp;#160;&amp;#160;&quot; value=&quot;M&amp;#160;&amp;#160;&quot;/&gt;&lt;_i formatted-value=&quot;I&amp;#160;&amp;#160;&quot; value=&quot;I&amp;#160;&amp;#160;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"/>
    <w:docVar w:name="clausule" w:val="Bij beantwoording de datum en ons kenmerk vermelden. Wilt u slechts één zaak in uw brief behandelen."/>
  </w:docVars>
  <w:rsids>
    <w:rsidRoot w:val="007C40F8"/>
    <w:rsid w:val="000129A4"/>
    <w:rsid w:val="000E4FC7"/>
    <w:rsid w:val="000F4436"/>
    <w:rsid w:val="001B5B02"/>
    <w:rsid w:val="003054FF"/>
    <w:rsid w:val="0040796D"/>
    <w:rsid w:val="005B585C"/>
    <w:rsid w:val="005B63EF"/>
    <w:rsid w:val="00652887"/>
    <w:rsid w:val="00666B4A"/>
    <w:rsid w:val="00690E82"/>
    <w:rsid w:val="006C67D1"/>
    <w:rsid w:val="00794445"/>
    <w:rsid w:val="007C40F8"/>
    <w:rsid w:val="0089073C"/>
    <w:rsid w:val="008A7B34"/>
    <w:rsid w:val="009B09F2"/>
    <w:rsid w:val="00B07A5A"/>
    <w:rsid w:val="00B2078A"/>
    <w:rsid w:val="00B46C81"/>
    <w:rsid w:val="00B657AB"/>
    <w:rsid w:val="00C22108"/>
    <w:rsid w:val="00C57CFC"/>
    <w:rsid w:val="00CC3E4D"/>
    <w:rsid w:val="00CC65C3"/>
    <w:rsid w:val="00D2034F"/>
    <w:rsid w:val="00DD1C86"/>
    <w:rsid w:val="00E46F34"/>
    <w:rsid w:val="00F60DEA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0F44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4436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broodtekst"/>
    <w:next w:val="Normal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broodtekst"/>
    <w:next w:val="Normal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broodtekst"/>
    <w:next w:val="Normal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roodtekst">
    <w:name w:val="broodtekst"/>
    <w:basedOn w:val="Normal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Header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Footer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FollowedHyperlink">
    <w:name w:val="FollowedHyperlink"/>
    <w:basedOn w:val="DefaultParagraphFont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stBullet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DefaultParagraphFont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DefaultParagraphFont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stBullet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Caption">
    <w:name w:val="caption"/>
    <w:basedOn w:val="Normal"/>
    <w:next w:val="Normal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eNumber">
    <w:name w:val="page number"/>
    <w:basedOn w:val="DefaultParagraphFont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DefaultParagraphFont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NoLi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NoList"/>
    <w:uiPriority w:val="99"/>
    <w:rsid w:val="00B07A5A"/>
    <w:pPr>
      <w:numPr>
        <w:numId w:val="35"/>
      </w:numPr>
    </w:pPr>
  </w:style>
  <w:style w:type="paragraph" w:customStyle="1" w:styleId="kop2">
    <w:name w:val="kop2"/>
    <w:basedOn w:val="Normal"/>
    <w:rsid w:val="00B46C81"/>
  </w:style>
  <w:style w:type="paragraph" w:customStyle="1" w:styleId="kop3">
    <w:name w:val="kop3"/>
    <w:basedOn w:val="Normal"/>
    <w:rsid w:val="00B46C81"/>
  </w:style>
  <w:style w:type="numbering" w:customStyle="1" w:styleId="list-kop">
    <w:name w:val="list-kop"/>
    <w:basedOn w:val="NoLi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Normal"/>
    <w:rsid w:val="00B07A5A"/>
  </w:style>
  <w:style w:type="paragraph" w:customStyle="1" w:styleId="lijst-nummer">
    <w:name w:val="lijst-nummer"/>
    <w:basedOn w:val="Normal"/>
    <w:rsid w:val="00B07A5A"/>
  </w:style>
  <w:style w:type="paragraph" w:customStyle="1" w:styleId="opsom2justitie">
    <w:name w:val="opsom2_justitie"/>
    <w:basedOn w:val="Normal"/>
    <w:rsid w:val="00B07A5A"/>
  </w:style>
  <w:style w:type="paragraph" w:customStyle="1" w:styleId="Lijst-nummer0">
    <w:name w:val="Lijst-nummer"/>
    <w:basedOn w:val="Normal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DefaultParagraphFont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DefaultParagraphFont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NoLi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NoLi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NoLi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FootnoteText">
    <w:name w:val="footnote text"/>
    <w:basedOn w:val="Normal"/>
    <w:semiHidden/>
    <w:rsid w:val="00B46C81"/>
    <w:rPr>
      <w:sz w:val="16"/>
      <w:szCs w:val="20"/>
    </w:rPr>
  </w:style>
  <w:style w:type="character" w:styleId="FootnoteReference">
    <w:name w:val="footnote reference"/>
    <w:basedOn w:val="DefaultParagraphFont"/>
    <w:semiHidden/>
    <w:rsid w:val="00B46C81"/>
    <w:rPr>
      <w:vertAlign w:val="superscript"/>
    </w:rPr>
  </w:style>
  <w:style w:type="numbering" w:customStyle="1" w:styleId="list-vinkuit">
    <w:name w:val="list-vinkuit"/>
    <w:basedOn w:val="NoLi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DefaultParagraphFont"/>
    <w:uiPriority w:val="1"/>
    <w:rsid w:val="009B09F2"/>
    <w:rPr>
      <w:rFonts w:ascii="Verdana" w:hAnsi="Verdana"/>
      <w:b/>
      <w:i/>
      <w:sz w:val="18"/>
    </w:rPr>
  </w:style>
  <w:style w:type="table" w:styleId="TableGrid">
    <w:name w:val="Table Grid"/>
    <w:basedOn w:val="TableNorma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onText">
    <w:name w:val="Balloon Text"/>
    <w:basedOn w:val="Normal"/>
    <w:link w:val="BalloonTextChar"/>
    <w:semiHidden/>
    <w:unhideWhenUsed/>
    <w:rsid w:val="000F44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4436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RREIA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183</ap:Words>
  <ap:Characters>1009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1190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2008-11-03T14:08:00.0000000Z</lastPrinted>
  <dcterms:created xsi:type="dcterms:W3CDTF">2020-04-09T13:47:00.0000000Z</dcterms:created>
  <dcterms:modified xsi:type="dcterms:W3CDTF">2020-04-09T13:47:00.0000000Z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 20018 _x000d_2500 EA  DEN HAAG</vt:lpwstr>
  </property>
  <property fmtid="{D5CDD505-2E9C-101B-9397-08002B2CF9AE}" pid="4" name="datum">
    <vt:lpwstr>3 april 2020</vt:lpwstr>
  </property>
  <property fmtid="{D5CDD505-2E9C-101B-9397-08002B2CF9AE}" pid="5" name="_datum">
    <vt:lpwstr>Datum</vt:lpwstr>
  </property>
  <property fmtid="{D5CDD505-2E9C-101B-9397-08002B2CF9AE}" pid="6" name="aanhef">
    <vt:lpwstr>Geachte heer/mevrouw,</vt:lpwstr>
  </property>
  <property fmtid="{D5CDD505-2E9C-101B-9397-08002B2CF9AE}" pid="7" name="onderwerp">
    <vt:lpwstr>Nota naar aanleiding van het verslag wetsvoorstel bedenktijd bij beursvennootschappen</vt:lpwstr>
  </property>
  <property fmtid="{D5CDD505-2E9C-101B-9397-08002B2CF9AE}" pid="8" name="_onderwerp">
    <vt:lpwstr>Onderwerp</vt:lpwstr>
  </property>
  <property fmtid="{D5CDD505-2E9C-101B-9397-08002B2CF9AE}" pid="9" name="onskenmerk">
    <vt:lpwstr>2881355</vt:lpwstr>
  </property>
  <property fmtid="{D5CDD505-2E9C-101B-9397-08002B2CF9AE}" pid="10" name="_onskenmerk">
    <vt:lpwstr>Ons kenmerk_x000d_</vt:lpwstr>
  </property>
  <property fmtid="{D5CDD505-2E9C-101B-9397-08002B2CF9AE}" pid="11" name="groetregel">
    <vt:lpwstr>Hoogachtend,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Privaatrecht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Raadadviseur</vt:lpwstr>
  </property>
  <property fmtid="{D5CDD505-2E9C-101B-9397-08002B2CF9AE}" pid="31" name="woordmerk">
    <vt:lpwstr/>
  </property>
  <property fmtid="{D5CDD505-2E9C-101B-9397-08002B2CF9AE}" pid="32" name="aanhefdoc">
    <vt:lpwstr>_x000d_Geachte heer/mevrouw,_x000d_</vt:lpwstr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0x0101000F6B4DDBA4E1CD46AC5F29D00590F66A</vt:lpwstr>
  </property>
</Properties>
</file>