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3F3A30" w:rsidTr="006D2844">
        <w:trPr>
          <w:trHeight w:val="284" w:hRule="exact"/>
        </w:trPr>
        <w:tc>
          <w:tcPr>
            <w:tcW w:w="929" w:type="dxa"/>
          </w:tcPr>
          <w:p w:rsidRPr="00434042" w:rsidR="00423C3F" w:rsidP="006D2844" w:rsidRDefault="00AE223A">
            <w:r>
              <w:t>Datum</w:t>
            </w:r>
          </w:p>
        </w:tc>
        <w:tc>
          <w:tcPr>
            <w:tcW w:w="6581" w:type="dxa"/>
          </w:tcPr>
          <w:p w:rsidRPr="00434042" w:rsidR="00423C3F" w:rsidP="006D2844" w:rsidRDefault="008576AC">
            <w:pPr>
              <w:tabs>
                <w:tab w:val="center" w:pos="3290"/>
              </w:tabs>
            </w:pPr>
            <w:r>
              <w:t>28 november 2019</w:t>
            </w:r>
            <w:r w:rsidR="00AE223A">
              <w:tab/>
            </w:r>
          </w:p>
        </w:tc>
      </w:tr>
      <w:tr w:rsidR="003F3A30" w:rsidTr="006D2844">
        <w:trPr>
          <w:trHeight w:val="369"/>
        </w:trPr>
        <w:tc>
          <w:tcPr>
            <w:tcW w:w="929" w:type="dxa"/>
          </w:tcPr>
          <w:p w:rsidR="00423C3F" w:rsidP="006D2844" w:rsidRDefault="00AE223A">
            <w:r>
              <w:t>Betreft</w:t>
            </w:r>
          </w:p>
        </w:tc>
        <w:tc>
          <w:tcPr>
            <w:tcW w:w="6581" w:type="dxa"/>
          </w:tcPr>
          <w:p w:rsidR="00423C3F" w:rsidP="006D2844" w:rsidRDefault="00542412">
            <w:r>
              <w:t>Nota n.a.v. het verslag Wetsvoorstel aanvullende middelen i.v.m. bijzondere omstandigheden</w:t>
            </w:r>
          </w:p>
        </w:tc>
      </w:tr>
    </w:tbl>
    <w:p w:rsidR="00423C3F" w:rsidP="006D2844" w:rsidRDefault="00AE223A">
      <w:r w:rsidRPr="008E023C">
        <w:t xml:space="preserve"> </w:t>
      </w:r>
    </w:p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3F3A30" w:rsidTr="00D9561B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AE223A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AE223A">
            <w:r>
              <w:t>Postbus 20018</w:t>
            </w:r>
          </w:p>
          <w:p w:rsidR="008E3932" w:rsidP="00D9561B" w:rsidRDefault="00AE223A">
            <w:r>
              <w:t>2500 EA  DEN HAAG</w:t>
            </w:r>
          </w:p>
        </w:tc>
      </w:tr>
    </w:tbl>
    <w:p w:rsidR="003F3A30" w:rsidRDefault="00AE223A">
      <w:r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3F3A30" w:rsidTr="00DD7316">
        <w:tc>
          <w:tcPr>
            <w:tcW w:w="2160" w:type="dxa"/>
          </w:tcPr>
          <w:p w:rsidRPr="000176EE" w:rsidR="00831386" w:rsidP="00DD7316" w:rsidRDefault="00AE223A">
            <w:pPr>
              <w:spacing w:after="90"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Wetgeving en Juridische Zaken</w:t>
            </w:r>
          </w:p>
          <w:p w:rsidR="004425A7" w:rsidP="00E972A2" w:rsidRDefault="00AE223A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AE223A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AE223A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AE223A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AE223A">
            <w:pPr>
              <w:pStyle w:val="Huisstijl-Gegeven"/>
              <w:spacing w:after="90"/>
            </w:pPr>
            <w:r>
              <w:t>www.rijksoverheid.nl</w:t>
            </w:r>
          </w:p>
        </w:tc>
      </w:tr>
      <w:tr w:rsidR="003F3A30" w:rsidTr="00DD7316">
        <w:trPr>
          <w:trHeight w:val="200" w:hRule="exact"/>
        </w:trPr>
        <w:tc>
          <w:tcPr>
            <w:tcW w:w="2160" w:type="dxa"/>
          </w:tcPr>
          <w:p w:rsidRPr="00D86CC6" w:rsidR="00831386" w:rsidP="00DD7316" w:rsidRDefault="00831386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3F3A30" w:rsidTr="00DD7316">
        <w:trPr>
          <w:trHeight w:val="1680"/>
        </w:trPr>
        <w:tc>
          <w:tcPr>
            <w:tcW w:w="2160" w:type="dxa"/>
          </w:tcPr>
          <w:p w:rsidR="00831386" w:rsidP="008576AC" w:rsidRDefault="008576AC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8576AC" w:rsidR="008576AC" w:rsidP="008576AC" w:rsidRDefault="008576AC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WJZ 17787628(7214)</w:t>
            </w:r>
            <w:bookmarkStart w:name="_GoBack" w:id="0"/>
            <w:bookmarkEnd w:id="0"/>
          </w:p>
        </w:tc>
      </w:tr>
    </w:tbl>
    <w:p w:rsidR="00831386" w:rsidP="00DD7316" w:rsidRDefault="00831386"/>
    <w:p w:rsidRPr="008E023C" w:rsidR="008E023C" w:rsidP="008E023C" w:rsidRDefault="00AE223A">
      <w:pPr>
        <w:pStyle w:val="standaard-tekst"/>
        <w:rPr>
          <w:lang w:val="nl-NL"/>
        </w:rPr>
      </w:pPr>
      <w:r w:rsidRPr="008E023C">
        <w:rPr>
          <w:lang w:val="nl-NL"/>
        </w:rPr>
        <w:t>Hierbij bied ik u aan</w:t>
      </w:r>
      <w:r w:rsidR="00542412">
        <w:rPr>
          <w:lang w:val="nl-NL"/>
        </w:rPr>
        <w:t xml:space="preserve"> </w:t>
      </w:r>
      <w:r w:rsidRPr="008E023C">
        <w:rPr>
          <w:lang w:val="nl-NL"/>
        </w:rPr>
        <w:t xml:space="preserve">de </w:t>
      </w:r>
      <w:r>
        <w:rPr>
          <w:lang w:val="nl-NL"/>
        </w:rPr>
        <w:t>nota naar aanleiding van</w:t>
      </w:r>
      <w:r w:rsidR="00542412">
        <w:rPr>
          <w:lang w:val="nl-NL"/>
        </w:rPr>
        <w:t xml:space="preserve"> het verslag </w:t>
      </w:r>
      <w:r w:rsidRPr="008E023C">
        <w:rPr>
          <w:lang w:val="nl-NL"/>
        </w:rPr>
        <w:t xml:space="preserve">inzake het bovengenoemde </w:t>
      </w:r>
      <w:r>
        <w:rPr>
          <w:lang w:val="nl-NL"/>
        </w:rPr>
        <w:t>wets</w:t>
      </w:r>
      <w:r w:rsidRPr="008E023C">
        <w:rPr>
          <w:lang w:val="nl-NL"/>
        </w:rPr>
        <w:t>voorstel.</w:t>
      </w:r>
    </w:p>
    <w:p w:rsidRPr="008E023C" w:rsidR="008E023C" w:rsidP="008E023C" w:rsidRDefault="008E023C">
      <w:pPr>
        <w:pStyle w:val="standaard-tekst"/>
        <w:rPr>
          <w:lang w:val="nl-NL"/>
        </w:rPr>
      </w:pPr>
    </w:p>
    <w:p w:rsidRPr="008E023C" w:rsidR="008E023C" w:rsidP="008E023C" w:rsidRDefault="00AE223A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542412" w:rsidP="00542412" w:rsidRDefault="00AE223A">
      <w:pPr>
        <w:pStyle w:val="standaard-tekst"/>
        <w:rPr>
          <w:lang w:val="nl-NL"/>
        </w:rPr>
      </w:pPr>
      <w:r w:rsidRPr="008E023C">
        <w:rPr>
          <w:lang w:val="nl-NL"/>
        </w:rPr>
        <w:t xml:space="preserve">De Minister van Onderwijs, Cultuur en Wetenschap, </w:t>
      </w:r>
    </w:p>
    <w:p w:rsidRPr="008E023C" w:rsidR="008E023C" w:rsidP="008E023C" w:rsidRDefault="008E023C">
      <w:pPr>
        <w:pStyle w:val="standaard-tekst"/>
        <w:rPr>
          <w:lang w:val="nl-NL"/>
        </w:rPr>
      </w:pPr>
    </w:p>
    <w:p w:rsidRPr="008E023C" w:rsidR="008E023C" w:rsidP="008E023C" w:rsidRDefault="008E023C">
      <w:pPr>
        <w:pStyle w:val="standaard-tekst"/>
        <w:rPr>
          <w:lang w:val="nl-NL"/>
        </w:rPr>
      </w:pPr>
    </w:p>
    <w:p w:rsidRPr="008E023C" w:rsidR="008E023C" w:rsidP="008E023C" w:rsidRDefault="00AE223A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8E023C" w:rsidP="008E023C" w:rsidRDefault="00AE223A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8E023C" w:rsidP="008E023C" w:rsidRDefault="00AE223A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8E023C" w:rsidP="008E023C" w:rsidRDefault="00AE223A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Pr="008E023C" w:rsidR="008E023C" w:rsidP="008E023C" w:rsidRDefault="00AE223A">
      <w:pPr>
        <w:pStyle w:val="standaard-tekst"/>
        <w:rPr>
          <w:lang w:val="nl-NL"/>
        </w:rPr>
      </w:pPr>
      <w:r w:rsidRPr="008E023C">
        <w:rPr>
          <w:lang w:val="nl-NL"/>
        </w:rPr>
        <w:t> </w:t>
      </w:r>
    </w:p>
    <w:p w:rsidR="008E023C" w:rsidP="008E023C" w:rsidRDefault="00AE223A">
      <w:pPr>
        <w:pStyle w:val="standaard-tekst"/>
      </w:pPr>
      <w:r>
        <w:t>In</w:t>
      </w:r>
      <w:r w:rsidR="00542412">
        <w:t>grid van Engelshoven</w:t>
      </w:r>
    </w:p>
    <w:p w:rsidR="00675E30" w:rsidP="003A7160" w:rsidRDefault="00675E30"/>
    <w:p w:rsidR="008576AC" w:rsidRDefault="008576AC">
      <w:pPr>
        <w:spacing w:line="240" w:lineRule="auto"/>
      </w:pPr>
    </w:p>
    <w:p w:rsidR="008576AC" w:rsidRDefault="008576AC">
      <w:pPr>
        <w:spacing w:line="240" w:lineRule="auto"/>
      </w:pPr>
    </w:p>
    <w:sectPr w:rsidR="008576AC" w:rsidSect="002F493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A3B" w:rsidRDefault="00B43A3B">
      <w:pPr>
        <w:spacing w:line="240" w:lineRule="auto"/>
      </w:pPr>
      <w:r>
        <w:separator/>
      </w:r>
    </w:p>
  </w:endnote>
  <w:endnote w:type="continuationSeparator" w:id="0">
    <w:p w:rsidR="00B43A3B" w:rsidRDefault="00B43A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3F3A30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AE223A" w:rsidP="002F258D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8576AC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8576AC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3F3A30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AE223A" w:rsidP="0026686B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8576AC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8576AC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A3B" w:rsidRDefault="00B43A3B">
      <w:pPr>
        <w:spacing w:line="240" w:lineRule="auto"/>
      </w:pPr>
      <w:r>
        <w:separator/>
      </w:r>
    </w:p>
  </w:footnote>
  <w:footnote w:type="continuationSeparator" w:id="0">
    <w:p w:rsidR="00B43A3B" w:rsidRDefault="00B43A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3F3A30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3F3A30" w:rsidTr="003B528D">
      <w:tc>
        <w:tcPr>
          <w:tcW w:w="2160" w:type="dxa"/>
          <w:shd w:val="clear" w:color="auto" w:fill="auto"/>
        </w:tcPr>
        <w:p w:rsidR="00FF7D29" w:rsidRPr="002F71BB" w:rsidRDefault="00FF7D29" w:rsidP="006C2093">
          <w:pPr>
            <w:pStyle w:val="Colofonkop"/>
            <w:framePr w:hSpace="0" w:wrap="auto" w:vAnchor="margin" w:hAnchor="text" w:xAlign="left" w:yAlign="inline"/>
          </w:pPr>
        </w:p>
        <w:p w:rsidR="002F71BB" w:rsidRPr="000407BB" w:rsidRDefault="00D76C17" w:rsidP="00636218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cs_objectid  \* MERGEFORMAT </w:instrText>
          </w:r>
          <w:r>
            <w:rPr>
              <w:sz w:val="13"/>
              <w:szCs w:val="13"/>
            </w:rPr>
            <w:fldChar w:fldCharType="separate"/>
          </w:r>
          <w:r>
            <w:rPr>
              <w:sz w:val="13"/>
              <w:szCs w:val="13"/>
            </w:rPr>
            <w:t xml:space="preserve"> &lt;referentiekenmerk&gt;</w:t>
          </w:r>
          <w:r>
            <w:rPr>
              <w:sz w:val="13"/>
              <w:szCs w:val="13"/>
            </w:rPr>
            <w:fldChar w:fldCharType="end"/>
          </w:r>
        </w:p>
      </w:tc>
    </w:tr>
    <w:tr w:rsidR="003F3A30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3F3A30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483ECA" w:rsidRDefault="00AE223A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 wp14:anchorId="544D4681" wp14:editId="339695CF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8810279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83ECA" w:rsidRDefault="00483ECA" w:rsidP="00D037A9"/>
        <w:p w:rsidR="005F2FA9" w:rsidRDefault="005F2FA9" w:rsidP="00082403"/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3F3A30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247061" w:rsidRPr="009E3B07" w:rsidRDefault="00AE223A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3F3A30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3F3A30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3B6D32"/>
      </w:tc>
    </w:tr>
    <w:tr w:rsidR="003F3A30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E5E68"/>
    <w:multiLevelType w:val="hybridMultilevel"/>
    <w:tmpl w:val="1D8E1FCE"/>
    <w:lvl w:ilvl="0" w:tplc="B91282D8">
      <w:start w:val="1"/>
      <w:numFmt w:val="bullet"/>
      <w:pStyle w:val="ListBullet0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F6362C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8F879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66D4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8EAB7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C3EEC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78A6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6C13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B502A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DBDB51AD"/>
    <w:multiLevelType w:val="hybridMultilevel"/>
    <w:tmpl w:val="50F0923E"/>
    <w:lvl w:ilvl="0" w:tplc="26B0AF70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30892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25E6D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89E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85296E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CEE25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34A8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3663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BC02C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EFBAC974"/>
    <w:multiLevelType w:val="hybridMultilevel"/>
    <w:tmpl w:val="1D8E1FCE"/>
    <w:lvl w:ilvl="0" w:tplc="77BCED18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3DD0D1A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8C839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7A48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8FAAE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5BC9D9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3EBC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E803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CBEE2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F4EE69D4"/>
    <w:multiLevelType w:val="hybridMultilevel"/>
    <w:tmpl w:val="50F0923E"/>
    <w:lvl w:ilvl="0" w:tplc="C2AAA28A">
      <w:start w:val="1"/>
      <w:numFmt w:val="bullet"/>
      <w:pStyle w:val="ListBullet20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388F9A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BA94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1CECF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C04D0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7CC2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66CA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BEA5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48EA7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60"/>
    <w:rsid w:val="000176EE"/>
    <w:rsid w:val="00035E67"/>
    <w:rsid w:val="000407BB"/>
    <w:rsid w:val="00082403"/>
    <w:rsid w:val="00093ABC"/>
    <w:rsid w:val="00153BD0"/>
    <w:rsid w:val="00217880"/>
    <w:rsid w:val="00247061"/>
    <w:rsid w:val="0026686B"/>
    <w:rsid w:val="00275984"/>
    <w:rsid w:val="002F258D"/>
    <w:rsid w:val="002F71BB"/>
    <w:rsid w:val="00374412"/>
    <w:rsid w:val="003A7160"/>
    <w:rsid w:val="003B6D32"/>
    <w:rsid w:val="003F3A30"/>
    <w:rsid w:val="00423C3F"/>
    <w:rsid w:val="00434042"/>
    <w:rsid w:val="004344D7"/>
    <w:rsid w:val="004425A7"/>
    <w:rsid w:val="0044605E"/>
    <w:rsid w:val="0047126E"/>
    <w:rsid w:val="00483ECA"/>
    <w:rsid w:val="0049501A"/>
    <w:rsid w:val="004C7E1D"/>
    <w:rsid w:val="004F44C2"/>
    <w:rsid w:val="00527BD4"/>
    <w:rsid w:val="00542412"/>
    <w:rsid w:val="005F2FA9"/>
    <w:rsid w:val="00636218"/>
    <w:rsid w:val="00675E30"/>
    <w:rsid w:val="006C2093"/>
    <w:rsid w:val="006C6DD5"/>
    <w:rsid w:val="006D2844"/>
    <w:rsid w:val="006F273B"/>
    <w:rsid w:val="00704845"/>
    <w:rsid w:val="008138A9"/>
    <w:rsid w:val="008211EF"/>
    <w:rsid w:val="00831386"/>
    <w:rsid w:val="008576AC"/>
    <w:rsid w:val="00892BA5"/>
    <w:rsid w:val="008C356D"/>
    <w:rsid w:val="008E023C"/>
    <w:rsid w:val="008E3932"/>
    <w:rsid w:val="009262BA"/>
    <w:rsid w:val="00955E77"/>
    <w:rsid w:val="00963440"/>
    <w:rsid w:val="009E3B07"/>
    <w:rsid w:val="009F566C"/>
    <w:rsid w:val="00A604D3"/>
    <w:rsid w:val="00AE223A"/>
    <w:rsid w:val="00B264F5"/>
    <w:rsid w:val="00B43A3B"/>
    <w:rsid w:val="00BC3B53"/>
    <w:rsid w:val="00BC4AE3"/>
    <w:rsid w:val="00BF4427"/>
    <w:rsid w:val="00C64E34"/>
    <w:rsid w:val="00D037A9"/>
    <w:rsid w:val="00D17084"/>
    <w:rsid w:val="00D4707D"/>
    <w:rsid w:val="00D76C17"/>
    <w:rsid w:val="00D86CC6"/>
    <w:rsid w:val="00D9561B"/>
    <w:rsid w:val="00DD7316"/>
    <w:rsid w:val="00E35CF4"/>
    <w:rsid w:val="00E972A2"/>
    <w:rsid w:val="00FF7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2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numPr>
        <w:numId w:val="3"/>
      </w:numPr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numPr>
        <w:numId w:val="4"/>
      </w:numPr>
      <w:tabs>
        <w:tab w:val="clear" w:pos="227"/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85</ap:Words>
  <ap:Characters>470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554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2019-11-21T15:20:00.0000000Z</dcterms:created>
  <dcterms:modified xsi:type="dcterms:W3CDTF">2019-11-28T13:33:00.0000000Z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O211MAN</vt:lpwstr>
  </property>
  <property fmtid="{D5CDD505-2E9C-101B-9397-08002B2CF9AE}" pid="3" name="cs_objectid">
    <vt:lpwstr> &lt;referentiekenmerk&gt;</vt:lpwstr>
  </property>
  <property fmtid="{D5CDD505-2E9C-101B-9397-08002B2CF9AE}" pid="4" name="ocw_betreft">
    <vt:lpwstr/>
  </property>
  <property fmtid="{D5CDD505-2E9C-101B-9397-08002B2CF9AE}" pid="5" name="ocw_directie">
    <vt:lpwstr>WJZ/HBS</vt:lpwstr>
  </property>
  <property fmtid="{D5CDD505-2E9C-101B-9397-08002B2CF9AE}" pid="6" name="sjabloon.edocs.documenttype">
    <vt:lpwstr>BRIEF</vt:lpwstr>
  </property>
  <property fmtid="{D5CDD505-2E9C-101B-9397-08002B2CF9AE}" pid="7" name="sjabloon.edocs.richting">
    <vt:lpwstr>UITGAAND</vt:lpwstr>
  </property>
  <property fmtid="{D5CDD505-2E9C-101B-9397-08002B2CF9AE}" pid="8" name="ContentTypeId">
    <vt:lpwstr>0x010100AB8D23CBA8332246B152C1459A570964</vt:lpwstr>
  </property>
</Properties>
</file>