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6" w:rsidRDefault="00BE5E61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7D0AA21F" wp14:anchorId="041A390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7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E61" w:rsidRDefault="00BE5E61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97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+b4eYj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BE5E61" w:rsidRDefault="00BE5E61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222"/>
      </w:tblGrid>
      <w:tr w:rsidR="00F75106">
        <w:tc>
          <w:tcPr>
            <w:tcW w:w="0" w:type="auto"/>
          </w:tcPr>
          <w:p w:rsidR="00BE5E61" w:rsidRDefault="00BE5E61">
            <w:bookmarkStart w:name="woordmerk" w:id="1"/>
            <w:bookmarkEnd w:id="1"/>
          </w:p>
          <w:p w:rsidR="00F75106" w:rsidRDefault="008A7B34">
            <w:r>
              <w:fldChar w:fldCharType="begin"/>
            </w:r>
            <w:r w:rsidR="00F75106">
              <w:instrText xml:space="preserve"> DOCPROPERTY woordmerk </w:instrText>
            </w:r>
            <w:r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75106">
        <w:trPr>
          <w:trHeight w:val="306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312EB2">
              <w:t>&gt; Retouradres Postbus 16950 2500 BZ  Den Haag</w:t>
            </w:r>
            <w:r>
              <w:fldChar w:fldCharType="end"/>
            </w:r>
          </w:p>
        </w:tc>
      </w:tr>
      <w:tr w:rsidR="00F75106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F75106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F75106">
        <w:trPr>
          <w:cantSplit/>
          <w:trHeight w:val="2166" w:hRule="exact"/>
        </w:trPr>
        <w:tc>
          <w:tcPr>
            <w:tcW w:w="7512" w:type="dxa"/>
            <w:gridSpan w:val="2"/>
          </w:tcPr>
          <w:p w:rsidR="00F75106" w:rsidRDefault="0099585F">
            <w:pPr>
              <w:pStyle w:val="adres"/>
            </w:pPr>
            <w:r>
              <w:t>Aan de Voorzitter van de Tweede Kamer</w:t>
            </w:r>
          </w:p>
          <w:p w:rsidR="0099585F" w:rsidRDefault="0099585F">
            <w:pPr>
              <w:pStyle w:val="adres"/>
            </w:pPr>
            <w:r>
              <w:t>der Staten-Generaal</w:t>
            </w:r>
          </w:p>
          <w:p w:rsidR="0099585F" w:rsidRDefault="0099585F">
            <w:pPr>
              <w:pStyle w:val="adres"/>
            </w:pPr>
            <w:r>
              <w:t>Postbus 20018</w:t>
            </w:r>
          </w:p>
          <w:p w:rsidR="0099585F" w:rsidRDefault="0099585F">
            <w:pPr>
              <w:pStyle w:val="adres"/>
            </w:pPr>
            <w:r>
              <w:t>2500 EA  DEN HAAG</w:t>
            </w:r>
          </w:p>
          <w:p w:rsidR="00F75106" w:rsidRDefault="008A7B34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F75106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F75106">
        <w:trPr>
          <w:trHeight w:val="238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312EB2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BA6205" w:rsidRDefault="0099585F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10 oktober 2019</w:t>
            </w:r>
          </w:p>
        </w:tc>
      </w:tr>
      <w:tr w:rsidR="00F75106">
        <w:trPr>
          <w:trHeight w:val="482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312EB2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RDefault="008A7B34">
            <w:pPr>
              <w:pStyle w:val="datumonderwerp"/>
            </w:pPr>
            <w:r>
              <w:fldChar w:fldCharType="begin"/>
            </w:r>
            <w:r w:rsidR="000129A4">
              <w:instrText xml:space="preserve"> DOCPROPERTY onderwerp </w:instrText>
            </w:r>
            <w:r>
              <w:fldChar w:fldCharType="separate"/>
            </w:r>
            <w:r w:rsidR="00312EB2">
              <w:t>Toestemming voor deelname aan een technische briefing</w:t>
            </w:r>
            <w:r>
              <w:fldChar w:fldCharType="end"/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75106">
        <w:tc>
          <w:tcPr>
            <w:tcW w:w="2013" w:type="dxa"/>
          </w:tcPr>
          <w:p w:rsidR="00312EB2" w:rsidP="00312EB2" w:rsidRDefault="00312EB2">
            <w:pPr>
              <w:pStyle w:val="witregel1"/>
            </w:pPr>
            <w:bookmarkStart w:name="referentiegegevens" w:id="2"/>
            <w:bookmarkStart w:name="referentiegegevens_bk" w:id="3"/>
            <w:bookmarkEnd w:id="2"/>
            <w:r>
              <w:t> </w:t>
            </w:r>
          </w:p>
          <w:p w:rsidRPr="00DF75AC" w:rsidR="00312EB2" w:rsidP="00312EB2" w:rsidRDefault="00312EB2">
            <w:pPr>
              <w:pStyle w:val="afzendgegevens"/>
              <w:rPr>
                <w:lang w:val="de-DE"/>
              </w:rPr>
            </w:pPr>
            <w:r w:rsidRPr="00DF75AC">
              <w:rPr>
                <w:lang w:val="de-DE"/>
              </w:rPr>
              <w:t>Turfmarkt 147</w:t>
            </w:r>
          </w:p>
          <w:p w:rsidRPr="00DF75AC" w:rsidR="00312EB2" w:rsidP="00312EB2" w:rsidRDefault="00312EB2">
            <w:pPr>
              <w:pStyle w:val="afzendgegevens"/>
              <w:rPr>
                <w:lang w:val="de-DE"/>
              </w:rPr>
            </w:pPr>
            <w:r w:rsidRPr="00DF75AC">
              <w:rPr>
                <w:lang w:val="de-DE"/>
              </w:rPr>
              <w:t>2511 DP  Den Haag</w:t>
            </w:r>
          </w:p>
          <w:p w:rsidRPr="00203B49" w:rsidR="00312EB2" w:rsidP="00312EB2" w:rsidRDefault="00312EB2">
            <w:pPr>
              <w:pStyle w:val="afzendgegevens"/>
              <w:rPr>
                <w:lang w:val="de-DE"/>
              </w:rPr>
            </w:pPr>
            <w:r w:rsidRPr="00203B49">
              <w:rPr>
                <w:lang w:val="de-DE"/>
              </w:rPr>
              <w:t>Postbus 16950</w:t>
            </w:r>
          </w:p>
          <w:p w:rsidRPr="00203B49" w:rsidR="00312EB2" w:rsidP="00312EB2" w:rsidRDefault="00312EB2">
            <w:pPr>
              <w:pStyle w:val="afzendgegevens"/>
              <w:rPr>
                <w:lang w:val="de-DE"/>
              </w:rPr>
            </w:pPr>
            <w:r w:rsidRPr="00203B49">
              <w:rPr>
                <w:lang w:val="de-DE"/>
              </w:rPr>
              <w:t>2500 BZ  Den Haag</w:t>
            </w:r>
          </w:p>
          <w:p w:rsidRPr="00203B49" w:rsidR="00312EB2" w:rsidP="00312EB2" w:rsidRDefault="00312EB2">
            <w:pPr>
              <w:pStyle w:val="afzendgegevens"/>
              <w:rPr>
                <w:lang w:val="de-DE"/>
              </w:rPr>
            </w:pPr>
            <w:r w:rsidRPr="00203B49">
              <w:rPr>
                <w:lang w:val="de-DE"/>
              </w:rPr>
              <w:t>www.nctv.nl</w:t>
            </w:r>
          </w:p>
          <w:p w:rsidRPr="008D368C" w:rsidR="00312EB2" w:rsidP="008D368C" w:rsidRDefault="00312EB2">
            <w:pPr>
              <w:pStyle w:val="witregel1"/>
              <w:rPr>
                <w:lang w:val="de-DE"/>
              </w:rPr>
            </w:pPr>
            <w:r w:rsidRPr="00203B49">
              <w:rPr>
                <w:lang w:val="de-DE"/>
              </w:rPr>
              <w:t> </w:t>
            </w:r>
            <w:r w:rsidRPr="00DF75AC">
              <w:rPr>
                <w:lang w:val="de-DE"/>
              </w:rPr>
              <w:t> </w:t>
            </w:r>
          </w:p>
          <w:p w:rsidR="0099585F" w:rsidP="00312EB2" w:rsidRDefault="0099585F">
            <w:pPr>
              <w:pStyle w:val="referentiekopjes"/>
            </w:pPr>
          </w:p>
          <w:p w:rsidR="00312EB2" w:rsidP="00312EB2" w:rsidRDefault="00312EB2">
            <w:pPr>
              <w:pStyle w:val="referentiekopjes"/>
            </w:pPr>
            <w:r>
              <w:t>Ons kenmerk</w:t>
            </w:r>
          </w:p>
          <w:p w:rsidR="00312EB2" w:rsidP="00312EB2" w:rsidRDefault="003C4E4B">
            <w:pPr>
              <w:pStyle w:val="referentiegegevens"/>
            </w:pPr>
            <w:r>
              <w:t>2601667</w:t>
            </w:r>
          </w:p>
          <w:p w:rsidR="00312EB2" w:rsidP="00312EB2" w:rsidRDefault="00312EB2">
            <w:pPr>
              <w:pStyle w:val="witregel1"/>
            </w:pPr>
            <w:r>
              <w:t> </w:t>
            </w:r>
          </w:p>
          <w:p w:rsidR="00312EB2" w:rsidP="00312EB2" w:rsidRDefault="00312EB2">
            <w:pPr>
              <w:pStyle w:val="clausule"/>
            </w:pPr>
            <w:r>
              <w:t>Voor een rechtvaardige en veilige samenleving</w:t>
            </w:r>
          </w:p>
          <w:p w:rsidR="00312EB2" w:rsidP="00312EB2" w:rsidRDefault="00312EB2">
            <w:pPr>
              <w:pStyle w:val="referentiegegevens"/>
            </w:pPr>
          </w:p>
          <w:bookmarkEnd w:id="3"/>
          <w:p w:rsidRPr="00312EB2" w:rsidR="00312EB2" w:rsidP="00312EB2" w:rsidRDefault="00312EB2">
            <w:pPr>
              <w:pStyle w:val="referentiegegevens"/>
            </w:pPr>
          </w:p>
          <w:p w:rsidR="00F75106" w:rsidRDefault="008A7B34">
            <w:pPr>
              <w:pStyle w:val="referentiegegevens"/>
            </w:pPr>
            <w:r>
              <w:fldChar w:fldCharType="begin"/>
            </w:r>
            <w:r w:rsidR="00F75106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  <w:sectPr w:rsidR="00F751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C22108" w:rsidR="00C22108" w:rsidTr="00C22108">
        <w:tc>
          <w:tcPr>
            <w:tcW w:w="7716" w:type="dxa"/>
          </w:tcPr>
          <w:p w:rsidRPr="00C22108" w:rsidR="00C22108" w:rsidP="002353E3" w:rsidRDefault="00BE5E61">
            <w:pPr>
              <w:pStyle w:val="broodtekst"/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editId="74BF20FA" wp14:anchorId="1BFA84A3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635" t="635" r="0" b="0"/>
                      <wp:wrapNone/>
                      <wp:docPr id="6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078A" w:rsidP="00B2078A" w:rsidRDefault="00B2078A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 w:rsidR="00794445">
                                    <w:fldChar w:fldCharType="begin"/>
                                  </w:r>
                                  <w:r w:rsidR="00794445">
                                    <w:instrText xml:space="preserve"> DOCPROPERTY mailing-aan  </w:instrText>
                                  </w:r>
                                  <w:r w:rsidR="00794445"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style="position:absolute;margin-left:388.65pt;margin-top:458.95pt;width:142.6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">
                      <v:textbox inset="0,0,0,0">
                        <w:txbxContent>
                          <w:p w:rsidR="00B2078A" w:rsidP="00B2078A" w:rsidRDefault="00B2078A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 w:rsidR="00794445">
                              <w:fldChar w:fldCharType="begin"/>
                            </w:r>
                            <w:r w:rsidR="00794445">
                              <w:instrText xml:space="preserve"> DOCPROPERTY mailing-aan  </w:instrText>
                            </w:r>
                            <w:r w:rsidR="00794445"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 wp14:editId="1C4D4F11" wp14:anchorId="636106C3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1270" r="0" b="0"/>
                      <wp:wrapNone/>
                      <wp:docPr id="5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073C" w:rsidRDefault="008A7B34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 w:rsidR="0089073C"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 w:rsidR="000129A4"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 w:rsidR="0089073C"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">
                      <v:textbox inset="0,0,0,0">
                        <w:txbxContent>
                          <w:p w:rsidR="0089073C" w:rsidRDefault="008A7B34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 w:rsidR="0089073C"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 w:rsidR="000129A4"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 w:rsidR="0089073C"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bookmarkStart w:name="aanhef" w:id="6"/>
            <w:bookmarkEnd w:id="6"/>
            <w:r w:rsidRPr="00C22108" w:rsidR="008A7B34">
              <w:fldChar w:fldCharType="begin"/>
            </w:r>
            <w:r w:rsidRPr="00C22108" w:rsidR="00C22108">
              <w:instrText xml:space="preserve"> DOCPROPERTY aanhefdoc *\MERGEFORMAT </w:instrText>
            </w:r>
            <w:r w:rsidRPr="00C22108" w:rsidR="008A7B34">
              <w:fldChar w:fldCharType="end"/>
            </w:r>
          </w:p>
        </w:tc>
      </w:tr>
    </w:tbl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F75106">
        <w:trPr>
          <w:cantSplit/>
        </w:trPr>
        <w:tc>
          <w:tcPr>
            <w:tcW w:w="7501" w:type="dxa"/>
          </w:tcPr>
          <w:tbl>
            <w:tblPr>
              <w:tblStyle w:val="TableGrid"/>
              <w:tblW w:w="753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9"/>
              <w:gridCol w:w="226"/>
              <w:gridCol w:w="3099"/>
            </w:tblGrid>
            <w:tr w:rsidRPr="00312EB2" w:rsidR="00312EB2" w:rsidTr="00346A84">
              <w:tc>
                <w:tcPr>
                  <w:tcW w:w="7534" w:type="dxa"/>
                  <w:gridSpan w:val="3"/>
                  <w:shd w:val="clear" w:color="auto" w:fill="auto"/>
                </w:tcPr>
                <w:p w:rsidR="009B6D53" w:rsidP="00111575" w:rsidRDefault="009B6D53">
                  <w:pPr>
                    <w:pStyle w:val="broodtekst"/>
                  </w:pPr>
                  <w:bookmarkStart w:name="cursor" w:id="7"/>
                  <w:bookmarkStart w:name="ondertekening" w:id="8"/>
                  <w:bookmarkStart w:name="ondertekening_bk" w:id="9"/>
                  <w:bookmarkEnd w:id="7"/>
                  <w:bookmarkEnd w:id="8"/>
                  <w:r>
                    <w:t xml:space="preserve">Naar aanleiding van de door mij gedane toezegging tijdens het AO terrorisme op 21 maart jl. </w:t>
                  </w:r>
                  <w:r w:rsidRPr="009B6D53">
                    <w:t xml:space="preserve">verleen ik hierbij toestemming tot deelname aan </w:t>
                  </w:r>
                  <w:r>
                    <w:t xml:space="preserve">de technische briefing over rechts-extremisme op </w:t>
                  </w:r>
                  <w:r w:rsidR="00BA6205">
                    <w:t>16 oktober 2019</w:t>
                  </w:r>
                  <w:r w:rsidR="00111575">
                    <w:t>.</w:t>
                  </w:r>
                </w:p>
                <w:p w:rsidR="009B6D53" w:rsidP="009B6D53" w:rsidRDefault="009B6D53">
                  <w:pPr>
                    <w:pStyle w:val="broodtekst"/>
                  </w:pPr>
                </w:p>
                <w:p w:rsidRPr="00312EB2" w:rsidR="009B6D53" w:rsidP="00312EB2" w:rsidRDefault="009B6D53">
                  <w:pPr>
                    <w:pStyle w:val="broodtekst"/>
                  </w:pPr>
                </w:p>
              </w:tc>
            </w:tr>
            <w:tr w:rsidRPr="00312EB2" w:rsidR="00312EB2" w:rsidTr="002E654A">
              <w:tc>
                <w:tcPr>
                  <w:tcW w:w="7534" w:type="dxa"/>
                  <w:gridSpan w:val="3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"/>
                  </w:pPr>
                  <w:r>
                    <w:t>De Minister van Justitie en Veiligheid</w:t>
                  </w:r>
                  <w:r w:rsidR="009B6D53">
                    <w:t>,</w:t>
                  </w:r>
                </w:p>
              </w:tc>
            </w:tr>
            <w:tr w:rsidRPr="00312EB2" w:rsidR="00312EB2" w:rsidTr="001277E9">
              <w:tc>
                <w:tcPr>
                  <w:tcW w:w="7534" w:type="dxa"/>
                  <w:gridSpan w:val="3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"/>
                  </w:pPr>
                </w:p>
              </w:tc>
            </w:tr>
            <w:tr w:rsidRPr="00312EB2" w:rsidR="00312EB2" w:rsidTr="00DC265F">
              <w:tc>
                <w:tcPr>
                  <w:tcW w:w="7534" w:type="dxa"/>
                  <w:gridSpan w:val="3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"/>
                  </w:pPr>
                </w:p>
              </w:tc>
            </w:tr>
            <w:tr w:rsidRPr="00312EB2" w:rsidR="00312EB2" w:rsidTr="00E40823">
              <w:tc>
                <w:tcPr>
                  <w:tcW w:w="7534" w:type="dxa"/>
                  <w:gridSpan w:val="3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"/>
                  </w:pPr>
                </w:p>
              </w:tc>
            </w:tr>
            <w:tr w:rsidRPr="00312EB2" w:rsidR="00312EB2" w:rsidTr="00E35FDD">
              <w:tc>
                <w:tcPr>
                  <w:tcW w:w="7534" w:type="dxa"/>
                  <w:gridSpan w:val="3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"/>
                  </w:pPr>
                </w:p>
              </w:tc>
            </w:tr>
            <w:tr w:rsidRPr="00312EB2" w:rsidR="00312EB2" w:rsidTr="00312EB2">
              <w:tc>
                <w:tcPr>
                  <w:tcW w:w="4209" w:type="dxa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"/>
                  </w:pPr>
                  <w:r>
                    <w:t>Ferd Grapperhaus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312EB2" w:rsidR="00312EB2" w:rsidP="00BE5E61" w:rsidRDefault="00312EB2">
                  <w:pPr>
                    <w:pStyle w:val="in-table"/>
                  </w:pPr>
                </w:p>
              </w:tc>
            </w:tr>
            <w:tr w:rsidRPr="00312EB2" w:rsidR="00312EB2" w:rsidTr="00312EB2">
              <w:tc>
                <w:tcPr>
                  <w:tcW w:w="4209" w:type="dxa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-i"/>
                  </w:pPr>
                </w:p>
              </w:tc>
              <w:tc>
                <w:tcPr>
                  <w:tcW w:w="226" w:type="dxa"/>
                  <w:shd w:val="clear" w:color="auto" w:fill="auto"/>
                </w:tcPr>
                <w:p w:rsidRPr="00312EB2" w:rsidR="00312EB2" w:rsidP="00312EB2" w:rsidRDefault="00312EB2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312EB2" w:rsidR="00312EB2" w:rsidP="00BE5E61" w:rsidRDefault="00312EB2">
                  <w:pPr>
                    <w:pStyle w:val="in-table"/>
                  </w:pPr>
                </w:p>
              </w:tc>
            </w:tr>
            <w:bookmarkEnd w:id="9"/>
          </w:tbl>
          <w:p w:rsidR="00312EB2" w:rsidP="00312EB2" w:rsidRDefault="00312EB2">
            <w:pPr>
              <w:pStyle w:val="in-table"/>
            </w:pPr>
          </w:p>
          <w:p w:rsidR="00F75106" w:rsidRDefault="008A7B34">
            <w:pPr>
              <w:pStyle w:val="broodtekst"/>
            </w:pPr>
            <w:r>
              <w:fldChar w:fldCharType="begin"/>
            </w:r>
            <w:r w:rsidR="00F75106">
              <w:instrText xml:space="preserve"> DOCPROPERTY ondertekening </w:instrText>
            </w:r>
            <w:r>
              <w:fldChar w:fldCharType="end"/>
            </w:r>
          </w:p>
        </w:tc>
      </w:tr>
    </w:tbl>
    <w:p w:rsidR="00F75106" w:rsidP="00690E82" w:rsidRDefault="00F75106">
      <w:pPr>
        <w:pStyle w:val="broodtekst"/>
      </w:pPr>
    </w:p>
    <w:sectPr w:rsidR="00F75106" w:rsidSect="00B46C81">
      <w:headerReference w:type="even" r:id="rId14"/>
      <w:footerReference w:type="default" r:id="rId15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E61" w:rsidRDefault="00BE5E61">
      <w:r>
        <w:separator/>
      </w:r>
    </w:p>
    <w:p w:rsidR="00BE5E61" w:rsidRDefault="00BE5E61"/>
    <w:p w:rsidR="00BE5E61" w:rsidRDefault="00BE5E61"/>
    <w:p w:rsidR="00BE5E61" w:rsidRDefault="00BE5E61"/>
  </w:endnote>
  <w:endnote w:type="continuationSeparator" w:id="0">
    <w:p w:rsidR="00BE5E61" w:rsidRDefault="00BE5E61">
      <w:r>
        <w:continuationSeparator/>
      </w:r>
    </w:p>
    <w:p w:rsidR="00BE5E61" w:rsidRDefault="00BE5E61"/>
    <w:p w:rsidR="00BE5E61" w:rsidRDefault="00BE5E61"/>
    <w:p w:rsidR="00BE5E61" w:rsidRDefault="00BE5E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A7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7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89073C">
    <w:pPr>
      <w:pStyle w:val="Footer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89073C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89073C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99585F">
            <w:fldChar w:fldCharType="begin"/>
          </w:r>
          <w:r w:rsidR="0099585F">
            <w:instrText xml:space="preserve"> NUMPAGES   \* MERGEFORMAT </w:instrText>
          </w:r>
          <w:r w:rsidR="0099585F">
            <w:fldChar w:fldCharType="separate"/>
          </w:r>
          <w:r w:rsidR="00BE5E61">
            <w:t>1</w:t>
          </w:r>
          <w:r w:rsidR="0099585F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4" w:name="bmVoettekst1"/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8A7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312EB2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312EB2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312EB2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99585F">
            <w:fldChar w:fldCharType="begin"/>
          </w:r>
          <w:r w:rsidR="0099585F">
            <w:instrText xml:space="preserve"> SECTIONPAGES   \* MERGEFORMAT </w:instrText>
          </w:r>
          <w:r w:rsidR="0099585F">
            <w:fldChar w:fldCharType="separate"/>
          </w:r>
          <w:r w:rsidR="00312EB2">
            <w:t>1</w:t>
          </w:r>
          <w:r w:rsidR="0099585F">
            <w:fldChar w:fldCharType="end"/>
          </w:r>
        </w:p>
      </w:tc>
    </w:tr>
    <w:bookmarkEnd w:id="4"/>
  </w:tbl>
  <w:p w:rsidR="0089073C" w:rsidRDefault="0089073C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</w:pPr>
          <w:r>
            <w:fldChar w:fldCharType="begin"/>
          </w:r>
          <w:r w:rsidR="0089073C"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 w:rsidR="0089073C"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44DCA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 w:rsidR="0089073C"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312EB2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 w:rsidR="0089073C"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12EB2">
            <w:rPr>
              <w:rStyle w:val="PageNumber"/>
            </w:rPr>
            <w:t>1</w:t>
          </w:r>
          <w:r>
            <w:rPr>
              <w:rStyle w:val="PageNumbe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312EB2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99585F">
            <w:fldChar w:fldCharType="begin"/>
          </w:r>
          <w:r w:rsidR="0099585F">
            <w:instrText xml:space="preserve"> SECTIONPAGES   \* MERGEFORMAT </w:instrText>
          </w:r>
          <w:r w:rsidR="0099585F">
            <w:fldChar w:fldCharType="separate"/>
          </w:r>
          <w:r w:rsidR="00312EB2">
            <w:t>1</w:t>
          </w:r>
          <w:r w:rsidR="0099585F">
            <w:fldChar w:fldCharType="end"/>
          </w:r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E61" w:rsidRDefault="00BE5E61">
      <w:r>
        <w:separator/>
      </w:r>
    </w:p>
  </w:footnote>
  <w:footnote w:type="continuationSeparator" w:id="0">
    <w:p w:rsidR="00BE5E61" w:rsidRDefault="00B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BE5E61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ED0CAD7" wp14:editId="3B026928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312EB2" w:rsidRDefault="008A7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203B49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9073C" w:rsidRPr="00203B49">
                                  <w:instrText xml:space="preserve"> DOCPROPERTY directoraatnaamvolg </w:instrText>
                                </w:r>
                                <w:r>
                                  <w:fldChar w:fldCharType="separate"/>
                                </w:r>
                                <w:r w:rsidR="00312EB2" w:rsidRPr="00203B49">
                                  <w:t>Programma Lokale Samenwerking</w: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312EB2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Pr="00203B49" w:rsidRDefault="008A7B34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203B49">
                                  <w:rPr>
                                    <w:b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12EB2" w:rsidRPr="00203B49">
                                  <w:rPr>
                                    <w:b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312EB2">
                                  <w:t>15 mei 2019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312EB2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12EB2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312EB2">
                                  <w:t>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9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hn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H8R6Ge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312EB2" w:rsidRDefault="008A7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203B49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89073C" w:rsidRPr="00203B49">
                            <w:instrText xml:space="preserve"> DOCPROPERTY directoraatnaamvolg </w:instrText>
                          </w:r>
                          <w:r>
                            <w:fldChar w:fldCharType="separate"/>
                          </w:r>
                          <w:r w:rsidR="00312EB2" w:rsidRPr="00203B49">
                            <w:t>Programma Lokale Samenwerking</w: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89073C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312EB2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Pr="00203B49" w:rsidRDefault="008A7B34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203B49">
                            <w:rPr>
                              <w:b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12EB2" w:rsidRPr="00203B49">
                            <w:rPr>
                              <w:b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312EB2">
                            <w:t>15 mei 2019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312EB2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12EB2"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312EB2">
                            <w:t>x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688EF35" wp14:editId="2E4DAFA1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8A7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89073C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0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uc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9srLn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8A7B34">
                    <w:pPr>
                      <w:pStyle w:val="Huisstijl-Rubricering"/>
                    </w:pPr>
                    <w:r>
                      <w:fldChar w:fldCharType="begin"/>
                    </w:r>
                    <w:r w:rsidR="0089073C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8A7B34">
    <w:pPr>
      <w:pStyle w:val="Header"/>
      <w:spacing w:line="242" w:lineRule="exact"/>
    </w:pPr>
    <w:r>
      <w:fldChar w:fldCharType="begin"/>
    </w:r>
    <w:r w:rsidR="0089073C"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  <w:rPr>
        <w:color w:val="FFFFFF"/>
      </w:rPr>
    </w:pPr>
    <w:bookmarkStart w:id="5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75577220" wp14:editId="36C23022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E5E61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2BD6197" wp14:editId="4655C482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OIMjFfQIAAPsEAAAOAAAAZHJzL2Uyb0RvYy54bWysVF1v0zAUfUfiP1h+7/KBuzbR0mlrCUIa MDH4Aa7tNBaOHWy36Yb471w77WiBB4TIg+NrXx+fe++5vrredwrthHXS6ApnFylGQjPDpd5U+POn ejLHyHmqOVVGiwo/CoevFy9fXA19KXLTGsWFRQCiXTn0FW6978skcawVHXUXphcaNhtjO+rBtJuE WzoAeqeSPE0vk8FY3lvDhHOwuho38SLiN41g/kPTOOGRqjBw83G0cVyHMVlc0XJjad9KdqBB/4FF R6WGS5+hVtRTtLXyN6hOMmucafwFM11imkYyEWOAaLL0l2geWtqLGAskx/XPaXL/D5a9391bJHmF c4w07aBEHyFpVG+UQGQW8jP0rgS3h/7ehghdf2fYF4e0WbbgJm6sNUMrKAdWWfBPzg4Ew8FRtB7e GQ7wdOtNTNW+sV0AhCSgfazI43NFxN4jBouvSF6kUDcGW/lsRoppvIGWx8O9df6NMB0Kkwpb4B7B 6e7O+UCGlkeXSN4oyWupVDTsZr1UFu0oiKOO3wHdnbopHZy1CcdGxHEFOMIdYS+wjcX+VmQ5SW/z YlJfzmcTUpPppJil80maFbfFZUoKsqq/B4IZKVvJudB3Uouj8DLyd4U9tMAomSg9NFS4mObTGPsZ e3ceZJrW9Z+C7KSHPlSyq/A8DV9womWo62vN49xTqcZ5ck4/ZhlycPzHrEQVhMKPAlob/ggisAaK BPWEFwMmrbFPGA3QfRV2X7fUCozUWw1CKjJCQrtGg0xnORj2dGd9ukM1A6gKe4zG6dKPLb7trdy0 cFMWE6PNDYivkVEYQZgjq4NkocNiBIfXILTwqR29fr5Zix8AAAD//wMAUEsDBBQABgAIAAAAIQCV 1Q583wAAAAsBAAAPAAAAZHJzL2Rvd25yZXYueG1sTI/NTsMwEITvSLyDtUjcqJ2oiSDEqQoSokhI FYVDj9vYJBH+CbbbhLdne4LbzO5o9tt6NVvDTjrEwTsJ2UIA0671anCdhI/3p5tbYDGhU2i80xJ+ dIRVc3lRY6X85N70aZc6RiUuViihT2msOI9try3GhR+1o92nDxYT2dBxFXCicmt4LkTJLQ6OLvQ4 6sdet1+7o5Xw/LItzEO2DpvXEgWf9uUeN99SXl/N63tgSc/pLwxnfEKHhpgO/uhUZIb8UhB6kpDn GYlz4m5J4kCTsiiANzX//0PzCwAA//8DAFBLAQItABQABgAIAAAAIQC2gziS/gAAAOEBAAATAAAA AAAAAAAAAAAAAAAAAABbQ29udGVudF9UeXBlc10ueG1sUEsBAi0AFAAGAAgAAAAhADj9If/WAAAA lAEAAAsAAAAAAAAAAAAAAAAALwEAAF9yZWxzLy5yZWxzUEsBAi0AFAAGAAgAAAAhAI4gyMV9AgAA +wQAAA4AAAAAAAAAAAAAAAAALgIAAGRycy9lMm9Eb2MueG1sUEsBAi0AFAAGAAgAAAAhAJXVDnzf AAAACwEAAA8AAAAAAAAAAAAAAAAA1wQAAGRycy9kb3ducmV2LnhtbFBLBQYAAAAABAAEAPMAAADj BQAAAAA= " o:spid="_x0000_s1026" strokecolor="fuchsia" stroked="f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>
              <w10:wrap anchorx="page" anchory="page"/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844DCA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5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1EDC355A">
      <w:start w:val="1"/>
      <w:numFmt w:val="bullet"/>
      <w:pStyle w:val="List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1F811C6"/>
    <w:multiLevelType w:val="hybridMultilevel"/>
    <w:tmpl w:val="2F6232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311C72"/>
    <w:multiLevelType w:val="hybridMultilevel"/>
    <w:tmpl w:val="D7C421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95D448B"/>
    <w:multiLevelType w:val="hybridMultilevel"/>
    <w:tmpl w:val="8E5862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20">
    <w:nsid w:val="1BC51C22"/>
    <w:multiLevelType w:val="hybridMultilevel"/>
    <w:tmpl w:val="D854BF0C"/>
    <w:lvl w:ilvl="0" w:tplc="D79C02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22">
    <w:nsid w:val="1E555FEF"/>
    <w:multiLevelType w:val="hybridMultilevel"/>
    <w:tmpl w:val="50F0923E"/>
    <w:lvl w:ilvl="0" w:tplc="A2CC0C32">
      <w:start w:val="1"/>
      <w:numFmt w:val="bullet"/>
      <w:pStyle w:val="ListBullet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4">
    <w:nsid w:val="24546987"/>
    <w:multiLevelType w:val="multilevel"/>
    <w:tmpl w:val="0486E16A"/>
    <w:numStyleLink w:val="list-bolletjes"/>
  </w:abstractNum>
  <w:abstractNum w:abstractNumId="25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6">
    <w:nsid w:val="3CFA7AB2"/>
    <w:multiLevelType w:val="multilevel"/>
    <w:tmpl w:val="565CA006"/>
    <w:numStyleLink w:val="list-streepjes"/>
  </w:abstractNum>
  <w:abstractNum w:abstractNumId="2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30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31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33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4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5">
    <w:nsid w:val="65A77F19"/>
    <w:multiLevelType w:val="multilevel"/>
    <w:tmpl w:val="2AECF202"/>
    <w:numStyleLink w:val="list-vinkaan"/>
  </w:abstractNum>
  <w:abstractNum w:abstractNumId="36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7">
    <w:nsid w:val="7338741E"/>
    <w:multiLevelType w:val="multilevel"/>
    <w:tmpl w:val="C340002C"/>
    <w:numStyleLink w:val="list-vinkuit"/>
  </w:abstractNum>
  <w:abstractNum w:abstractNumId="38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7"/>
  </w:num>
  <w:num w:numId="13">
    <w:abstractNumId w:val="31"/>
  </w:num>
  <w:num w:numId="14">
    <w:abstractNumId w:val="22"/>
  </w:num>
  <w:num w:numId="15">
    <w:abstractNumId w:val="25"/>
  </w:num>
  <w:num w:numId="16">
    <w:abstractNumId w:val="33"/>
  </w:num>
  <w:num w:numId="17">
    <w:abstractNumId w:val="28"/>
  </w:num>
  <w:num w:numId="18">
    <w:abstractNumId w:val="32"/>
  </w:num>
  <w:num w:numId="19">
    <w:abstractNumId w:val="27"/>
  </w:num>
  <w:num w:numId="20">
    <w:abstractNumId w:val="11"/>
  </w:num>
  <w:num w:numId="21">
    <w:abstractNumId w:val="34"/>
  </w:num>
  <w:num w:numId="22">
    <w:abstractNumId w:val="14"/>
  </w:num>
  <w:num w:numId="23">
    <w:abstractNumId w:val="9"/>
  </w:num>
  <w:num w:numId="24">
    <w:abstractNumId w:val="38"/>
  </w:num>
  <w:num w:numId="25">
    <w:abstractNumId w:val="25"/>
  </w:num>
  <w:num w:numId="26">
    <w:abstractNumId w:val="33"/>
  </w:num>
  <w:num w:numId="27">
    <w:abstractNumId w:val="38"/>
  </w:num>
  <w:num w:numId="28">
    <w:abstractNumId w:val="32"/>
  </w:num>
  <w:num w:numId="29">
    <w:abstractNumId w:val="34"/>
  </w:num>
  <w:num w:numId="30">
    <w:abstractNumId w:val="14"/>
  </w:num>
  <w:num w:numId="31">
    <w:abstractNumId w:val="23"/>
  </w:num>
  <w:num w:numId="32">
    <w:abstractNumId w:val="23"/>
  </w:num>
  <w:num w:numId="33">
    <w:abstractNumId w:val="23"/>
  </w:num>
  <w:num w:numId="34">
    <w:abstractNumId w:val="30"/>
  </w:num>
  <w:num w:numId="35">
    <w:abstractNumId w:val="36"/>
  </w:num>
  <w:num w:numId="36">
    <w:abstractNumId w:val="23"/>
  </w:num>
  <w:num w:numId="37">
    <w:abstractNumId w:val="19"/>
  </w:num>
  <w:num w:numId="38">
    <w:abstractNumId w:val="21"/>
  </w:num>
  <w:num w:numId="39">
    <w:abstractNumId w:val="10"/>
  </w:num>
  <w:num w:numId="40">
    <w:abstractNumId w:val="29"/>
  </w:num>
  <w:num w:numId="41">
    <w:abstractNumId w:val="24"/>
  </w:num>
  <w:num w:numId="42">
    <w:abstractNumId w:val="36"/>
  </w:num>
  <w:num w:numId="43">
    <w:abstractNumId w:val="19"/>
  </w:num>
  <w:num w:numId="44">
    <w:abstractNumId w:val="26"/>
  </w:num>
  <w:num w:numId="45">
    <w:abstractNumId w:val="35"/>
  </w:num>
  <w:num w:numId="46">
    <w:abstractNumId w:val="37"/>
  </w:num>
  <w:num w:numId="47">
    <w:abstractNumId w:val="16"/>
  </w:num>
  <w:num w:numId="48">
    <w:abstractNumId w:val="18"/>
  </w:num>
  <w:num w:numId="49">
    <w:abstractNumId w:val="20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hdrShapeDefaults>
    <o:shapedefaults v:ext="edit" spidmax="27649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De Voorzitter van de Tweede Kamer_x000d_der Staten-Generaal_x000d_Postbus 20018 _x000d_2500 EA  DEN HAAG"/>
    <w:docVar w:name="Carma DocSys~CanReopen" w:val="1"/>
    <w:docVar w:name="Carma DocSys~XML" w:val="&lt;?xml version=&quot;1.0&quot; encoding=&quot;UTF-8&quot;?&gt;&lt;data country-code=&quot;31&quot; customer=&quot;minjus&quot; engine-version=&quot;3.16.0&quot; existing=&quot;K%3A%5CPLS%5CVS%5CLINKS%20RECHTS%5CParlementair%20-%20Brieven%2C%20Kamervragen%2C%20QAs%5CTechnische%20briefing%20rechts-extremisme%2011%20juni%202018%5CInstemmingsbrief.docx#Document&quot; model=&quot;brief-2010.xml&quot; profile=&quot;minjus&quot; target=&quot;Microsoft Word&quot; target-build=&quot;14.0.7224&quot; target-version=&quot;14.0&quot;&gt;&lt;brief id=&quot;29b0afd8178e4fe18d5d97a1e513ddad&quot; lcid=&quot;1043&quot; template=&quot;brief-2010.dotm&quot; version=&quot;1.0&quot;&gt;&lt;MAILING disabled=&quot;true&quot; fields=&quot;adres;kix;aanhefdoc;aanhef;groetregel&quot;/&gt;&lt;PAPER first=&quot;voorbedrukt&quot; logo-names=&quot;minjuslint&quot; other=&quot;blanco&quot; when-logo-present=&quot;blanco&quot;/&gt;&lt;referentiegegevens_bk/&gt;&lt;referentiegegevens/&gt;&lt;referentiegegevens_content&gt;&lt;body xmlns:docsys=&quot;http://www.b-ware.nl&quot; xmlns:msxsl=&quot;urn:schemas-microsoft-com:xslt&quot;&gt;&lt;p style=&quot;afzendgegevens&quot;&gt;Programma Lokale Samenwerking&lt;/p&gt;&lt;p style=&quot;witregel1&quot;&gt; &lt;/p&gt;&lt;p style=&quot;afzendgegevens&quot;&gt;Turfmarkt 147&lt;/p&gt;&lt;p style=&quot;afzendgegevens&quot;&gt;2511 DP  Den Haag&lt;/p&gt;&lt;p style=&quot;afzendgegevens&quot;&gt;Postbus 16950&lt;/p&gt;&lt;p style=&quot;afzendgegevens&quot;&gt;2500 BZ  Den Haag&lt;/p&gt;&lt;p style=&quot;afzendgegevens&quot;&gt;www.nctv.nl&lt;/p&gt;&lt;p style=&quot;witregel1&quot;&gt; &lt;/p&gt;&lt;p style=&quot;afzendkopje&quot;&gt;Contactpersoon&lt;/p&gt;&lt;p style=&quot;afzendgegevens&quot;&gt;Anique Claessen&lt;/p&gt;&lt;p style=&quot;afzendgegevens-italic&quot;/&gt;&lt;p style=&quot;witregel1&quot;&gt; &lt;/p&gt;&lt;p style=&quot;afzendgegevens&quot;&gt;T  070 751 54 01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Voor een rechtvaardige en veilige samenleving&lt;/p&gt;&lt;p style=&quot;referentiegegevens&quot;/&gt;&lt;/body&gt;&lt;/referentiegegevens_content&gt;&lt;woordmerk_bk/&gt;&lt;woordmerk/&gt;&lt;woordmerk_content&gt;&lt;body xmlns:docsys=&quot;http://www.b-ware.nl&quot; xmlns:msxsl=&quot;urn:schemas-microsoft-com:xslt&quot;&gt;&lt;p&gt;&lt;picture src=&quot;$/woordmerk/RO_VJ_NCTV.png&quot;/&gt;&lt;/p&gt;&lt;/body&gt;&lt;/woordmerk_content&gt;&lt;ondertekening_bk/&gt;&lt;ondertekening/&gt;&lt;ondertekening_content&gt;&lt;body xmlns:docsys=&quot;http://www.b-ware.nl&quot; xmlns:msxsl=&quot;urn:schemas-microsoft-com:xslt&quot;&gt;&lt;table bottom-padding=&quot;0pt&quot; class=&quot;tabel&quot; left-padding=&quot;0pt&quot; right-padding=&quot;0pt&quot; top-padding=&quot;0pt&quot; width=&quot;132.892mm&quot;&gt;&lt;col width=&quot;74.224mm&quot;/&gt;&lt;col width=&quot;4mm&quot;/&gt;&lt;col width=&quot;54.668mm&quot;/&gt;&lt;tbody&gt;&lt;tr&gt;&lt;td colspan=&quot;3&quot; style=&quot;broodtekst&quot;/&gt;&lt;/tr&gt;&lt;tr&gt;&lt;td colspan=&quot;3&quot;&gt;&lt;p style=&quot;broodtekst&quot;&gt;De Minister van Justitie en Veiligheid&lt;/p&gt;&lt;/td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&gt;&lt;p style=&quot;broodtekst&quot;&gt;Ferd Grapperhaus&lt;/p&gt;&lt;/td&gt;&lt;td style=&quot;broodtekst&quot;/&gt;&lt;td/&gt;&lt;/tr&gt;&lt;tr&gt;&lt;td&gt;&lt;p style=&quot;broodtekst-i&quot;&gt;Minister van Justitie en Veiligheid&lt;/p&gt;&lt;/td&gt;&lt;td style=&quot;broodtekst&quot;/&gt;&lt;td/&gt;&lt;/tr&gt;&lt;/tbody&gt;&lt;/table&gt;&lt;p style=&quot;in-table&quot;/&gt;&lt;/body&gt;&lt;/ondertekening_content&gt;&lt;toevoegen-model formatted-value=&quot;&quot;/&gt;&lt;chkminuut/&gt;&lt;minuut formatted-value=&quot;minuut-2010.xml&quot;/&gt;&lt;ondertekenaar-item formatted-value=&quot;Minister&quot; value=&quot;3&quot;&gt;&lt;afzender aanhef=&quot;1&quot; country-code=&quot;31&quot; country-id=&quot;NLD&quot; groetregel=&quot;1&quot; naam=&quot;Ferd Grapperhaus&quot; name=&quot;Minister&quot; organisatie=&quot;55&quot; taal=&quot;1043&quot;&gt;&lt;taal functie=&quot;Minister van Justitie en Veiligheid&quot; id=&quot;1043&quot;/&gt;&lt;taal functie=&quot;Minister van Justitie en Veiligheid&quot; id=&quot;2057&quot;/&gt;&lt;taal functie=&quot;Minister van Justitie en Veiligheid&quot; id=&quot;1031&quot;/&gt;&lt;taal functie=&quot;Minister van Justitie en Veiligheid&quot; id=&quot;1036&quot;/&gt;&lt;taal functie=&quot;Minister van Justitie en Veiligheid&quot; id=&quot;1034&quot;/&gt;&lt;/afzender&gt;&lt;/ondertekenaar-item&gt;&lt;tweedeondertekenaar-item/&gt;&lt;behandelddoor-item formatted-value=&quot;Anique Claessen&quot; value=&quot;1&quot;&gt;&lt;afzender aanhef=&quot;1&quot; country-code=&quot;31&quot; country-id=&quot;NLD&quot; email=&quot;a.a.g.claessen@nctv.minvenj.nl&quot; groetregel=&quot;1&quot; naam=&quot;Anique Claessen&quot; name=&quot;Anique Claessen&quot; organisatie=&quot;271&quot; taal=&quot;1043&quot; telefoon=&quot;0625657155&quot;&gt;&lt;taal id=&quot;1043&quot;/&gt;&lt;taal id=&quot;2057&quot;/&gt;&lt;taal id=&quot;1031&quot;/&gt;&lt;taal id=&quot;1036&quot;/&gt;&lt;taal id=&quot;1034&quot;/&gt;&lt;/afzender&gt;&lt;/behandelddoor-item&gt;&lt;organisatie-item formatted-value=&quot;NCTV - PLS&quot; value=&quot;271&quot;&gt;&lt;organisatie facebook=&quot;&quot; id=&quot;271&quot; linkedin=&quot;&quot; twitter=&quot;&quot; youtube=&quot;&quot; zoekveld=&quot;NCTV - PLS&quot;&gt;&lt;taal baadres=&quot;Turfmarkt 147&quot; banknaam=&quot;&quot; banknummer=&quot;&quot; baplaats=&quot;La Haye&quot; bapostcode=&quot;2511 DP&quot; bezoekadres=&quot;Bezoekadres\nTurfmarkt 147\n2511 DP La Haye\nTelefoon +31 70 751 54 01\nFax \nwww.nctv.nl&quot; bic=&quot;&quot; email=&quot;&quot; faxnummer=&quot;&quot; iban=&quot;&quot; id=&quot;1036&quot; infonummer=&quot;&quot; instructies=&quot;Prière de mentionner dans toute correspondance la date et notre référence. Prière de ne traiter qu'une seule affaire par lettre.&quot; kleuren=&quot;oranje&quot; koptekst=&quot;\nLocal Cooperation Programme&quot; land=&quot;Pays-Bas&quot; logo=&quot;RO_VJ_NCTV&quot; naamdirectie=&quot;Local Cooperation Programme&quot; naamdirectoraatgeneraal=&quot;&quot; naamgebouw=&quot;&quot; omschrijving=&quot;National Coordinator for Security and Counterterrorism - Local Cooperation Programme&quot; paadres=&quot;16950&quot; paplaats=&quot;La Haye&quot; papostcode=&quot;2500 BZ&quot; payoff=&quot;&quot; postadres=&quot;Postadres:\nPostbus 16950,\n2500 BZ La Haye&quot; taal=&quot;1036&quot; telefoonnummer=&quot;+31 70 751 54 01&quot; vrij1=&quot;&quot; vrij2=&quot;&quot; vrij3=&quot;&quot; vrij4=&quot;&quot; vrij5=&quot;&quot; vrij6=&quot;&quot; vrij7=&quot;&quot; vrij8=&quot;&quot; vrijkopje=&quot;&quot; website=&quot;www.nctv.nl&quot; zoekveld=&quot;NCTV - PLS&quot;/&gt;&lt;taal baadres=&quot;Turfmarkt 147&quot; banknaam=&quot;&quot; banknummer=&quot;&quot; baplaats=&quot;Den Haag&quot; bapostcode=&quot;2511 DP&quot; bezoekadres=&quot;Bezoekadres\nTurfmarkt 147\n2511 DP Den Haag\nTelefoon 070 751 54 01\nFax \nwww.nctv.nl&quot; bic=&quot;&quot; email=&quot;&quot; faxnummer=&quot;&quot; iban=&quot;&quot; id=&quot;1043&quot; infonummer=&quot;&quot; instructies=&quot;Voor een rechtvaardige en veilige samenleving&quot; kleuren=&quot;oranje&quot; koptekst=&quot;\nProgramma Lokale Samenwerking&quot; land=&quot;Nederland&quot; logo=&quot;RO_VJ_NCTV&quot; naamdirectie=&quot;Programma Lokale Samenwerking&quot; naamdirectoraatgeneraal=&quot;&quot; naamgebouw=&quot;&quot; omschrijving=&quot;Nationaal Coördinator Terrorismebestrijding en Veiligheid - Programma Lokale Samenwerking&quot; paadres=&quot;16950&quot; paplaats=&quot;Den Haag&quot; papostcode=&quot;2500 BZ&quot; payoff=&quot;Voor een rechtvaardige en veilige samenleving&quot; postadres=&quot;Postadres:\nPostbus 16950,\n2500 BZ Den Haag&quot; taal=&quot;1043&quot; telefoonnummer=&quot;070 751 54 01&quot; vrij1=&quot;&quot; vrij2=&quot;&quot; vrij3=&quot;&quot; vrij4=&quot;&quot; vrij5=&quot;&quot; vrij6=&quot;&quot; vrij7=&quot;&quot; vrij8=&quot;&quot; vrijkopje=&quot;&quot; website=&quot;www.nctv.nl&quot; zoekveld=&quot;NCTV - PLS&quot;/&gt;&lt;taal baadres=&quot;Turfmarkt 147&quot; banknaam=&quot;&quot; banknummer=&quot;&quot; baplaats=&quot;The Hague&quot; bapostcode=&quot;2511 DP&quot; bezoekadres=&quot;Bezoekadres\nTurfmarkt 147\n2511 DP The Hague\nTelefoon +31 70 751 54 01\nFax \nwww.nctv.nl&quot; bic=&quot;&quot; email=&quot;&quot; faxnummer=&quot;&quot; iban=&quot;&quot; id=&quot;2057&quot; infonummer=&quot;&quot; instructies=&quot;Please quote date of letter and our ref. when replying. Do not raise more than one subject per letter.&quot; kleuren=&quot;oranje&quot; koptekst=&quot;\nLocal Cooperation Programme&quot; land=&quot;The Netherlands&quot; logo=&quot;RO_VJ_NCTV&quot; naamdirectie=&quot;Local Cooperation Programme&quot; naamdirectoraatgeneraal=&quot;&quot; naamgebouw=&quot;&quot; omschrijving=&quot;National Coordinator for Security and Counterterrorism - Local Cooperation Programme&quot; paadres=&quot;16950&quot; paplaats=&quot;The Hague&quot; papostcode=&quot;2500 BZ&quot; payoff=&quot;&quot; postadres=&quot;Postadres:\nPostbus 16950,\n2500 BZ The Hague&quot; taal=&quot;2057&quot; telefoonnummer=&quot;+31 70 751 54 01&quot; vrij1=&quot;&quot; vrij2=&quot;&quot; vrij3=&quot;&quot; vrij4=&quot;&quot; vrij5=&quot;&quot; vrij6=&quot;&quot; vrij7=&quot;&quot; vrij8=&quot;&quot; vrijkopje=&quot;&quot; website=&quot;www.nctv.nl&quot; zoekveld=&quot;NCTV - PLS&quot;/&gt;&lt;taal baadres=&quot;Turfmarkt 147&quot; banknaam=&quot;&quot; banknummer=&quot;&quot; baplaats=&quot;Den Haag&quot; bapostcode=&quot;2511 DP&quot; bezoekadres=&quot;Bezoekadres\nTurfmarkt 147\n2511 DP Den Haag\nTelefoon +31 70 751 54 01\nFax \nwww.nctv.nl&quot; bic=&quot;&quot; email=&quot;&quot; faxnummer=&quot;&quot; iban=&quot;&quot; id=&quot;1031&quot; infonummer=&quot;&quot; instructies=&quot;Bitte bei Antwort Datum und unser Zeichen angeben. Bitte pro Zuschrift nur eine Angelegenheit behandeln.&quot; kleuren=&quot;oranje&quot; koptekst=&quot;\nLocal Cooperation Programme&quot; land=&quot;Niederlande&quot; logo=&quot;RO_VJ_NCTV&quot; naamdirectie=&quot;Local Cooperation Programme&quot; naamdirectoraatgeneraal=&quot;&quot; naamgebouw=&quot;&quot; omschrijving=&quot;National Coordinator for Security and Counterterrorism - Local Cooperation Programme&quot; paadres=&quot;16950&quot; paplaats=&quot;Den Haag&quot; papostcode=&quot;2500 BZ&quot; payoff=&quot;&quot; postadres=&quot;Postadres:\nPostbus 16950,\n2500 BZ Den Haag&quot; taal=&quot;1031&quot; telefoonnummer=&quot;+31 70 751 54 01&quot; vrij1=&quot;&quot; vrij2=&quot;&quot; vrij3=&quot;&quot; vrij4=&quot;&quot; vrij5=&quot;&quot; vrij6=&quot;&quot; vrij7=&quot;&quot; vrij8=&quot;&quot; vrijkopje=&quot;&quot; website=&quot;www.nctv.nl&quot; zoekveld=&quot;NCTV - PLS&quot;/&gt;&lt;taal baadres=&quot;Turfmarkt 147&quot; banknaam=&quot;&quot; banknummer=&quot;&quot; baplaats=&quot;La Haya&quot; bapostcode=&quot;2511 DP&quot; bezoekadres=&quot;Bezoekadres\nTurfmarkt 147\n2511 DP La Haya\nTelefoon +31 70 751 54 01\nFax \nwww.nctv.nl&quot; bic=&quot;&quot; email=&quot;&quot; faxnummer=&quot;&quot; iban=&quot;&quot; id=&quot;1034&quot; infonummer=&quot;&quot; instructies=&quot;En su eventual contestación, por favor, indique la fecha y nuestro número de referencia. Le rogamos en cada carta trate un solo asunto.&quot; kleuren=&quot;oranje&quot; koptekst=&quot;\nLocal Cooperation Programme&quot; land=&quot;Países Bajos&quot; logo=&quot;RO_VJ_NCTV&quot; naamdirectie=&quot;Local Cooperation Programme&quot; naamdirectoraatgeneraal=&quot;&quot; naamgebouw=&quot;&quot; omschrijving=&quot;National Coordinator for Security and Counterterrorism - Local Cooperation Programme&quot; paadres=&quot;16950&quot; paplaats=&quot;La Haya&quot; papostcode=&quot;2500 BZ&quot; payoff=&quot;&quot; postadres=&quot;Postadres:\nPostbus 16950,\n2500 BZ La Haya&quot; taal=&quot;1034&quot; telefoonnummer=&quot;+31 70 751 54 01&quot; vrij1=&quot;&quot; vrij2=&quot;&quot; vrij3=&quot;&quot; vrij4=&quot;&quot; vrij5=&quot;&quot; vrij6=&quot;&quot; vrij7=&quot;&quot; vrij8=&quot;&quot; vrijkopje=&quot;&quot; website=&quot;www.nctv.nl&quot; zoekveld=&quot;NCTV - PLS&quot;/&gt;&lt;/organisatie&gt;&lt;/organisatie-item&gt;&lt;zaak/&gt;&lt;adres formatted-value=&quot;De Voorzitter van de Tweede Kamer\nder Staten-Generaal\nPostbus 20018&amp;#160;\n2500 EA&amp;#160;&amp;#160;DEN HAAG&quot; value=&quot;182&quot;&gt;&lt;address city=&quot;DEN HAAG&quot; country-code=&quot;31&quot; country-id=&quot;NLD&quot; omitted-country=&quot;Nederland&quot; street=&quot;Postbus 20018&quot; typeid=&quot;1&quot; typename=&quot;postadres&quot; zipcode=&quot;2500 EA&quot;&gt;&lt;person display=&quot;Staten-Generaal&quot; first=&quot;der&quot; index=&quot;1&quot; last=&quot;Staten-Generaal&quot;/&gt;&lt;company display=&quot;Voorzitter Tweede Kamer&quot; name=&quot;De Voorzitter van de Tweede Kamer&quot;/&gt;&lt;/address&gt;&lt;/adres&gt;&lt;kix formatted-value=&quot;&quot; value=&quot;&quot;/&gt;&lt;mailing-aan formatted-value=&quot;&quot;/&gt;&lt;minjuslint formatted-value=&quot;&quot;/&gt;&lt;chklogo value=&quot;0&quot;/&gt;&lt;documentsubtype formatted-value=&quot;Brief&quot;/&gt;&lt;documenttitel formatted-value=&quot;Brief - Toestemming voor deelname aan een technische briefing&quot;/&gt;&lt;heropend value=&quot;false&quot;/&gt;&lt;vorm value=&quot;Digitaal&quot;/&gt;&lt;ZaakLocatie/&gt;&lt;zaakkenmerk/&gt;&lt;zaaktitel/&gt;&lt;fn_geaddresseerde formatted-value=&quot;De Voorzitter van de Tweede Kamer&quot;/&gt;&lt;fn_adres formatted-value=&quot;Postbus 20018&quot;/&gt;&lt;fn_postcode formatted-value=&quot;2500 EA&quot; value=&quot;2500 EA&quot;/&gt;&lt;fn_plaats formatted-value=&quot;DEN HAAG&quot; value=&quot;DEN HAAG&quot;/&gt;&lt;fn_land formatted-value=&quot;Nederland&quot;/&gt;&lt;drager formatted-value=&quot;Document&quot;/&gt;&lt;documentclass formatted-value=&quot;Brief&quot; value=&quot;Brief&quot;/&gt;&lt;baadres formatted-value=&quot;Turfmarkt 147&quot; value=&quot;Turfmarkt 147&quot;/&gt;&lt;bapostcode formatted-value=&quot;2511 DP&quot; value=&quot;2511 DP&quot;/&gt;&lt;baplaats formatted-value=&quot;Den Haag&quot; value=&quot;Den Haag&quot;/&gt;&lt;paadres formatted-value=&quot;16950&quot; value=&quot;16950&quot;/&gt;&lt;papostcode formatted-value=&quot;2500 BZ&quot; value=&quot;2500 BZ&quot;/&gt;&lt;paplaats formatted-value=&quot;Den Haag&quot; value=&quot;Den Haag&quot;/&gt;&lt;banknaam formatted-value=&quot;&quot; value=&quot;&quot;/&gt;&lt;banknummer formatted-value=&quot;&quot; value=&quot;&quot;/&gt;&lt;rekeningnr formatted-value=&quot;&quot;/&gt;&lt;bic formatted-value=&quot;&quot; value=&quot;&quot;/&gt;&lt;iban formatted-value=&quot;&quot; value=&quot;&quot;/&gt;&lt;website formatted-value=&quot;www.nctv.nl&quot; value=&quot;www.nctv.nl&quot;/&gt;&lt;faxnummer formatted-value=&quot;&quot; value=&quot;&quot;&gt;&lt;phonenumber country-code=&quot;31&quot; number=&quot;&quot;/&gt;&lt;/faxnummer&gt;&lt;faxorganisatie formatted-value=&quot;&quot; value=&quot;&quot;&gt;&lt;phonenumber country-code=&quot;31&quot; number=&quot;&quot;/&gt;&lt;/faxorganisatie&gt;&lt;telorganisatie formatted-value=&quot;070 751 54 01&quot; value=&quot;070 751 54 01&quot;&gt;&lt;phonenumber country-code=&quot;31&quot; number=&quot;070 751 54 01&quot;/&gt;&lt;/telorganisatie&gt;&lt;doorkiesnummer formatted-value=&quot;06 256 571 55&quot; value=&quot;0625657155&quot;&gt;&lt;phonenumber country-code=&quot;31&quot; number=&quot;0625657155&quot;/&gt;&lt;/doorkiesnummer&gt;&lt;mobiel formatted-value=&quot;&quot; value=&quot;&quot;&gt;&lt;phonenumber/&gt;&lt;/mobiel&gt;&lt;chk_infonummer/&gt;&lt;infonummer formatted-value=&quot;&quot; value=&quot;&quot;&gt;&lt;phonenumber country-code=&quot;31&quot; number=&quot;&quot;/&gt;&lt;/infonummer&gt;&lt;emailorganisatie formatted-value=&quot;&quot; value=&quot;&quot;/&gt;&lt;clausule formatted-value=&quot;Voor een rechtvaardige en veilige samenleving&quot; value=&quot;Voor een rechtvaardige en veilige samenleving&quot;/&gt;&lt;contactpersoon formatted-value=&quot;Anique Claessen&quot;/&gt;&lt;email formatted-value=&quot;a.a.g.claessen@nctv.minvenj.nl&quot;/&gt;&lt;functie formatted-value=&quot;&quot;/&gt;&lt;retouradres formatted-value=&quot;&amp;gt; Retouradres&amp;#160;Postbus 16950&amp;#160;2500 BZ&amp;#160;&amp;#160;Den Haag&quot;/&gt;&lt;directoraat formatted-value=&quot;&quot; value=&quot;&quot;/&gt;&lt;directoraatvolg formatted-value=&quot;&quot;/&gt;&lt;directoraatnaam formatted-value=&quot;Programma Lokale Samenwerking&quot; value=&quot;Programma Lokale Samenwerking&quot;/&gt;&lt;directoraatnaamvolg formatted-value=&quot;Programma Lokale Samenwerking&quot;/&gt;&lt;onderdeel formatted-value=&quot;&quot; value=&quot;&quot;/&gt;&lt;digionderdeel formatted-value=&quot;&quot; value=&quot;&quot;/&gt;&lt;onderdeelvolg formatted-value=&quot;&quot;/&gt;&lt;directieregel formatted-value=&quot;&amp;#160;\n&quot;/&gt;&lt;datum formatted-value=&quot;15 mei 2019&quot; value=&quot;2019-05-15T17:23:07&quot;/&gt;&lt;onskenmerk format-disabled=&quot;true&quot; formatted-value=&quot;2710875&quot; value=&quot;2710875&quot;/&gt;&lt;uwkenmerk formatted-value=&quot;&quot;/&gt;&lt;onderwerp format-disabled=&quot;true&quot; formatted-value=&quot;Toestemming voor deelname aan een technische briefing&quot; value=&quot;Toestemming voor deelname aan een technische briefing&quot;/&gt;&lt;bijlage formatted-value=&quot;&quot;/&gt;&lt;projectnaam/&gt;&lt;kopieaan/&gt;&lt;namensdeze formatted-value=&quot;De Minister van Justitie en Veiligheid&quot; value=&quot;De Minister van Justitie en Veiligheid&quot;/&gt;&lt;rubricering formatted-value=&quot;&quot;/&gt;&lt;rubriceringvolg formatted-value=&quot;&quot;/&gt;&lt;digijust formatted-value=&quot;0&quot; value=&quot;0&quot;/&gt;&lt;chkcontact value=&quot;1&quot;/&gt;&lt;radtelefoon value=&quot;1&quot;/&gt;&lt;chkfunctie1 value=&quot;1&quot;/&gt;&lt;chkfunctie2 value=&quot;1&quot;/&gt;&lt;aanhefdoc formatted-value=&quot;&quot;/&gt;&lt;vrijkopje formatted-value=&quot;&quot; 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formatted-value=&quot;LIMM_NAAM&quot; value=&quot;LIMM_NAAM&quot;/&gt;&lt;std_lu-eind-datum formatted-value=&quot;LU_EIND_DATUM&quot; value=&quot;LU_EIND_DATUM&quot;/&gt;&lt;std_lu-start-datum formatted-value=&quot;LU_START_DATUM&quot; value=&quot;LU_START_DATUM&quot;/&gt;&lt;std_lu-usr1 formatted-value=&quot;LU_USR1&quot; value=&quot;LU_USR1&quot;/&gt;&lt;std_lu-usr2 formatted-value=&quot;LU_USR2&quot; value=&quot;LU_USR2&quot;/&gt;&lt;std_lu-usr3 formatted-value=&quot;LU_USR3&quot; value=&quot;LU_USR3&quot;/&gt;&lt;std_lu-usr4 formatted-value=&quot;LU_USR4&quot; value=&quot;LU_USR4&quot;/&gt;&lt;std_lu-usr5 formatted-value=&quot;LU_USR5&quot; value=&quot;LU_USR5&quot;/&gt;&lt;std_lu-naam formatted-value=&quot;LU_NAAM&quot; value=&quot;LU_NAAM&quot;/&gt;&lt;std_oc-naam formatted-value=&quot;OC_NAAM&quot; value=&quot;OC_NAAM&quot;/&gt;&lt;std_oulo-naam1 formatted-value=&quot;OULO_NAAM1&quot; value=&quot;OULO_NAAM1&quot;/&gt;&lt;std_oulo-naam2 formatted-value=&quot;OULO_NAAM2&quot; value=&quot;OULO_NAAM2&quot;/&gt;&lt;std_oulo-telefoonnr formatted-value=&quot;OULO_TELEFOONNR&quot; value=&quot;OULO_TELEFOONNR&quot;/&gt;&lt;std_oulo-vestadres formatted-value=&quot;OULO_VESTADRES&quot; value=&quot;OULO_VESTADRES&quot;/&gt;&lt;std_oulo-vestplaats formatted-value=&quot;OULO_VESTPLAATS&quot; value=&quot;OULO_VESTPLAATS&quot;/&gt;&lt;std_gp-usr4 formatted-value=&quot;GP_USR4&quot; value=&quot;GP_USR4&quot;/&gt;&lt;std_gp-functie formatted-value=&quot;GP_FUNCTIE&quot; value=&quot;GP_FUNCTIE&quot;/&gt;&lt;std_gp-k5calc-tav formatted-value=&quot;GP_K5CALC_TAV&quot; value=&quot;GP_K5CALC_TAV&quot;/&gt;&lt;std_bgp-roepnaam formatted-value=&quot;BGP_ROEPNAAM&quot; value=&quot;BGP_ROEPNAAM&quot;/&gt;&lt;std_bgp-achternaam formatted-value=&quot;BGP_ACHTERNAAM&quot; value=&quot;BGP_ACHTERNAAM&quot;/&gt;&lt;std_bgp-telefoondoorkies formatted-value=&quot;BGP_TELEFOONDOORKIES&quot; value=&quot;BGP_TELEFOONDOORKIES&quot;/&gt;&lt;std_bgp-email-zaak formatted-value=&quot;BGP_EMAIL_ZAAK&quot; value=&quot;BGP_EMAIL_ZAAK&quot;/&gt;&lt;std_ou-usr1 formatted-value=&quot;OU_USR1&quot; value=&quot;OU_USR1&quot;/&gt;&lt;std_ou-usr2 formatted-value=&quot;OU_USR2&quot; value=&quot;OU_USR2&quot;/&gt;&lt;std_ou-usr3 formatted-value=&quot;OU_USR3&quot; value=&quot;OU_USR3&quot;/&gt;&lt;std_ou-usr4 formatted-value=&quot;OU_USR4&quot; value=&quot;OU_USR4&quot;/&gt;&lt;std_ou-usr5 formatted-value=&quot;OU_USR5&quot; value=&quot;OU_USR5&quot;/&gt;&lt;std_ou-usr6 formatted-value=&quot;OU_USR6&quot; value=&quot;OU_USR6&quot;/&gt;&lt;std_ou-usr9 formatted-value=&quot;OU_USR9&quot; value=&quot;OU_USR9&quot;/&gt;&lt;std_ou-startdatum formatted-value=&quot;OU_STARTDATUM&quot; value=&quot;OU_STARTDATUM&quot;/&gt;&lt;std_de-mentor-als-coach formatted-value=&quot;de mentor als coach&quot; value=&quot;de mentor als coach&quot;/&gt;&lt;std_autofinish value=&quot;0&quot;/&gt;&lt;std_autoprint value=&quot;0&quot;/&gt;&lt;std_showtab value=&quot;0&quot;/&gt;&lt;aanhef formatted-value=&quot;&amp;lt;Geen&amp;gt;&quot; output-value=&quot;&amp;lt;Geen&amp;gt;,&quot; value=&quot;0&quot;/&gt;&lt;groetregel formatted-value=&quot;&amp;lt;Geen&amp;gt;&quot; output-value=&quot;&amp;lt;Geen&amp;gt;,&quot; value=&quot;0&quot;/&gt;&lt;rubriek formatted-value=&quot;&amp;#160;&quot; value=&quot;1&quot;/&gt;&lt;merking formatted-value=&quot;&amp;#160;&quot; value=&quot;1&quot;/&gt;&lt;lst_aantbijlagen formatted-value=&quot;Geen&quot; value=&quot;Geen&quot;/&gt;&lt;euslogan-txt/&gt;&lt;lsttaal/&gt;&lt;documenttype formatted-value=&quot;Uitgaand&quot; value=&quot;Uitgaand&quot;/&gt;&lt;docstatus formatted-value=&quot;Informeel concept&quot; value=&quot;Informeel concept&quot;/&gt;&lt;doctype formatted-value=&quot;Brief&quot; value=&quot;Brief&quot;/&gt;&lt;_projectnaam formatted-value=&quot;Projectnaam&quot; value=&quot;Projectnaam&quot;/&gt;&lt;_contactpersoon formatted-value=&quot;Contactpersoon&quot; value=&quot;Contactpersoon&quot;/&gt;&lt;_datum formatted-value=&quot;Datum&quot; value=&quot;Datum&quot;/&gt;&lt;_onskenmerk formatted-value=&quot;Ons kenmerk\n&quot;/&gt;&lt;_onskenmerk-txt formatted-value=&quot;Ons kenmerk&quot; value=&quot;Ons kenmerk&quot;/&gt;&lt;_uwkenmerk formatted-value=&quot;Uw kenmerk&quot; value=&quot;Uw kenmerk&quot;/&gt;&lt;_onderwerp formatted-value=&quot;Onderwerp&quot; value=&quot;Onderwerp&quot;/&gt;&lt;_namensdeze formatted-value=&quot;Namens deze,&quot; value=&quot;Namens deze,&quot;/&gt;&lt;_pagina formatted-value=&quot;Pagina&quot; value=&quot;Pagina&quot;/&gt;&lt;_van formatted-value=&quot;van&quot; value=&quot;van&quot;/&gt;&lt;_bijlagen formatted-value=&quot;Bijlagen&quot; value=&quot;Bijlagen&quot;/&gt;&lt;_t formatted-value=&quot;T&amp;#160;&amp;#160;&quot; value=&quot;T&amp;#160;&amp;#160;&quot;/&gt;&lt;_f formatted-value=&quot;F&amp;#160;&amp;#160;&quot; value=&quot;F&amp;#160;&amp;#160;&quot;/&gt;&lt;_m formatted-value=&quot;M&amp;#160;&amp;#160;&quot; value=&quot;M&amp;#160;&amp;#160;&quot;/&gt;&lt;_i formatted-value=&quot;I&amp;#160;&amp;#160;&quot; value=&quot;I&amp;#160;&amp;#160;&quot;/&gt;&lt;_retouradres formatted-value=&quot;&amp;gt; Retouradres&quot; value=&quot;&amp;gt; Retouradres&quot;/&gt;&lt;_postbus formatted-value=&quot;Postbus&quot; value=&quot;Postbus&quot;/&gt;&lt;_kopieaan formatted-value=&quot;Kopie aan&quot; value=&quot;Kopie aan&quot;/&gt;&lt;_bijlagen-content formatted-value=&quot;Bijlage(n)&quot; value=&quot;Bijlage(n)&quot;/&gt;&lt;_bic formatted-value=&quot;BIC&quot; value=&quot;BIC&quot;/&gt;&lt;_iban formatted-value=&quot;IBAN&quot; value=&quot;IBAN&quot;/&gt;&lt;/brief&gt;&lt;/data&gt;"/>
    <w:docVar w:name="clausule" w:val="Voor een rechtvaardige en veilige samenleving"/>
  </w:docVars>
  <w:rsids>
    <w:rsidRoot w:val="00BE5E61"/>
    <w:rsid w:val="000129A4"/>
    <w:rsid w:val="000E4FC7"/>
    <w:rsid w:val="00111575"/>
    <w:rsid w:val="001B5B02"/>
    <w:rsid w:val="00203B49"/>
    <w:rsid w:val="00312EB2"/>
    <w:rsid w:val="003C4E4B"/>
    <w:rsid w:val="0040796D"/>
    <w:rsid w:val="00410177"/>
    <w:rsid w:val="004D0805"/>
    <w:rsid w:val="005B585C"/>
    <w:rsid w:val="00652887"/>
    <w:rsid w:val="00666B4A"/>
    <w:rsid w:val="00690E82"/>
    <w:rsid w:val="00794445"/>
    <w:rsid w:val="00844DCA"/>
    <w:rsid w:val="0089073C"/>
    <w:rsid w:val="008A7B34"/>
    <w:rsid w:val="008D368C"/>
    <w:rsid w:val="0099585F"/>
    <w:rsid w:val="009B09F2"/>
    <w:rsid w:val="009B6D53"/>
    <w:rsid w:val="00A36378"/>
    <w:rsid w:val="00B07A5A"/>
    <w:rsid w:val="00B2078A"/>
    <w:rsid w:val="00B46C81"/>
    <w:rsid w:val="00B666CB"/>
    <w:rsid w:val="00BA6205"/>
    <w:rsid w:val="00BE5E61"/>
    <w:rsid w:val="00C22108"/>
    <w:rsid w:val="00C91F22"/>
    <w:rsid w:val="00CC3E4D"/>
    <w:rsid w:val="00D2034F"/>
    <w:rsid w:val="00DD1C86"/>
    <w:rsid w:val="00DF75AC"/>
    <w:rsid w:val="00E46F34"/>
    <w:rsid w:val="00EF2C59"/>
    <w:rsid w:val="00F60DEA"/>
    <w:rsid w:val="00F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rsid w:val="00BE5E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5E61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rsid w:val="00BE5E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5E61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openxmlformats.org/officeDocument/2006/relationships/fontTable" Target="fontTable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oter" Target="footer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RREIA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148</ap:Words>
  <ap:Characters>815</ap:Characters>
  <ap:DocSecurity>0</ap:DocSecurity>
  <ap:Lines>6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962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2008-11-03T14:08:00.0000000Z</lastPrinted>
  <dcterms:created xsi:type="dcterms:W3CDTF">2019-10-10T14:39:00.0000000Z</dcterms:created>
  <dcterms:modified xsi:type="dcterms:W3CDTF">2019-10-10T14:39:00.0000000Z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16950 2500 BZ  Den Haag</vt:lpwstr>
  </property>
  <property fmtid="{D5CDD505-2E9C-101B-9397-08002B2CF9AE}" pid="3" name="adres">
    <vt:lpwstr>De Voorzitter van de Tweede Kamer_x000d_der Staten-Generaal_x000d_Postbus 20018 _x000d_2500 EA  DEN HAAG</vt:lpwstr>
  </property>
  <property fmtid="{D5CDD505-2E9C-101B-9397-08002B2CF9AE}" pid="4" name="datum">
    <vt:lpwstr>15 mei 2019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Toestemming voor deelname aan een technische briefing</vt:lpwstr>
  </property>
  <property fmtid="{D5CDD505-2E9C-101B-9397-08002B2CF9AE}" pid="8" name="_onderwerp">
    <vt:lpwstr>Onderwerp</vt:lpwstr>
  </property>
  <property fmtid="{D5CDD505-2E9C-101B-9397-08002B2CF9AE}" pid="9" name="onskenmerk">
    <vt:lpwstr>2710875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/>
  </property>
  <property fmtid="{D5CDD505-2E9C-101B-9397-08002B2CF9AE}" pid="24" name="directoraatnaam">
    <vt:lpwstr>Programma Lokale Samenwerking</vt:lpwstr>
  </property>
  <property fmtid="{D5CDD505-2E9C-101B-9397-08002B2CF9AE}" pid="25" name="afdelingraised">
    <vt:lpwstr> </vt:lpwstr>
  </property>
  <property fmtid="{D5CDD505-2E9C-101B-9397-08002B2CF9AE}" pid="26" name="directoraatnaamvolg">
    <vt:lpwstr>Programma Lokale Samenwerking</vt:lpwstr>
  </property>
  <property fmtid="{D5CDD505-2E9C-101B-9397-08002B2CF9AE}" pid="27" name="onderdeelvolg">
    <vt:lpwstr/>
  </property>
  <property fmtid="{D5CDD505-2E9C-101B-9397-08002B2CF9AE}" pid="28" name="directieregel">
    <vt:lpwstr> _x000d_</vt:lpwstr>
  </property>
  <property fmtid="{D5CDD505-2E9C-101B-9397-08002B2CF9AE}" pid="29" name="directoraatvolg">
    <vt:lpwstr/>
  </property>
  <property fmtid="{D5CDD505-2E9C-101B-9397-08002B2CF9AE}" pid="30" name="functie">
    <vt:lpwstr/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0x0101003F63F6611601EE469E167E9068E4D318</vt:lpwstr>
  </property>
</Properties>
</file>