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name="_GoBack" w:displacedByCustomXml="next" w:id="0"/>
    <w:bookmarkEnd w:displacedByCustomXml="next" w:id="0"/>
    <w:sdt>
      <w:sdtPr>
        <w:id w:val="5798297"/>
        <w:docPartObj>
          <w:docPartGallery w:val="Cover Pages"/>
          <w:docPartUnique/>
        </w:docPartObj>
      </w:sdtPr>
      <w:sdtEndPr/>
      <w:sdtContent>
        <w:p w:rsidR="00EE2A9D" w:rsidP="00EE2A9D" w:rsidRDefault="001600B8"/>
        <w:p w:rsidR="00241BB9" w:rsidRDefault="001600B8">
          <w:pPr>
            <w:spacing w:line="240" w:lineRule="auto"/>
          </w:pPr>
        </w:p>
      </w:sdtContent>
    </w:sdt>
    <w:p w:rsidR="00CD5856" w:rsidRDefault="001600B8">
      <w:pPr>
        <w:spacing w:line="240" w:lineRule="auto"/>
      </w:pPr>
    </w:p>
    <w:p w:rsidR="00CD5856" w:rsidRDefault="001600B8"/>
    <w:p w:rsidR="00CD5856" w:rsidRDefault="001600B8"/>
    <w:p w:rsidR="00CD5856" w:rsidRDefault="001600B8">
      <w:pPr>
        <w:sectPr w:rsidR="00CD5856" w:rsidSect="003C472B">
          <w:headerReference w:type="default" r:id="rId9"/>
          <w:footerReference w:type="default" r:id="rId10"/>
          <w:type w:val="continuous"/>
          <w:pgSz w:w="11905" w:h="16837"/>
          <w:pgMar w:top="2948" w:right="2778" w:bottom="1049" w:left="1588" w:header="6521" w:footer="709" w:gutter="0"/>
          <w:pgNumType w:start="1"/>
          <w:cols w:space="708"/>
          <w:docGrid w:linePitch="326"/>
        </w:sectPr>
      </w:pPr>
    </w:p>
    <w:p w:rsidR="00CD5856" w:rsidRDefault="007A0D80">
      <w:pPr>
        <w:pStyle w:val="Huisstijl-Aanhef"/>
      </w:pPr>
      <w:r>
        <w:t>Geachte voorzitter,</w:t>
      </w:r>
    </w:p>
    <w:p w:rsidRPr="008D59C5" w:rsidR="008D59C5" w:rsidP="00260FFA" w:rsidRDefault="007A0D80">
      <w:r>
        <w:rPr>
          <w:szCs w:val="18"/>
        </w:rPr>
        <w:t>Hierbij bied ik u aan de nota naar aanleiding van het verslag ten aanzien van het wetsvoorstel houdende wijziging van Boek 7 van het Burgerlijk Wetboek, de Jeugdwet en enkele andere wetten ter verbetering van patiëntgerichte zorg en het opnemen van een wettelijke regeling voor het inzagerecht in het medisch dossier van een overleden patiënt.</w:t>
      </w:r>
    </w:p>
    <w:p w:rsidR="004C3B8E" w:rsidP="004C3B8E" w:rsidRDefault="001600B8">
      <w:pPr>
        <w:spacing w:line="240" w:lineRule="auto"/>
        <w:rPr>
          <w:noProof/>
        </w:rPr>
      </w:pPr>
    </w:p>
    <w:p w:rsidR="004C3B8E" w:rsidP="004C3B8E" w:rsidRDefault="007A0D80">
      <w:pPr>
        <w:spacing w:line="240" w:lineRule="auto"/>
        <w:rPr>
          <w:noProof/>
        </w:rPr>
      </w:pPr>
      <w:r>
        <w:rPr>
          <w:noProof/>
        </w:rPr>
        <w:t>Hoogachtend,</w:t>
      </w:r>
    </w:p>
    <w:p w:rsidR="004C3B8E" w:rsidP="004C3B8E" w:rsidRDefault="001600B8">
      <w:pPr>
        <w:spacing w:line="240" w:lineRule="auto"/>
        <w:rPr>
          <w:noProof/>
        </w:rPr>
      </w:pPr>
    </w:p>
    <w:p w:rsidR="004C3B8E" w:rsidP="004C3B8E" w:rsidRDefault="007A0D80">
      <w:pPr>
        <w:spacing w:line="240" w:lineRule="auto"/>
        <w:rPr>
          <w:noProof/>
        </w:rPr>
      </w:pPr>
      <w:r>
        <w:rPr>
          <w:noProof/>
        </w:rPr>
        <w:t>de minister voor Medische Zorg</w:t>
      </w:r>
    </w:p>
    <w:p w:rsidR="004C3B8E" w:rsidP="004C3B8E" w:rsidRDefault="007A0D80">
      <w:pPr>
        <w:spacing w:line="240" w:lineRule="auto"/>
        <w:rPr>
          <w:noProof/>
        </w:rPr>
      </w:pPr>
      <w:r>
        <w:rPr>
          <w:noProof/>
        </w:rPr>
        <w:t>en Sport,</w:t>
      </w:r>
    </w:p>
    <w:p w:rsidR="004C3B8E" w:rsidP="004C3B8E" w:rsidRDefault="001600B8">
      <w:pPr>
        <w:spacing w:line="240" w:lineRule="auto"/>
        <w:rPr>
          <w:noProof/>
        </w:rPr>
      </w:pPr>
    </w:p>
    <w:p w:rsidR="004C3B8E" w:rsidP="004C3B8E" w:rsidRDefault="001600B8">
      <w:pPr>
        <w:spacing w:line="240" w:lineRule="auto"/>
        <w:rPr>
          <w:noProof/>
        </w:rPr>
      </w:pPr>
    </w:p>
    <w:p w:rsidR="004C3B8E" w:rsidP="004C3B8E" w:rsidRDefault="001600B8">
      <w:pPr>
        <w:spacing w:line="240" w:lineRule="auto"/>
        <w:rPr>
          <w:noProof/>
        </w:rPr>
      </w:pPr>
    </w:p>
    <w:p w:rsidR="004C3B8E" w:rsidP="004C3B8E" w:rsidRDefault="001600B8">
      <w:pPr>
        <w:spacing w:line="240" w:lineRule="auto"/>
        <w:rPr>
          <w:noProof/>
        </w:rPr>
      </w:pPr>
    </w:p>
    <w:p w:rsidR="004C3B8E" w:rsidP="004C3B8E" w:rsidRDefault="001600B8">
      <w:pPr>
        <w:spacing w:line="240" w:lineRule="auto"/>
        <w:rPr>
          <w:noProof/>
        </w:rPr>
      </w:pPr>
    </w:p>
    <w:p w:rsidR="004C3B8E" w:rsidP="004C3B8E" w:rsidRDefault="001600B8">
      <w:pPr>
        <w:spacing w:line="240" w:lineRule="auto"/>
        <w:rPr>
          <w:noProof/>
        </w:rPr>
      </w:pPr>
    </w:p>
    <w:p w:rsidR="00BC481F" w:rsidP="004C3B8E" w:rsidRDefault="007A0D80">
      <w:pPr>
        <w:spacing w:line="240" w:lineRule="auto"/>
        <w:rPr>
          <w:noProof/>
        </w:rPr>
      </w:pPr>
      <w:r>
        <w:rPr>
          <w:noProof/>
        </w:rPr>
        <w:t>Bruno Bruins</w:t>
      </w:r>
    </w:p>
    <w:sectPr w:rsidR="00BC481F" w:rsidSect="008D59C5">
      <w:headerReference w:type="default" r:id="rId11"/>
      <w:headerReference w:type="first" r:id="rId12"/>
      <w:type w:val="continuous"/>
      <w:pgSz w:w="11905" w:h="16837"/>
      <w:pgMar w:top="2948" w:right="2778" w:bottom="1049" w:left="1588" w:header="2750" w:footer="709" w:gutter="0"/>
      <w:pgNumType w:start="1"/>
      <w:cols w:space="708"/>
      <w:titlePg/>
      <w:docGrid w:linePitch="326"/>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0B8" w:rsidRDefault="001600B8">
      <w:pPr>
        <w:spacing w:line="240" w:lineRule="auto"/>
      </w:pPr>
      <w:r>
        <w:separator/>
      </w:r>
    </w:p>
  </w:endnote>
  <w:endnote w:type="continuationSeparator" w:id="0">
    <w:p w:rsidR="001600B8" w:rsidRDefault="001600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639" w:rsidRDefault="001600B8">
    <w:pPr>
      <w:pStyle w:val="Voettekst"/>
    </w:pPr>
    <w:r>
      <w:rPr>
        <w:noProof/>
        <w:lang w:val="en-US" w:eastAsia="en-US" w:bidi="ar-SA"/>
      </w:rPr>
      <w:pict>
        <v:shapetype id="_x0000_t202" coordsize="21600,21600" o:spt="202" path="m,l,21600r21600,l21600,xe">
          <v:stroke joinstyle="miter"/>
          <v:path gradientshapeok="t" o:connecttype="rect"/>
        </v:shapetype>
        <v:shape id="Text Box 25" o:spid="_x0000_s3078" type="#_x0000_t202" style="position:absolute;margin-left:466.35pt;margin-top:805.15pt;width:99.2pt;height:14.6pt;z-index:251675648;visibility:visible;mso-position-horizontal-relative:page;mso-position-vertical-relative:page;mso-width-relative:margin;mso-height-relative:margin" strokecolor="white">
          <v:textbox inset="0,0,0,0">
            <w:txbxContent>
              <w:p w:rsidR="00DC7639" w:rsidRDefault="007A0D80" w:rsidP="00DC7639">
                <w:pPr>
                  <w:pStyle w:val="Huisstijl-Paginanummer"/>
                </w:pPr>
                <w:r>
                  <w:t xml:space="preserve">Pagina </w:t>
                </w:r>
                <w:r>
                  <w:fldChar w:fldCharType="begin"/>
                </w:r>
                <w:r>
                  <w:instrText xml:space="preserve"> PAGE    \* MERGEFORMAT </w:instrText>
                </w:r>
                <w:r>
                  <w:fldChar w:fldCharType="separate"/>
                </w:r>
                <w:r w:rsidR="00307E2B">
                  <w:rPr>
                    <w:noProof/>
                  </w:rPr>
                  <w:t>1</w:t>
                </w:r>
                <w:r>
                  <w:rPr>
                    <w:noProof/>
                  </w:rPr>
                  <w:fldChar w:fldCharType="end"/>
                </w:r>
                <w:r>
                  <w:t xml:space="preserve"> van </w:t>
                </w:r>
                <w:fldSimple w:instr=" NUMPAGES   \* MERGEFORMAT ">
                  <w:r w:rsidR="00307E2B">
                    <w:rPr>
                      <w:noProof/>
                    </w:rPr>
                    <w:t>1</w:t>
                  </w:r>
                </w:fldSimple>
              </w:p>
            </w:txbxContent>
          </v:textbox>
          <w10:wrap anchorx="page" anchory="page"/>
          <w10:anchorlock/>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0B8" w:rsidRDefault="001600B8">
      <w:pPr>
        <w:spacing w:line="240" w:lineRule="auto"/>
      </w:pPr>
      <w:r>
        <w:separator/>
      </w:r>
    </w:p>
  </w:footnote>
  <w:footnote w:type="continuationSeparator" w:id="0">
    <w:p w:rsidR="001600B8" w:rsidRDefault="001600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856" w:rsidRDefault="007A0D80">
    <w:pPr>
      <w:pStyle w:val="Koptekst"/>
    </w:pPr>
    <w:r>
      <w:rPr>
        <w:noProof/>
        <w:lang w:eastAsia="nl-NL" w:bidi="ar-SA"/>
      </w:rPr>
      <w:drawing>
        <wp:anchor distT="0" distB="0" distL="114300" distR="114300" simplePos="0" relativeHeight="251661312" behindDoc="1" locked="0" layoutInCell="1" allowOverlap="1">
          <wp:simplePos x="0" y="0"/>
          <wp:positionH relativeFrom="page">
            <wp:posOffset>4010660</wp:posOffset>
          </wp:positionH>
          <wp:positionV relativeFrom="page">
            <wp:posOffset>0</wp:posOffset>
          </wp:positionV>
          <wp:extent cx="2337684" cy="1582310"/>
          <wp:effectExtent l="19050" t="0" r="5466" b="0"/>
          <wp:wrapNone/>
          <wp:docPr id="6"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16084" name="Placeholder_Department.png"/>
                  <pic:cNvPicPr/>
                </pic:nvPicPr>
                <pic:blipFill>
                  <a:blip r:embed="rId1"/>
                  <a:stretch>
                    <a:fillRect/>
                  </a:stretch>
                </pic:blipFill>
                <pic:spPr>
                  <a:xfrm>
                    <a:off x="0" y="0"/>
                    <a:ext cx="2336400" cy="1580400"/>
                  </a:xfrm>
                  <a:prstGeom prst="rect">
                    <a:avLst/>
                  </a:prstGeom>
                  <a:ln>
                    <a:noFill/>
                  </a:ln>
                </pic:spPr>
              </pic:pic>
            </a:graphicData>
          </a:graphic>
        </wp:anchor>
      </w:drawing>
    </w:r>
    <w:r>
      <w:rPr>
        <w:noProof/>
        <w:lang w:eastAsia="nl-NL" w:bidi="ar-SA"/>
      </w:rPr>
      <w:drawing>
        <wp:anchor distT="0" distB="0" distL="114300" distR="114300" simplePos="0" relativeHeight="251660288" behindDoc="0" locked="0" layoutInCell="1" allowOverlap="1">
          <wp:simplePos x="0" y="0"/>
          <wp:positionH relativeFrom="page">
            <wp:posOffset>3542665</wp:posOffset>
          </wp:positionH>
          <wp:positionV relativeFrom="page">
            <wp:posOffset>0</wp:posOffset>
          </wp:positionV>
          <wp:extent cx="461175" cy="1582310"/>
          <wp:effectExtent l="19050" t="0" r="0" b="0"/>
          <wp:wrapNone/>
          <wp:docPr id="5"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968823" name="Placeholder_Logo.png"/>
                  <pic:cNvPicPr/>
                </pic:nvPicPr>
                <pic:blipFill>
                  <a:blip r:embed="rId2"/>
                  <a:stretch>
                    <a:fillRect/>
                  </a:stretch>
                </pic:blipFill>
                <pic:spPr>
                  <a:xfrm>
                    <a:off x="0" y="0"/>
                    <a:ext cx="464400" cy="1580400"/>
                  </a:xfrm>
                  <a:prstGeom prst="rect">
                    <a:avLst/>
                  </a:prstGeom>
                  <a:ln w="3175">
                    <a:noFill/>
                  </a:ln>
                </pic:spPr>
              </pic:pic>
            </a:graphicData>
          </a:graphic>
        </wp:anchor>
      </w:drawing>
    </w:r>
    <w:r w:rsidR="001600B8">
      <w:rPr>
        <w:lang w:eastAsia="nl-NL" w:bidi="ar-SA"/>
      </w:rPr>
      <w:pict>
        <v:shapetype id="_x0000_t202" coordsize="21600,21600" o:spt="202" path="m,l,21600r21600,l21600,xe">
          <v:stroke joinstyle="miter"/>
          <v:path gradientshapeok="t" o:connecttype="rect"/>
        </v:shapetype>
        <v:shape id="Text Box 30" o:spid="_x0000_s3073" type="#_x0000_t202" style="position:absolute;margin-left:466.35pt;margin-top:154.8pt;width:99.2pt;height:630.7pt;z-index:251666432;visibility:visible;mso-position-horizontal-relative:page;mso-position-vertical-relative:page;mso-width-relative:margin;mso-height-relative:margin" strokecolor="white">
          <v:textbox inset="0,0,0,0">
            <w:txbxContent>
              <w:p w:rsidR="00CD5856" w:rsidRDefault="007A0D80">
                <w:pPr>
                  <w:pStyle w:val="Huisstijl-AfzendgegevensW1"/>
                </w:pPr>
                <w:r>
                  <w:t>Bezoekadres</w:t>
                </w:r>
              </w:p>
              <w:p w:rsidR="00CD5856" w:rsidRDefault="007A0D80">
                <w:pPr>
                  <w:pStyle w:val="Huisstijl-Afzendgegevens"/>
                </w:pPr>
                <w:r>
                  <w:t>Parnassusplein 5</w:t>
                </w:r>
              </w:p>
              <w:p w:rsidR="00CD5856" w:rsidRDefault="007A0D80">
                <w:pPr>
                  <w:pStyle w:val="Huisstijl-Afzendgegevens"/>
                </w:pPr>
                <w:r>
                  <w:t>2511</w:t>
                </w:r>
                <w:r w:rsidRPr="008D59C5">
                  <w:t xml:space="preserve"> </w:t>
                </w:r>
                <w:r>
                  <w:t xml:space="preserve">VX  </w:t>
                </w:r>
                <w:r w:rsidRPr="008D59C5">
                  <w:t>Den Haag</w:t>
                </w:r>
              </w:p>
              <w:p w:rsidR="00CD5856" w:rsidRDefault="007A0D80">
                <w:pPr>
                  <w:pStyle w:val="Huisstijl-Afzendgegevens"/>
                </w:pPr>
                <w:r w:rsidRPr="008D59C5">
                  <w:t>www.rijksoverheid.nl</w:t>
                </w:r>
              </w:p>
              <w:p w:rsidR="00CD5856" w:rsidRDefault="007A0D80">
                <w:pPr>
                  <w:pStyle w:val="Huisstijl-ReferentiegegevenskopW2"/>
                </w:pPr>
                <w:r w:rsidRPr="008D59C5">
                  <w:t>Kenmerk</w:t>
                </w:r>
              </w:p>
              <w:p w:rsidR="00CD5856" w:rsidRDefault="007A0D80">
                <w:pPr>
                  <w:pStyle w:val="Huisstijl-Referentiegegevens"/>
                </w:pPr>
                <w:fldSimple w:instr=" DOCPROPERTY  KenmerkVWS  \* MERGEFORMAT ">
                  <w:r w:rsidR="00307E2B">
                    <w:t>1090544-160893-WJZ</w:t>
                  </w:r>
                </w:fldSimple>
              </w:p>
              <w:p w:rsidR="00CD5856" w:rsidRPr="002B504F" w:rsidRDefault="007A0D80">
                <w:pPr>
                  <w:pStyle w:val="Huisstijl-ReferentiegegevenskopW1"/>
                </w:pPr>
                <w:r w:rsidRPr="008D59C5">
                  <w:t>Bijlage(n)</w:t>
                </w:r>
              </w:p>
              <w:p w:rsidR="00CD5856" w:rsidRPr="009A31BF" w:rsidRDefault="007A0D80">
                <w:pPr>
                  <w:pStyle w:val="Huisstijl-Referentiegegevens"/>
                </w:pPr>
                <w:r>
                  <w:t>1</w:t>
                </w:r>
                <w:r w:rsidRPr="00763E81">
                  <w:fldChar w:fldCharType="begin"/>
                </w:r>
                <w:r>
                  <w:instrText xml:space="preserve"> DOCPROPERTY  Bijlagen  \* MERGEFORMAT </w:instrText>
                </w:r>
                <w:r w:rsidRPr="00763E81">
                  <w:fldChar w:fldCharType="end"/>
                </w:r>
              </w:p>
              <w:p w:rsidR="00CD5856" w:rsidRDefault="007A0D80">
                <w:pPr>
                  <w:pStyle w:val="Huisstijl-ReferentiegegevenskopW1"/>
                </w:pPr>
                <w:r>
                  <w:t>Uw brief</w:t>
                </w:r>
              </w:p>
              <w:p w:rsidR="00260FFA" w:rsidRPr="00260FFA" w:rsidRDefault="007A0D80" w:rsidP="00260FFA">
                <w:pPr>
                  <w:pStyle w:val="Huisstijl-Referentiegegevens"/>
                </w:pPr>
                <w:r>
                  <w:t>Kamerstukken II 2018/19, 34944, nr. 5</w:t>
                </w:r>
              </w:p>
              <w:p w:rsidR="00CD5856" w:rsidRDefault="007A0D80">
                <w:pPr>
                  <w:pStyle w:val="Huisstijl-Referentiegegevens"/>
                </w:pPr>
                <w:r>
                  <w:fldChar w:fldCharType="begin"/>
                </w:r>
                <w:r>
                  <w:instrText xml:space="preserve"> DOCPROPERTY  KenmerkAfzender  \* MERGEFORMAT </w:instrText>
                </w:r>
                <w:r>
                  <w:fldChar w:fldCharType="end"/>
                </w:r>
                <w:r>
                  <w:t xml:space="preserve"> </w:t>
                </w:r>
              </w:p>
              <w:p w:rsidR="00CD5856" w:rsidRDefault="007A0D80">
                <w:pPr>
                  <w:pStyle w:val="Huisstijl-Algemenevoorwaarden"/>
                </w:pPr>
                <w:r>
                  <w:t>Correspondentie uitsluitend richten aan het retouradres met vermelding van de datum en het kenmerk van deze brief.</w:t>
                </w:r>
              </w:p>
              <w:p w:rsidR="00CD5856" w:rsidRDefault="001600B8"/>
            </w:txbxContent>
          </v:textbox>
          <w10:wrap anchorx="page" anchory="page"/>
        </v:shape>
      </w:pict>
    </w:r>
    <w:r w:rsidR="001600B8">
      <w:rPr>
        <w:lang w:eastAsia="nl-NL" w:bidi="ar-SA"/>
      </w:rPr>
      <w:pict>
        <v:shape id="Text Box 29" o:spid="_x0000_s3074" type="#_x0000_t202" style="position:absolute;margin-left:79.65pt;margin-top:296.85pt;width:323.1pt;height:36pt;z-index:251665408;visibility:visible;mso-position-horizontal-relative:page;mso-position-vertical-relative:page;mso-width-relative:margin;mso-height-relative:margin" strokecolor="white">
          <v:textbox style="mso-fit-shape-to-text:t" inset="0,0,0,0">
            <w:txbxContent>
              <w:p w:rsidR="00CD5856" w:rsidRDefault="007A0D80">
                <w:pPr>
                  <w:pStyle w:val="Huisstijl-Datumenbetreft"/>
                  <w:tabs>
                    <w:tab w:val="clear" w:pos="737"/>
                    <w:tab w:val="left" w:pos="-5954"/>
                    <w:tab w:val="left" w:pos="-5670"/>
                    <w:tab w:val="left" w:pos="1134"/>
                  </w:tabs>
                </w:pPr>
                <w:r>
                  <w:t>Datum</w:t>
                </w:r>
                <w:r>
                  <w:tab/>
                  <w:t>21 februari 2019</w:t>
                </w:r>
              </w:p>
              <w:p w:rsidR="00CD5856" w:rsidRDefault="007A0D80">
                <w:pPr>
                  <w:pStyle w:val="Huisstijl-Datumenbetreft"/>
                  <w:tabs>
                    <w:tab w:val="clear" w:pos="737"/>
                    <w:tab w:val="left" w:pos="-5954"/>
                    <w:tab w:val="left" w:pos="-5670"/>
                    <w:tab w:val="left" w:pos="1134"/>
                  </w:tabs>
                </w:pPr>
                <w:r>
                  <w:t>Betreft</w:t>
                </w:r>
                <w:r>
                  <w:tab/>
                  <w:t>W</w:t>
                </w:r>
                <w:r>
                  <w:rPr>
                    <w:szCs w:val="18"/>
                  </w:rPr>
                  <w:t>etsvoorstel houdende Wijziging van Boek 7 van het Burgerlijk Wetboek, de Jeugdwet en enkele andere wetten ter verbetering van patiëntgerichte zorg en het opnemen van een wettelijke regeling voor het inzagerecht in het medisch dossier van een overleden patiënt</w:t>
                </w:r>
              </w:p>
              <w:p w:rsidR="00CD5856" w:rsidRDefault="001600B8">
                <w:pPr>
                  <w:pStyle w:val="Huisstijl-Datumenbetreft"/>
                  <w:tabs>
                    <w:tab w:val="left" w:pos="-5954"/>
                    <w:tab w:val="left" w:pos="-5670"/>
                  </w:tabs>
                </w:pPr>
              </w:p>
            </w:txbxContent>
          </v:textbox>
          <w10:wrap anchorx="page" anchory="page"/>
        </v:shape>
      </w:pict>
    </w:r>
    <w:r w:rsidR="001600B8">
      <w:rPr>
        <w:lang w:eastAsia="nl-NL" w:bidi="ar-SA"/>
      </w:rPr>
      <w:pict>
        <v:shape id="Text Box 28" o:spid="_x0000_s3075" type="#_x0000_t202" style="position:absolute;margin-left:79.4pt;margin-top:266.5pt;width:323.15pt;height:14.15pt;z-index:251664384;visibility:visible;mso-position-horizontal-relative:page;mso-position-vertical-relative:page;mso-width-relative:margin;mso-height-relative:margin" strokecolor="white">
          <v:textbox inset="0,0,0,0">
            <w:txbxContent>
              <w:p w:rsidR="00CD5856" w:rsidRDefault="001600B8">
                <w:pPr>
                  <w:pStyle w:val="Huisstijl-Toezendgegevens"/>
                </w:pPr>
              </w:p>
            </w:txbxContent>
          </v:textbox>
          <w10:wrap anchorx="page" anchory="page"/>
        </v:shape>
      </w:pict>
    </w:r>
    <w:r w:rsidR="001600B8">
      <w:rPr>
        <w:lang w:eastAsia="nl-NL" w:bidi="ar-SA"/>
      </w:rPr>
      <w:pict>
        <v:shape id="Text Box 27" o:spid="_x0000_s3076" type="#_x0000_t202" style="position:absolute;margin-left:79.4pt;margin-top:153.1pt;width:263.6pt;height:85.05pt;z-index:251663360;visibility:visible;mso-position-horizontal-relative:page;mso-position-vertical-relative:page;mso-width-relative:margin;mso-height-relative:margin" strokecolor="white">
          <v:textbox inset="0,0,0,0">
            <w:txbxContent>
              <w:p w:rsidR="00CD5856" w:rsidRDefault="007A0D80">
                <w:pPr>
                  <w:pStyle w:val="Huisstijl-Toezendgegevens"/>
                </w:pPr>
                <w:r>
                  <w:t>De Voorzitter van de Tweede Kamer</w:t>
                </w:r>
                <w:r>
                  <w:br/>
                  <w:t>der Staten-Generaal</w:t>
                </w:r>
                <w:r>
                  <w:br/>
                  <w:t>Postbus 20018</w:t>
                </w:r>
                <w:r>
                  <w:br/>
                  <w:t>2500 EA  DEN HAAG</w:t>
                </w:r>
              </w:p>
            </w:txbxContent>
          </v:textbox>
          <w10:wrap anchorx="page" anchory="page"/>
        </v:shape>
      </w:pict>
    </w:r>
    <w:r w:rsidR="001600B8">
      <w:rPr>
        <w:lang w:eastAsia="nl-NL" w:bidi="ar-SA"/>
      </w:rPr>
      <w:pict>
        <v:shape id="Text Box 26" o:spid="_x0000_s3077" type="#_x0000_t202" style="position:absolute;margin-left:79.4pt;margin-top:134.95pt;width:282.75pt;height:11.35pt;z-index:251662336;visibility:visible;mso-position-horizontal-relative:page;mso-position-vertical-relative:page;mso-width-relative:margin;mso-height-relative:margin" strokecolor="white">
          <o:lock v:ext="edit" aspectratio="t"/>
          <v:textbox inset="0,0,0,0">
            <w:txbxContent>
              <w:p w:rsidR="00CD5856" w:rsidRDefault="007A0D80">
                <w:pPr>
                  <w:pStyle w:val="Huisstijl-Retouradres"/>
                </w:pPr>
                <w:r w:rsidRPr="008D59C5">
                  <w:t>&gt; Retouradres</w:t>
                </w:r>
                <w:r>
                  <w:t xml:space="preserve"> Postbus 20350 2500 EJ  Den Haag</w:t>
                </w:r>
              </w:p>
            </w:txbxContent>
          </v:textbox>
          <w10:wrap anchorx="page" anchory="page"/>
          <w10:anchorlock/>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856" w:rsidRDefault="001600B8">
    <w:pPr>
      <w:pStyle w:val="Koptekst"/>
    </w:pPr>
    <w:r>
      <w:rPr>
        <w:lang w:eastAsia="nl-NL" w:bidi="ar-SA"/>
      </w:rPr>
      <w:pict>
        <v:shapetype id="_x0000_t202" coordsize="21600,21600" o:spt="202" path="m,l,21600r21600,l21600,xe">
          <v:stroke joinstyle="miter"/>
          <v:path gradientshapeok="t" o:connecttype="rect"/>
        </v:shapetype>
        <v:shape id="Text Box 5" o:spid="_x0000_s3079" type="#_x0000_t202" style="position:absolute;margin-left:466.35pt;margin-top:152.5pt;width:99.2pt;height:630.7pt;z-index:251667456;visibility:visible;mso-position-horizontal-relative:page;mso-position-vertical-relative:page;mso-width-relative:margin;mso-height-relative:margin" strokecolor="white">
          <v:textbox inset="0,0,0,0">
            <w:txbxContent>
              <w:p w:rsidR="00CD5856" w:rsidRDefault="007A0D80">
                <w:pPr>
                  <w:pStyle w:val="Huisstijl-ReferentiegegevenskopW2"/>
                </w:pPr>
                <w:r w:rsidRPr="008D59C5">
                  <w:t>Kenmerk</w:t>
                </w:r>
              </w:p>
              <w:p w:rsidR="00CD5856" w:rsidRDefault="007A0D80">
                <w:pPr>
                  <w:pStyle w:val="Huisstijl-Referentiegegevens"/>
                </w:pPr>
                <w:fldSimple w:instr=" DOCPROPERTY  KenmerkVWS  \* MERGEFORMAT ">
                  <w:r w:rsidR="00307E2B">
                    <w:t>1090544-160893-WJZ</w:t>
                  </w:r>
                </w:fldSimple>
              </w:p>
            </w:txbxContent>
          </v:textbox>
          <w10:wrap anchorx="page" anchory="page"/>
        </v:shape>
      </w:pict>
    </w:r>
    <w:r>
      <w:rPr>
        <w:lang w:eastAsia="nl-NL" w:bidi="ar-SA"/>
      </w:rPr>
      <w:pict>
        <v:shape id="Text Box 18" o:spid="_x0000_s3080" type="#_x0000_t202" style="position:absolute;margin-left:466.35pt;margin-top:805.15pt;width:99.2pt;height:16.85pt;z-index:251668480;visibility:visible;mso-position-horizontal-relative:page;mso-position-vertical-relative:page;mso-width-relative:margin;mso-height-relative:margin" strokecolor="white">
          <v:textbox inset="0,0,0,0">
            <w:txbxContent>
              <w:p w:rsidR="00CD5856" w:rsidRDefault="007A0D80">
                <w:pPr>
                  <w:pStyle w:val="Huisstijl-Paginanummer"/>
                </w:pPr>
                <w:r>
                  <w:t xml:space="preserve">Pagina </w:t>
                </w:r>
                <w:r>
                  <w:fldChar w:fldCharType="begin"/>
                </w:r>
                <w:r>
                  <w:instrText xml:space="preserve"> PAGE    \* MERGEFORMAT </w:instrText>
                </w:r>
                <w:r>
                  <w:fldChar w:fldCharType="separate"/>
                </w:r>
                <w:r>
                  <w:rPr>
                    <w:noProof/>
                  </w:rPr>
                  <w:t>2</w:t>
                </w:r>
                <w:r>
                  <w:rPr>
                    <w:noProof/>
                  </w:rPr>
                  <w:fldChar w:fldCharType="end"/>
                </w:r>
                <w:r>
                  <w:t xml:space="preserve"> van </w:t>
                </w:r>
                <w:fldSimple w:instr=" SECTIONPAGES  \* Arabic  \* MERGEFORMAT ">
                  <w:r>
                    <w:rPr>
                      <w:noProof/>
                    </w:rPr>
                    <w:t>2</w:t>
                  </w:r>
                </w:fldSimple>
              </w:p>
              <w:p w:rsidR="00CD5856" w:rsidRDefault="001600B8"/>
              <w:p w:rsidR="00CD5856" w:rsidRDefault="001600B8">
                <w:pPr>
                  <w:pStyle w:val="Huisstijl-Paginanummer"/>
                </w:pPr>
              </w:p>
              <w:p w:rsidR="00CD5856" w:rsidRDefault="001600B8">
                <w:pPr>
                  <w:pStyle w:val="Huisstijl-Paginanummer"/>
                </w:pPr>
              </w:p>
            </w:txbxContent>
          </v:textbox>
          <w10:wrap anchorx="page" anchory="page"/>
          <w10:anchorlock/>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856" w:rsidRDefault="001600B8">
    <w:pPr>
      <w:pStyle w:val="Koptekst"/>
    </w:pPr>
    <w:r>
      <w:rPr>
        <w:lang w:eastAsia="nl-NL" w:bidi="ar-SA"/>
      </w:rPr>
      <w:pict>
        <v:shapetype id="_x0000_t202" coordsize="21600,21600" o:spt="202" path="m,l,21600r21600,l21600,xe">
          <v:stroke joinstyle="miter"/>
          <v:path gradientshapeok="t" o:connecttype="rect"/>
        </v:shapetype>
        <v:shape id="Text Box 16" o:spid="_x0000_s3081" type="#_x0000_t202" style="position:absolute;margin-left:79.5pt;margin-top:296.75pt;width:323.1pt;height:36pt;z-index:251672576;visibility:visible;mso-position-horizontal-relative:page;mso-position-vertical-relative:page;mso-width-relative:margin;mso-height-relative:margin" strokecolor="white">
          <v:textbox style="mso-fit-shape-to-text:t" inset="0,0,0,0">
            <w:txbxContent>
              <w:p w:rsidR="00CD5856" w:rsidRDefault="007A0D80">
                <w:pPr>
                  <w:pStyle w:val="Huisstijl-Datumenbetreft"/>
                  <w:tabs>
                    <w:tab w:val="left" w:pos="-5954"/>
                    <w:tab w:val="left" w:pos="-5670"/>
                  </w:tabs>
                </w:pPr>
                <w:r>
                  <w:t>Datum</w:t>
                </w:r>
                <w:r>
                  <w:tab/>
                </w:r>
                <w:sdt>
                  <w:sdtPr>
                    <w:alias w:val="Date"/>
                    <w:tag w:val="Date"/>
                    <w:id w:val="23837501"/>
                    <w:dataBinding w:prefixMappings="xmlns:dg='http://docgen.org/date' " w:xpath="/dg:DocgenData[1]/dg:Date[1]" w:storeItemID="{638E1AF9-0BBE-4B94-A3F4-F6B5671D83EA}"/>
                    <w:date w:fullDate="2014-06-26T00:00:00Z">
                      <w:dateFormat w:val="d MMMM YYYY"/>
                      <w:lid w:val="nl-NL"/>
                      <w:storeMappedDataAs w:val="dateTime"/>
                      <w:calendar w:val="gregorian"/>
                    </w:date>
                  </w:sdtPr>
                  <w:sdtEndPr/>
                  <w:sdtContent>
                    <w:r>
                      <w:t>26 juni 2014</w:t>
                    </w:r>
                  </w:sdtContent>
                </w:sdt>
              </w:p>
              <w:p w:rsidR="00CD5856" w:rsidRDefault="007A0D80">
                <w:pPr>
                  <w:pStyle w:val="Huisstijl-Datumenbetreft"/>
                  <w:tabs>
                    <w:tab w:val="left" w:pos="-5954"/>
                    <w:tab w:val="left" w:pos="-5670"/>
                  </w:tabs>
                </w:pPr>
                <w:r>
                  <w:t>Betreft</w:t>
                </w:r>
                <w:r>
                  <w:tab/>
                  <w:t>BETREFT</w:t>
                </w:r>
              </w:p>
              <w:p w:rsidR="00CD5856" w:rsidRDefault="001600B8">
                <w:pPr>
                  <w:pStyle w:val="Huisstijl-Datumenbetreft"/>
                  <w:tabs>
                    <w:tab w:val="left" w:pos="-5954"/>
                    <w:tab w:val="left" w:pos="-5670"/>
                  </w:tabs>
                </w:pPr>
              </w:p>
            </w:txbxContent>
          </v:textbox>
          <w10:wrap type="topAndBottom" anchorx="page" anchory="page"/>
        </v:shape>
      </w:pict>
    </w:r>
    <w:r w:rsidR="007A0D80">
      <w:rPr>
        <w:noProof/>
        <w:lang w:eastAsia="nl-NL" w:bidi="ar-SA"/>
      </w:rPr>
      <w:drawing>
        <wp:anchor distT="0" distB="0" distL="114300" distR="114300" simplePos="0" relativeHeight="251659264" behindDoc="0" locked="0" layoutInCell="1" allowOverlap="1">
          <wp:simplePos x="0" y="0"/>
          <wp:positionH relativeFrom="page">
            <wp:posOffset>3542665</wp:posOffset>
          </wp:positionH>
          <wp:positionV relativeFrom="page">
            <wp:posOffset>0</wp:posOffset>
          </wp:positionV>
          <wp:extent cx="464400" cy="1580400"/>
          <wp:effectExtent l="0" t="0" r="0" b="0"/>
          <wp:wrapNone/>
          <wp:docPr id="3"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136765" name="Placeholder_Logo.png"/>
                  <pic:cNvPicPr/>
                </pic:nvPicPr>
                <pic:blipFill>
                  <a:blip r:embed="rId1"/>
                  <a:stretch>
                    <a:fillRect/>
                  </a:stretch>
                </pic:blipFill>
                <pic:spPr>
                  <a:xfrm>
                    <a:off x="0" y="0"/>
                    <a:ext cx="464400" cy="1580400"/>
                  </a:xfrm>
                  <a:prstGeom prst="rect">
                    <a:avLst/>
                  </a:prstGeom>
                  <a:ln w="3175">
                    <a:noFill/>
                  </a:ln>
                </pic:spPr>
              </pic:pic>
            </a:graphicData>
          </a:graphic>
        </wp:anchor>
      </w:drawing>
    </w:r>
    <w:r w:rsidR="007A0D80">
      <w:rPr>
        <w:noProof/>
        <w:lang w:eastAsia="nl-NL" w:bidi="ar-SA"/>
      </w:rPr>
      <w:drawing>
        <wp:anchor distT="0" distB="0" distL="114300" distR="114300" simplePos="0" relativeHeight="251658240" behindDoc="1" locked="0" layoutInCell="1" allowOverlap="1">
          <wp:simplePos x="0" y="0"/>
          <wp:positionH relativeFrom="page">
            <wp:posOffset>4010660</wp:posOffset>
          </wp:positionH>
          <wp:positionV relativeFrom="page">
            <wp:posOffset>0</wp:posOffset>
          </wp:positionV>
          <wp:extent cx="2336400" cy="1580400"/>
          <wp:effectExtent l="0" t="0" r="0" b="0"/>
          <wp:wrapNone/>
          <wp:docPr id="4"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572793" name="Placeholder_Department.png"/>
                  <pic:cNvPicPr/>
                </pic:nvPicPr>
                <pic:blipFill>
                  <a:blip r:embed="rId2"/>
                  <a:stretch>
                    <a:fillRect/>
                  </a:stretch>
                </pic:blipFill>
                <pic:spPr>
                  <a:xfrm>
                    <a:off x="0" y="0"/>
                    <a:ext cx="2336400" cy="1580400"/>
                  </a:xfrm>
                  <a:prstGeom prst="rect">
                    <a:avLst/>
                  </a:prstGeom>
                  <a:ln>
                    <a:noFill/>
                  </a:ln>
                </pic:spPr>
              </pic:pic>
            </a:graphicData>
          </a:graphic>
        </wp:anchor>
      </w:drawing>
    </w:r>
    <w:r>
      <w:rPr>
        <w:lang w:eastAsia="nl-NL" w:bidi="ar-SA"/>
      </w:rPr>
      <w:pict>
        <v:shape id="_x0000_s3082" type="#_x0000_t202" style="position:absolute;margin-left:466.35pt;margin-top:154.7pt;width:99.2pt;height:630.7pt;z-index:251673600;visibility:visible;mso-position-horizontal-relative:page;mso-position-vertical-relative:page;mso-width-relative:margin;mso-height-relative:margin" strokecolor="white">
          <v:textbox inset="0,0,0,0">
            <w:txbxContent>
              <w:p w:rsidR="00CD5856" w:rsidRDefault="007A0D80">
                <w:pPr>
                  <w:pStyle w:val="Huisstijl-Afzendgegevens"/>
                </w:pPr>
                <w:r w:rsidRPr="008D59C5">
                  <w:t>Rijnstraat 50</w:t>
                </w:r>
              </w:p>
              <w:p w:rsidR="00CD5856" w:rsidRDefault="007A0D80">
                <w:pPr>
                  <w:pStyle w:val="Huisstijl-Afzendgegevens"/>
                </w:pPr>
                <w:r w:rsidRPr="008D59C5">
                  <w:t>Den Haag</w:t>
                </w:r>
              </w:p>
              <w:p w:rsidR="00CD5856" w:rsidRDefault="007A0D80">
                <w:pPr>
                  <w:pStyle w:val="Huisstijl-Afzendgegevens"/>
                </w:pPr>
                <w:r w:rsidRPr="008D59C5">
                  <w:t>www.rijksoverheid.nl</w:t>
                </w:r>
              </w:p>
              <w:p w:rsidR="00CD5856" w:rsidRDefault="007A0D80">
                <w:pPr>
                  <w:pStyle w:val="Huisstijl-AfzendgegevenskopW1"/>
                </w:pPr>
                <w:r>
                  <w:t>Contactpersoon</w:t>
                </w:r>
              </w:p>
              <w:p w:rsidR="00CD5856" w:rsidRDefault="007A0D80">
                <w:pPr>
                  <w:pStyle w:val="Huisstijl-Afzendgegevens"/>
                </w:pPr>
                <w:r w:rsidRPr="008D59C5">
                  <w:t>ing. J.A. Ramlal</w:t>
                </w:r>
              </w:p>
              <w:p w:rsidR="00CD5856" w:rsidRDefault="007A0D80">
                <w:pPr>
                  <w:pStyle w:val="Huisstijl-Afzendgegevens"/>
                </w:pPr>
                <w:r w:rsidRPr="008D59C5">
                  <w:t>ja.ramlal@minvws.nl</w:t>
                </w:r>
              </w:p>
              <w:p w:rsidR="00CD5856" w:rsidRDefault="007A0D80">
                <w:pPr>
                  <w:pStyle w:val="Huisstijl-ReferentiegegevenskopW2"/>
                </w:pPr>
                <w:r>
                  <w:t>Ons kenmerk</w:t>
                </w:r>
              </w:p>
              <w:p w:rsidR="00CD5856" w:rsidRDefault="007A0D80">
                <w:pPr>
                  <w:pStyle w:val="Huisstijl-Referentiegegevens"/>
                </w:pPr>
                <w:r>
                  <w:t>KENMERK</w:t>
                </w:r>
              </w:p>
              <w:p w:rsidR="00CD5856" w:rsidRDefault="007A0D80">
                <w:pPr>
                  <w:pStyle w:val="Huisstijl-ReferentiegegevenskopW1"/>
                </w:pPr>
                <w:r>
                  <w:t>Uw kenmerk</w:t>
                </w:r>
              </w:p>
              <w:p w:rsidR="00CD5856" w:rsidRDefault="007A0D80">
                <w:pPr>
                  <w:pStyle w:val="Huisstijl-Referentiegegevens"/>
                </w:pPr>
                <w:r>
                  <w:t>UW BRIEF</w:t>
                </w:r>
              </w:p>
            </w:txbxContent>
          </v:textbox>
          <w10:wrap anchorx="page" anchory="page"/>
        </v:shape>
      </w:pict>
    </w:r>
    <w:r>
      <w:rPr>
        <w:lang w:eastAsia="nl-NL" w:bidi="ar-SA"/>
      </w:rPr>
      <w:pict>
        <v:shape id="_x0000_s3083" type="#_x0000_t202" style="position:absolute;margin-left:79.4pt;margin-top:152.95pt;width:235.3pt;height:85.05pt;z-index:251670528;visibility:visible;mso-position-horizontal-relative:page;mso-position-vertical-relative:page;mso-width-relative:margin;mso-height-relative:margin" strokecolor="white">
          <v:textbox inset="0,0,0,0">
            <w:txbxContent>
              <w:p w:rsidR="00CD5856" w:rsidRDefault="007A0D80">
                <w:pPr>
                  <w:pStyle w:val="Huisstijl-Toezendgegevens"/>
                </w:pPr>
                <w:r w:rsidRPr="008D59C5">
                  <w:t>De Voorzitter van de Tweede Kamer</w:t>
                </w:r>
                <w:r w:rsidRPr="008D59C5">
                  <w:br/>
                  <w:t>der Staten-Generaal</w:t>
                </w:r>
                <w:r w:rsidRPr="008D59C5">
                  <w:br/>
                  <w:t>Postbus 20018</w:t>
                </w:r>
                <w:r w:rsidRPr="008D59C5">
                  <w:br/>
                  <w:t>2500 EA DEN HAAG</w:t>
                </w:r>
              </w:p>
            </w:txbxContent>
          </v:textbox>
          <w10:wrap anchorx="page" anchory="page"/>
        </v:shape>
      </w:pict>
    </w:r>
    <w:r>
      <w:rPr>
        <w:lang w:eastAsia="nl-NL" w:bidi="ar-SA"/>
      </w:rPr>
      <w:pict>
        <v:shape id="_x0000_s3084" type="#_x0000_t202" style="position:absolute;margin-left:466.35pt;margin-top:805.1pt;width:57.55pt;height:8.5pt;z-index:251674624;visibility:visible;mso-position-horizontal-relative:page;mso-position-vertical-relative:page;mso-width-relative:margin;mso-height-relative:margin" strokecolor="white">
          <v:textbox inset="0,0,0,0">
            <w:txbxContent>
              <w:p w:rsidR="00CD5856" w:rsidRDefault="007A0D80">
                <w:pPr>
                  <w:pStyle w:val="Huisstijl-Paginanummer"/>
                </w:pPr>
                <w:r>
                  <w:t xml:space="preserve">Pagina </w:t>
                </w:r>
                <w:r>
                  <w:fldChar w:fldCharType="begin"/>
                </w:r>
                <w:r>
                  <w:instrText xml:space="preserve"> PAGE    \* MERGEFORMAT </w:instrText>
                </w:r>
                <w:r>
                  <w:fldChar w:fldCharType="separate"/>
                </w:r>
                <w:r>
                  <w:t>1</w:t>
                </w:r>
                <w:r>
                  <w:fldChar w:fldCharType="end"/>
                </w:r>
                <w:r>
                  <w:t xml:space="preserve"> van </w:t>
                </w:r>
                <w:fldSimple w:instr=" SECTIONPAGES  \* Arabic  \* MERGEFORMAT ">
                  <w:r>
                    <w:t>1</w:t>
                  </w:r>
                </w:fldSimple>
              </w:p>
            </w:txbxContent>
          </v:textbox>
          <w10:wrap anchorx="page" anchory="page"/>
          <w10:anchorlock/>
        </v:shape>
      </w:pict>
    </w:r>
    <w:r>
      <w:rPr>
        <w:lang w:eastAsia="nl-NL" w:bidi="ar-SA"/>
      </w:rPr>
      <w:pict>
        <v:shape id="_x0000_s3085" type="#_x0000_t202" style="position:absolute;margin-left:79.4pt;margin-top:266.5pt;width:323.15pt;height:14.15pt;z-index:251671552;visibility:visible;mso-position-horizontal-relative:page;mso-position-vertical-relative:page;mso-width-relative:margin;mso-height-relative:margin" strokecolor="white">
          <v:textbox inset="0,0,0,0">
            <w:txbxContent>
              <w:p w:rsidR="00CD5856" w:rsidRDefault="001600B8">
                <w:pPr>
                  <w:pStyle w:val="Huisstijl-Toezendgegevens"/>
                </w:pPr>
              </w:p>
            </w:txbxContent>
          </v:textbox>
          <w10:wrap anchorx="page" anchory="page"/>
        </v:shape>
      </w:pict>
    </w:r>
    <w:r>
      <w:rPr>
        <w:lang w:eastAsia="nl-NL" w:bidi="ar-SA"/>
      </w:rPr>
      <w:pict>
        <v:shape id="_x0000_s3086" type="#_x0000_t202" style="position:absolute;margin-left:79.4pt;margin-top:135.05pt;width:282.75pt;height:11.35pt;z-index:251669504;visibility:visible;mso-position-horizontal-relative:page;mso-position-vertical-relative:page;mso-width-relative:margin;mso-height-relative:margin" strokecolor="white">
          <o:lock v:ext="edit" aspectratio="t"/>
          <v:textbox inset="0,0,0,0">
            <w:txbxContent>
              <w:p w:rsidR="00CD5856" w:rsidRDefault="007A0D80">
                <w:pPr>
                  <w:pStyle w:val="Huisstijl-Retouradres"/>
                </w:pPr>
                <w:r>
                  <w:t xml:space="preserve">&gt; Retouradres </w:t>
                </w:r>
              </w:p>
            </w:txbxContent>
          </v:textbox>
          <w10:wrap anchorx="page" anchory="pag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8A576F"/>
    <w:multiLevelType w:val="hybridMultilevel"/>
    <w:tmpl w:val="DB8AF5D4"/>
    <w:lvl w:ilvl="0" w:tplc="15EEB07A">
      <w:numFmt w:val="bullet"/>
      <w:lvlText w:val=""/>
      <w:lvlJc w:val="left"/>
      <w:pPr>
        <w:ind w:left="720" w:hanging="360"/>
      </w:pPr>
      <w:rPr>
        <w:rFonts w:ascii="Wingdings" w:eastAsia="DejaVu Sans" w:hAnsi="Wingdings" w:cs="Lohit Hindi" w:hint="default"/>
      </w:rPr>
    </w:lvl>
    <w:lvl w:ilvl="1" w:tplc="D53CE738" w:tentative="1">
      <w:start w:val="1"/>
      <w:numFmt w:val="bullet"/>
      <w:lvlText w:val="o"/>
      <w:lvlJc w:val="left"/>
      <w:pPr>
        <w:ind w:left="1440" w:hanging="360"/>
      </w:pPr>
      <w:rPr>
        <w:rFonts w:ascii="Courier New" w:hAnsi="Courier New" w:cs="Courier New" w:hint="default"/>
      </w:rPr>
    </w:lvl>
    <w:lvl w:ilvl="2" w:tplc="DEA26970" w:tentative="1">
      <w:start w:val="1"/>
      <w:numFmt w:val="bullet"/>
      <w:lvlText w:val=""/>
      <w:lvlJc w:val="left"/>
      <w:pPr>
        <w:ind w:left="2160" w:hanging="360"/>
      </w:pPr>
      <w:rPr>
        <w:rFonts w:ascii="Wingdings" w:hAnsi="Wingdings" w:hint="default"/>
      </w:rPr>
    </w:lvl>
    <w:lvl w:ilvl="3" w:tplc="88AA712A" w:tentative="1">
      <w:start w:val="1"/>
      <w:numFmt w:val="bullet"/>
      <w:lvlText w:val=""/>
      <w:lvlJc w:val="left"/>
      <w:pPr>
        <w:ind w:left="2880" w:hanging="360"/>
      </w:pPr>
      <w:rPr>
        <w:rFonts w:ascii="Symbol" w:hAnsi="Symbol" w:hint="default"/>
      </w:rPr>
    </w:lvl>
    <w:lvl w:ilvl="4" w:tplc="CBE81956" w:tentative="1">
      <w:start w:val="1"/>
      <w:numFmt w:val="bullet"/>
      <w:lvlText w:val="o"/>
      <w:lvlJc w:val="left"/>
      <w:pPr>
        <w:ind w:left="3600" w:hanging="360"/>
      </w:pPr>
      <w:rPr>
        <w:rFonts w:ascii="Courier New" w:hAnsi="Courier New" w:cs="Courier New" w:hint="default"/>
      </w:rPr>
    </w:lvl>
    <w:lvl w:ilvl="5" w:tplc="7FE85546" w:tentative="1">
      <w:start w:val="1"/>
      <w:numFmt w:val="bullet"/>
      <w:lvlText w:val=""/>
      <w:lvlJc w:val="left"/>
      <w:pPr>
        <w:ind w:left="4320" w:hanging="360"/>
      </w:pPr>
      <w:rPr>
        <w:rFonts w:ascii="Wingdings" w:hAnsi="Wingdings" w:hint="default"/>
      </w:rPr>
    </w:lvl>
    <w:lvl w:ilvl="6" w:tplc="CB5623DE" w:tentative="1">
      <w:start w:val="1"/>
      <w:numFmt w:val="bullet"/>
      <w:lvlText w:val=""/>
      <w:lvlJc w:val="left"/>
      <w:pPr>
        <w:ind w:left="5040" w:hanging="360"/>
      </w:pPr>
      <w:rPr>
        <w:rFonts w:ascii="Symbol" w:hAnsi="Symbol" w:hint="default"/>
      </w:rPr>
    </w:lvl>
    <w:lvl w:ilvl="7" w:tplc="5C767D7C" w:tentative="1">
      <w:start w:val="1"/>
      <w:numFmt w:val="bullet"/>
      <w:lvlText w:val="o"/>
      <w:lvlJc w:val="left"/>
      <w:pPr>
        <w:ind w:left="5760" w:hanging="360"/>
      </w:pPr>
      <w:rPr>
        <w:rFonts w:ascii="Courier New" w:hAnsi="Courier New" w:cs="Courier New" w:hint="default"/>
      </w:rPr>
    </w:lvl>
    <w:lvl w:ilvl="8" w:tplc="74F8E88E"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ocumentProtection w:edit="readOnly" w:enforcement="1" w:cryptProviderType="rsaFull" w:cryptAlgorithmClass="hash" w:cryptAlgorithmType="typeAny" w:cryptAlgorithmSid="4" w:cryptSpinCount="50000" w:hash="iIMI9pcDi7dA9WJdSAjYMcrUgto=" w:salt="hIqOl99kIr/+N0hyovEq7Q=="/>
  <w:defaultTabStop w:val="170"/>
  <w:autoHyphenation/>
  <w:hyphenationZone w:val="425"/>
  <w:drawingGridHorizontalSpacing w:val="120"/>
  <w:displayHorizontalDrawingGridEvery w:val="2"/>
  <w:characterSpacingControl w:val="doNotCompress"/>
  <w:hdrShapeDefaults>
    <o:shapedefaults v:ext="edit" spidmax="3087"/>
    <o:shapelayout v:ext="edit">
      <o:idmap v:ext="edit" data="2,3"/>
    </o:shapelayout>
  </w:hdrShapeDefaults>
  <w:footnotePr>
    <w:footnote w:id="-1"/>
    <w:footnote w:id="0"/>
  </w:footnotePr>
  <w:endnotePr>
    <w:endnote w:id="-1"/>
    <w:endnote w:id="0"/>
  </w:endnotePr>
  <w:compa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D80"/>
    <w:rsid w:val="001600B8"/>
    <w:rsid w:val="00307E2B"/>
    <w:rsid w:val="00386B58"/>
    <w:rsid w:val="007A0D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87"/>
    <o:shapelayout v:ext="edit">
      <o:idmap v:ext="edit" data="1"/>
    </o:shapelayout>
  </w:shapeDefaults>
  <w:decimalSymbol w:val=","/>
  <w:listSeparator w:val=";"/>
  <w15:docId w15:val="{AD8A4698-3619-40D7-A243-A67A2ED2B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kern w:val="3"/>
        <w:sz w:val="24"/>
        <w:szCs w:val="24"/>
        <w:lang w:val="nl-N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D5856"/>
    <w:pPr>
      <w:spacing w:line="240" w:lineRule="exact"/>
    </w:pPr>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
    <w:name w:val="Heading"/>
    <w:basedOn w:val="Standaard"/>
    <w:next w:val="Textbody"/>
    <w:rsid w:val="00CD5856"/>
    <w:pPr>
      <w:keepNext/>
      <w:spacing w:before="240" w:after="120"/>
    </w:pPr>
    <w:rPr>
      <w:rFonts w:ascii="Arial" w:hAnsi="Arial"/>
      <w:sz w:val="28"/>
      <w:szCs w:val="28"/>
    </w:rPr>
  </w:style>
  <w:style w:type="paragraph" w:customStyle="1" w:styleId="Textbody">
    <w:name w:val="Text body"/>
    <w:basedOn w:val="Standaard"/>
    <w:rsid w:val="00CD5856"/>
    <w:pPr>
      <w:spacing w:after="120"/>
    </w:pPr>
  </w:style>
  <w:style w:type="paragraph" w:styleId="Lijst">
    <w:name w:val="List"/>
    <w:basedOn w:val="Textbody"/>
    <w:rsid w:val="00CD5856"/>
  </w:style>
  <w:style w:type="paragraph" w:customStyle="1" w:styleId="Caption1">
    <w:name w:val="Caption1"/>
    <w:basedOn w:val="Standaard"/>
    <w:rsid w:val="00CD5856"/>
    <w:pPr>
      <w:suppressLineNumbers/>
      <w:spacing w:before="120" w:after="120"/>
    </w:pPr>
    <w:rPr>
      <w:i/>
      <w:iCs/>
      <w:sz w:val="24"/>
    </w:rPr>
  </w:style>
  <w:style w:type="paragraph" w:customStyle="1" w:styleId="Index">
    <w:name w:val="Index"/>
    <w:basedOn w:val="Standaard"/>
    <w:rsid w:val="00CD5856"/>
    <w:pPr>
      <w:suppressLineNumbers/>
    </w:pPr>
  </w:style>
  <w:style w:type="paragraph" w:customStyle="1" w:styleId="Heading11">
    <w:name w:val="Heading 11"/>
    <w:basedOn w:val="Heading"/>
    <w:next w:val="Textbody"/>
    <w:rsid w:val="00CD5856"/>
    <w:pPr>
      <w:pageBreakBefore/>
      <w:spacing w:before="340" w:after="170"/>
      <w:ind w:left="-850"/>
    </w:pPr>
    <w:rPr>
      <w:b/>
      <w:bCs/>
      <w:sz w:val="40"/>
    </w:rPr>
  </w:style>
  <w:style w:type="paragraph" w:customStyle="1" w:styleId="Heading21">
    <w:name w:val="Heading 21"/>
    <w:basedOn w:val="Heading"/>
    <w:next w:val="Textbody"/>
    <w:rsid w:val="00CD5856"/>
    <w:pPr>
      <w:spacing w:before="340" w:after="170"/>
      <w:ind w:left="-850"/>
    </w:pPr>
    <w:rPr>
      <w:b/>
      <w:bCs/>
      <w:i/>
      <w:iCs/>
      <w:sz w:val="32"/>
    </w:rPr>
  </w:style>
  <w:style w:type="paragraph" w:customStyle="1" w:styleId="Heading31">
    <w:name w:val="Heading 31"/>
    <w:basedOn w:val="Heading"/>
    <w:next w:val="Textbody"/>
    <w:rsid w:val="00CD5856"/>
    <w:pPr>
      <w:spacing w:before="340" w:after="170"/>
      <w:ind w:left="-850"/>
    </w:pPr>
    <w:rPr>
      <w:b/>
      <w:bCs/>
    </w:rPr>
  </w:style>
  <w:style w:type="paragraph" w:styleId="Titel">
    <w:name w:val="Title"/>
    <w:basedOn w:val="Heading"/>
    <w:next w:val="Ondertitel"/>
    <w:rsid w:val="00CD5856"/>
    <w:rPr>
      <w:b/>
      <w:bCs/>
      <w:sz w:val="48"/>
      <w:szCs w:val="36"/>
    </w:rPr>
  </w:style>
  <w:style w:type="paragraph" w:styleId="Ondertitel">
    <w:name w:val="Subtitle"/>
    <w:basedOn w:val="Heading"/>
    <w:next w:val="Textbody"/>
    <w:rsid w:val="00CD5856"/>
    <w:pPr>
      <w:jc w:val="center"/>
    </w:pPr>
    <w:rPr>
      <w:i/>
      <w:iCs/>
    </w:rPr>
  </w:style>
  <w:style w:type="paragraph" w:customStyle="1" w:styleId="ContentsHeading">
    <w:name w:val="Contents Heading"/>
    <w:basedOn w:val="Heading"/>
    <w:rsid w:val="00CD5856"/>
    <w:pPr>
      <w:suppressLineNumbers/>
    </w:pPr>
    <w:rPr>
      <w:b/>
      <w:bCs/>
      <w:sz w:val="36"/>
      <w:szCs w:val="32"/>
    </w:rPr>
  </w:style>
  <w:style w:type="paragraph" w:customStyle="1" w:styleId="Contents1">
    <w:name w:val="Contents 1"/>
    <w:basedOn w:val="Index"/>
    <w:rsid w:val="00CD5856"/>
    <w:pPr>
      <w:tabs>
        <w:tab w:val="right" w:leader="dot" w:pos="9637"/>
      </w:tabs>
      <w:spacing w:before="170"/>
    </w:pPr>
    <w:rPr>
      <w:sz w:val="26"/>
    </w:rPr>
  </w:style>
  <w:style w:type="paragraph" w:customStyle="1" w:styleId="Contents2">
    <w:name w:val="Contents 2"/>
    <w:basedOn w:val="Index"/>
    <w:rsid w:val="00CD5856"/>
    <w:pPr>
      <w:tabs>
        <w:tab w:val="right" w:leader="dot" w:pos="9637"/>
      </w:tabs>
      <w:spacing w:before="57"/>
      <w:ind w:left="283"/>
    </w:pPr>
  </w:style>
  <w:style w:type="paragraph" w:customStyle="1" w:styleId="Contents3">
    <w:name w:val="Contents 3"/>
    <w:basedOn w:val="Index"/>
    <w:rsid w:val="00CD5856"/>
    <w:pPr>
      <w:tabs>
        <w:tab w:val="right" w:leader="dot" w:pos="9921"/>
      </w:tabs>
      <w:ind w:left="850"/>
    </w:pPr>
  </w:style>
  <w:style w:type="paragraph" w:customStyle="1" w:styleId="TableContents">
    <w:name w:val="Table Contents"/>
    <w:basedOn w:val="Standaard"/>
    <w:rsid w:val="00CD5856"/>
    <w:pPr>
      <w:suppressLineNumbers/>
    </w:pPr>
  </w:style>
  <w:style w:type="paragraph" w:customStyle="1" w:styleId="Huisstijl-Retouradres">
    <w:name w:val="Huisstijl - Retouradres"/>
    <w:basedOn w:val="Standaard"/>
    <w:next w:val="Huisstijl-Rubricering"/>
    <w:rsid w:val="00CD5856"/>
    <w:pPr>
      <w:spacing w:after="283" w:line="180" w:lineRule="exact"/>
    </w:pPr>
    <w:rPr>
      <w:sz w:val="13"/>
    </w:rPr>
  </w:style>
  <w:style w:type="paragraph" w:customStyle="1" w:styleId="Huisstijl-Rubricering">
    <w:name w:val="Huisstijl - Rubricering"/>
    <w:basedOn w:val="Standaard"/>
    <w:next w:val="Huisstijl-Toezendgegevens"/>
    <w:rsid w:val="00CD5856"/>
    <w:pPr>
      <w:spacing w:line="180" w:lineRule="exact"/>
    </w:pPr>
    <w:rPr>
      <w:b/>
      <w:sz w:val="13"/>
    </w:rPr>
  </w:style>
  <w:style w:type="paragraph" w:customStyle="1" w:styleId="Huisstijl-Toezendgegevens">
    <w:name w:val="Huisstijl - Toezendgegevens"/>
    <w:basedOn w:val="Standaard"/>
    <w:rsid w:val="00CD5856"/>
  </w:style>
  <w:style w:type="paragraph" w:customStyle="1" w:styleId="Huisstijl-Datumenbetreft">
    <w:name w:val="Huisstijl - Datum en betreft"/>
    <w:basedOn w:val="Standaard"/>
    <w:rsid w:val="00CD5856"/>
    <w:pPr>
      <w:tabs>
        <w:tab w:val="left" w:pos="737"/>
      </w:tabs>
    </w:pPr>
  </w:style>
  <w:style w:type="paragraph" w:customStyle="1" w:styleId="Huisstijl-Aanhef">
    <w:name w:val="Huisstijl - Aanhef"/>
    <w:basedOn w:val="Standaard"/>
    <w:rsid w:val="00CD5856"/>
    <w:pPr>
      <w:spacing w:before="100" w:after="240"/>
    </w:pPr>
  </w:style>
  <w:style w:type="paragraph" w:customStyle="1" w:styleId="Huisstijl-Slotzin">
    <w:name w:val="Huisstijl - Slotzin"/>
    <w:basedOn w:val="Standaard"/>
    <w:next w:val="Huisstijl-Ondertekening"/>
    <w:rsid w:val="00CD5856"/>
    <w:pPr>
      <w:spacing w:before="240"/>
    </w:pPr>
  </w:style>
  <w:style w:type="paragraph" w:customStyle="1" w:styleId="Header1">
    <w:name w:val="Header1"/>
    <w:basedOn w:val="Standaard"/>
    <w:rsid w:val="00CD5856"/>
    <w:pPr>
      <w:suppressLineNumbers/>
      <w:tabs>
        <w:tab w:val="center" w:pos="3742"/>
        <w:tab w:val="right" w:pos="7484"/>
      </w:tabs>
    </w:pPr>
  </w:style>
  <w:style w:type="paragraph" w:customStyle="1" w:styleId="Framecontents">
    <w:name w:val="Frame contents"/>
    <w:basedOn w:val="Textbody"/>
    <w:rsid w:val="00CD5856"/>
  </w:style>
  <w:style w:type="paragraph" w:customStyle="1" w:styleId="Huisstijl-Afzendgegevenskop">
    <w:name w:val="Huisstijl - Afzendgegevens kop"/>
    <w:basedOn w:val="Standaard"/>
    <w:rsid w:val="00CD5856"/>
    <w:pPr>
      <w:spacing w:line="180" w:lineRule="exact"/>
    </w:pPr>
    <w:rPr>
      <w:b/>
      <w:sz w:val="13"/>
    </w:rPr>
  </w:style>
  <w:style w:type="paragraph" w:customStyle="1" w:styleId="Huisstijl-Afzendgegevens">
    <w:name w:val="Huisstijl - Afzendgegevens"/>
    <w:basedOn w:val="Standaard"/>
    <w:rsid w:val="00CD5856"/>
    <w:pPr>
      <w:tabs>
        <w:tab w:val="left" w:pos="170"/>
      </w:tabs>
      <w:spacing w:line="180" w:lineRule="exact"/>
    </w:pPr>
    <w:rPr>
      <w:sz w:val="13"/>
    </w:rPr>
  </w:style>
  <w:style w:type="paragraph" w:customStyle="1" w:styleId="Huisstijl-AfzendgegevensW1">
    <w:name w:val="Huisstijl - Afzendgegevens W1"/>
    <w:basedOn w:val="Huisstijl-Afzendgegevens"/>
    <w:rsid w:val="002B504F"/>
    <w:pPr>
      <w:spacing w:before="90"/>
    </w:pPr>
    <w:rPr>
      <w:b/>
    </w:rPr>
  </w:style>
  <w:style w:type="paragraph" w:customStyle="1" w:styleId="Huisstijl-ReferentiegegevenskopW1">
    <w:name w:val="Huisstijl - Referentiegegevens kop W1"/>
    <w:basedOn w:val="Standaard"/>
    <w:next w:val="Huisstijl-Referentiegegevens"/>
    <w:rsid w:val="00CD5856"/>
    <w:pPr>
      <w:spacing w:before="90" w:line="180" w:lineRule="exact"/>
    </w:pPr>
    <w:rPr>
      <w:b/>
      <w:sz w:val="13"/>
    </w:rPr>
  </w:style>
  <w:style w:type="paragraph" w:customStyle="1" w:styleId="Huisstijl-Referentiegegevens">
    <w:name w:val="Huisstijl - Referentiegegevens"/>
    <w:basedOn w:val="Standaard"/>
    <w:rsid w:val="00CD5856"/>
    <w:pPr>
      <w:spacing w:line="180" w:lineRule="exact"/>
    </w:pPr>
    <w:rPr>
      <w:sz w:val="13"/>
    </w:rPr>
  </w:style>
  <w:style w:type="paragraph" w:customStyle="1" w:styleId="Huisstijl-ReferentiegegevenskopW2">
    <w:name w:val="Huisstijl - Referentiegegevens kop W2"/>
    <w:basedOn w:val="Standaard"/>
    <w:next w:val="Huisstijl-Referentiegegevens"/>
    <w:rsid w:val="00CD5856"/>
    <w:pPr>
      <w:spacing w:before="270" w:line="180" w:lineRule="exact"/>
    </w:pPr>
    <w:rPr>
      <w:b/>
      <w:sz w:val="13"/>
    </w:rPr>
  </w:style>
  <w:style w:type="paragraph" w:customStyle="1" w:styleId="Huisstijl-Algemenevoorwaarden">
    <w:name w:val="Huisstijl - Algemene voorwaarden"/>
    <w:basedOn w:val="Standaard"/>
    <w:rsid w:val="00CD5856"/>
    <w:pPr>
      <w:spacing w:before="90" w:line="180" w:lineRule="exact"/>
    </w:pPr>
    <w:rPr>
      <w:i/>
      <w:sz w:val="13"/>
    </w:rPr>
  </w:style>
  <w:style w:type="paragraph" w:customStyle="1" w:styleId="Huisstijl-Ondertekening">
    <w:name w:val="Huisstijl - Ondertekening"/>
    <w:basedOn w:val="Standaard"/>
    <w:next w:val="Huisstijl-Ondertekeningvervolg"/>
    <w:rsid w:val="00CD5856"/>
  </w:style>
  <w:style w:type="paragraph" w:customStyle="1" w:styleId="Huisstijl-Ondertekeningvervolg">
    <w:name w:val="Huisstijl - Ondertekening vervolg"/>
    <w:basedOn w:val="Huisstijl-Ondertekening"/>
    <w:rsid w:val="00CD5856"/>
    <w:rPr>
      <w:i/>
    </w:rPr>
  </w:style>
  <w:style w:type="paragraph" w:customStyle="1" w:styleId="Footer1">
    <w:name w:val="Footer1"/>
    <w:basedOn w:val="Standaard"/>
    <w:rsid w:val="00CD5856"/>
    <w:pPr>
      <w:suppressLineNumbers/>
      <w:tabs>
        <w:tab w:val="center" w:pos="3742"/>
        <w:tab w:val="right" w:pos="7484"/>
      </w:tabs>
    </w:pPr>
  </w:style>
  <w:style w:type="paragraph" w:customStyle="1" w:styleId="Huisstijl-Paginanummer">
    <w:name w:val="Huisstijl - Paginanummer"/>
    <w:basedOn w:val="Standaard"/>
    <w:rsid w:val="00CD5856"/>
    <w:pPr>
      <w:spacing w:line="240" w:lineRule="auto"/>
    </w:pPr>
    <w:rPr>
      <w:sz w:val="13"/>
    </w:rPr>
  </w:style>
  <w:style w:type="character" w:customStyle="1" w:styleId="Placeholder">
    <w:name w:val="Placeholder"/>
    <w:rsid w:val="00CD5856"/>
    <w:rPr>
      <w:smallCaps/>
      <w:color w:val="008080"/>
      <w:u w:val="dotted"/>
    </w:rPr>
  </w:style>
  <w:style w:type="character" w:customStyle="1" w:styleId="NumberingSymbols">
    <w:name w:val="Numbering Symbols"/>
    <w:rsid w:val="00CD5856"/>
    <w:rPr>
      <w:rFonts w:ascii="Verdana" w:hAnsi="Verdana"/>
      <w:sz w:val="18"/>
    </w:rPr>
  </w:style>
  <w:style w:type="character" w:customStyle="1" w:styleId="BulletSymbols">
    <w:name w:val="Bullet Symbols"/>
    <w:rsid w:val="00CD5856"/>
    <w:rPr>
      <w:rFonts w:ascii="Verdana" w:eastAsia="OpenSymbol" w:hAnsi="Verdana" w:cs="OpenSymbol"/>
      <w:sz w:val="26"/>
    </w:rPr>
  </w:style>
  <w:style w:type="character" w:customStyle="1" w:styleId="Huisstijl-Aankruisvakken">
    <w:name w:val="Huisstijl - Aankruisvakken"/>
    <w:rsid w:val="00CD5856"/>
    <w:rPr>
      <w:rFonts w:ascii="Verdana" w:hAnsi="Verdana"/>
      <w:sz w:val="26"/>
    </w:rPr>
  </w:style>
  <w:style w:type="paragraph" w:styleId="Koptekst">
    <w:name w:val="header"/>
    <w:basedOn w:val="Standaard"/>
    <w:link w:val="KoptekstChar"/>
    <w:uiPriority w:val="99"/>
    <w:unhideWhenUsed/>
    <w:rsid w:val="00CD5856"/>
    <w:pPr>
      <w:tabs>
        <w:tab w:val="center" w:pos="4536"/>
        <w:tab w:val="right" w:pos="9072"/>
      </w:tabs>
    </w:pPr>
    <w:rPr>
      <w:rFonts w:cs="Mangal"/>
      <w:szCs w:val="21"/>
    </w:rPr>
  </w:style>
  <w:style w:type="character" w:customStyle="1" w:styleId="KoptekstChar">
    <w:name w:val="Koptekst Char"/>
    <w:basedOn w:val="Standaardalinea-lettertype"/>
    <w:link w:val="Koptekst"/>
    <w:uiPriority w:val="99"/>
    <w:rsid w:val="00CD5856"/>
    <w:rPr>
      <w:rFonts w:cs="Mangal"/>
      <w:szCs w:val="21"/>
    </w:rPr>
  </w:style>
  <w:style w:type="paragraph" w:styleId="Voettekst">
    <w:name w:val="footer"/>
    <w:basedOn w:val="Standaard"/>
    <w:link w:val="VoettekstChar"/>
    <w:uiPriority w:val="99"/>
    <w:unhideWhenUsed/>
    <w:rsid w:val="00CD5856"/>
    <w:pPr>
      <w:tabs>
        <w:tab w:val="center" w:pos="4536"/>
        <w:tab w:val="right" w:pos="9072"/>
      </w:tabs>
    </w:pPr>
    <w:rPr>
      <w:rFonts w:cs="Mangal"/>
      <w:szCs w:val="21"/>
    </w:rPr>
  </w:style>
  <w:style w:type="character" w:customStyle="1" w:styleId="VoettekstChar">
    <w:name w:val="Voettekst Char"/>
    <w:basedOn w:val="Standaardalinea-lettertype"/>
    <w:link w:val="Voettekst"/>
    <w:uiPriority w:val="99"/>
    <w:rsid w:val="00CD5856"/>
    <w:rPr>
      <w:rFonts w:cs="Mangal"/>
      <w:szCs w:val="21"/>
    </w:rPr>
  </w:style>
  <w:style w:type="paragraph" w:styleId="Ballontekst">
    <w:name w:val="Balloon Text"/>
    <w:basedOn w:val="Standaard"/>
    <w:link w:val="BallontekstChar"/>
    <w:uiPriority w:val="99"/>
    <w:semiHidden/>
    <w:unhideWhenUsed/>
    <w:rsid w:val="00CD5856"/>
    <w:rPr>
      <w:rFonts w:ascii="Tahoma" w:hAnsi="Tahoma" w:cs="Mangal"/>
      <w:sz w:val="16"/>
      <w:szCs w:val="14"/>
    </w:rPr>
  </w:style>
  <w:style w:type="character" w:customStyle="1" w:styleId="BallontekstChar">
    <w:name w:val="Ballontekst Char"/>
    <w:basedOn w:val="Standaardalinea-lettertype"/>
    <w:link w:val="Ballontekst"/>
    <w:uiPriority w:val="99"/>
    <w:semiHidden/>
    <w:rsid w:val="00CD5856"/>
    <w:rPr>
      <w:rFonts w:ascii="Tahoma" w:hAnsi="Tahoma" w:cs="Mangal"/>
      <w:sz w:val="16"/>
      <w:szCs w:val="14"/>
    </w:rPr>
  </w:style>
  <w:style w:type="paragraph" w:customStyle="1" w:styleId="Huisstijl-AfzendgegevenskopW1">
    <w:name w:val="Huisstijl - Afzendgegevens kop W1"/>
    <w:basedOn w:val="Huisstijl-Afzendgegevenskop"/>
    <w:qFormat/>
    <w:rsid w:val="00CD5856"/>
    <w:pPr>
      <w:spacing w:before="90"/>
    </w:pPr>
  </w:style>
  <w:style w:type="paragraph" w:customStyle="1" w:styleId="Huisstijl-AfzendgegevensC">
    <w:name w:val="Huisstijl - Afzendgegevens C"/>
    <w:basedOn w:val="Huisstijl-Afzendgegevens"/>
    <w:qFormat/>
    <w:rsid w:val="00CD5856"/>
    <w:rPr>
      <w:i/>
    </w:rPr>
  </w:style>
  <w:style w:type="paragraph" w:customStyle="1" w:styleId="Huisstijl-AfzendgegevensMdtn">
    <w:name w:val="Huisstijl - Afzendgegevens Mdtn"/>
    <w:basedOn w:val="Huisstijl-Afzendgegevens"/>
    <w:qFormat/>
    <w:rsid w:val="00CD5856"/>
    <w:pPr>
      <w:tabs>
        <w:tab w:val="clear" w:pos="170"/>
        <w:tab w:val="left" w:pos="482"/>
      </w:tabs>
    </w:pPr>
  </w:style>
  <w:style w:type="paragraph" w:customStyle="1" w:styleId="Huisstijl-Ondertekeningvervolgtitel">
    <w:name w:val="Huisstijl - Ondertekening vervolg titel"/>
    <w:basedOn w:val="Huisstijl-Ondertekeningvervolg"/>
    <w:qFormat/>
    <w:rsid w:val="00CD5856"/>
    <w:rPr>
      <w:i w:val="0"/>
      <w:noProof/>
    </w:rPr>
  </w:style>
  <w:style w:type="table" w:styleId="Tabelraster">
    <w:name w:val="Table Grid"/>
    <w:basedOn w:val="Standaardtabel"/>
    <w:uiPriority w:val="59"/>
    <w:rsid w:val="00CD585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Huisstijl-Minuutgegevenskop">
    <w:name w:val="Huisstijl - Minuutgegevens kop"/>
    <w:basedOn w:val="Standaard"/>
    <w:qFormat/>
    <w:rsid w:val="00CD5856"/>
    <w:rPr>
      <w:b/>
      <w:noProof/>
      <w:sz w:val="13"/>
      <w:szCs w:val="13"/>
    </w:rPr>
  </w:style>
  <w:style w:type="paragraph" w:customStyle="1" w:styleId="Huisstijl-Minuutgegevens">
    <w:name w:val="Huisstijl - Minuutgegevens"/>
    <w:basedOn w:val="Standaard"/>
    <w:qFormat/>
    <w:rsid w:val="00CD5856"/>
  </w:style>
  <w:style w:type="paragraph" w:customStyle="1" w:styleId="Huisstijl-Gegevenskop">
    <w:name w:val="Huisstijl - Gegevens kop"/>
    <w:basedOn w:val="Standaard"/>
    <w:qFormat/>
    <w:rsid w:val="00CD5856"/>
    <w:pPr>
      <w:textAlignment w:val="auto"/>
    </w:pPr>
    <w:rPr>
      <w:sz w:val="13"/>
    </w:rPr>
  </w:style>
  <w:style w:type="paragraph" w:customStyle="1" w:styleId="Huisstijl-Gegevens">
    <w:name w:val="Huisstijl - Gegevens"/>
    <w:basedOn w:val="Huisstijl-Gegevenskop"/>
    <w:qFormat/>
    <w:rsid w:val="00CD5856"/>
    <w:rPr>
      <w:sz w:val="18"/>
    </w:rPr>
  </w:style>
  <w:style w:type="paragraph" w:customStyle="1" w:styleId="Default">
    <w:name w:val="Default"/>
    <w:rsid w:val="00260FFA"/>
    <w:pPr>
      <w:widowControl/>
      <w:suppressAutoHyphens w:val="0"/>
      <w:autoSpaceDE w:val="0"/>
      <w:adjustRightInd w:val="0"/>
      <w:textAlignment w:val="auto"/>
    </w:pPr>
    <w:rPr>
      <w:rFonts w:ascii="Verdana" w:hAnsi="Verdana" w:cs="Verdana"/>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68</ap:Words>
  <ap:Characters>379</ap:Characters>
  <ap:DocSecurity>8</ap:DocSecurity>
  <ap:Lines>3</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446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2019-02-21T15:30:00.0000000Z</lastPrinted>
  <dcterms:created xsi:type="dcterms:W3CDTF">2019-02-21T15:29:00.0000000Z</dcterms:created>
  <dcterms:modified xsi:type="dcterms:W3CDTF">2019-02-21T15:30:00.0000000Z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anhef">
    <vt:lpwstr/>
  </property>
  <property fmtid="{D5CDD505-2E9C-101B-9397-08002B2CF9AE}" pid="3" name="BewindspersoonVWS">
    <vt:lpwstr>Minister van Volksgezondheid, Welzijn en Sport</vt:lpwstr>
  </property>
  <property fmtid="{D5CDD505-2E9C-101B-9397-08002B2CF9AE}" pid="4" name="Bijlagen">
    <vt:lpwstr/>
  </property>
  <property fmtid="{D5CDD505-2E9C-101B-9397-08002B2CF9AE}" pid="5" name="GroetRegel">
    <vt:lpwstr/>
  </property>
  <property fmtid="{D5CDD505-2E9C-101B-9397-08002B2CF9AE}" pid="6" name="KenmerkAfzender">
    <vt:lpwstr/>
  </property>
  <property fmtid="{D5CDD505-2E9C-101B-9397-08002B2CF9AE}" pid="7" name="KenmerkVWS">
    <vt:lpwstr>1090544-160893-WJZ</vt:lpwstr>
  </property>
  <property fmtid="{D5CDD505-2E9C-101B-9397-08002B2CF9AE}" pid="8" name="Naam">
    <vt:lpwstr>Vreken, I.S. (Ime)</vt:lpwstr>
  </property>
  <property fmtid="{D5CDD505-2E9C-101B-9397-08002B2CF9AE}" pid="9" name="NaamOndertekenaar">
    <vt:lpwstr>Bruno Bruins</vt:lpwstr>
  </property>
  <property fmtid="{D5CDD505-2E9C-101B-9397-08002B2CF9AE}" pid="10" name="RolOndertekenaar">
    <vt:lpwstr>de minister voor Medische Zorg en Sport</vt:lpwstr>
  </property>
  <property fmtid="{D5CDD505-2E9C-101B-9397-08002B2CF9AE}" pid="11" name="ContentTypeId">
    <vt:lpwstr>0x0101001C75D39E4035AE4CA280A1F7BC592896</vt:lpwstr>
  </property>
</Properties>
</file>