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1A27CB" w:rsidTr="001A27CB">
        <w:trPr>
          <w:trHeight w:val="289" w:hRule="exact"/>
        </w:trPr>
        <w:tc>
          <w:tcPr>
            <w:tcW w:w="929" w:type="dxa"/>
          </w:tcPr>
          <w:p w:rsidRPr="00434042" w:rsidR="001A27CB" w:rsidP="001A27CB" w:rsidRDefault="001A27CB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1A27CB" w:rsidP="00CB5851" w:rsidRDefault="0060566F">
            <w:r>
              <w:t>6 februari 2019</w:t>
            </w:r>
            <w:bookmarkStart w:name="_GoBack" w:id="0"/>
            <w:bookmarkEnd w:id="0"/>
          </w:p>
        </w:tc>
      </w:tr>
      <w:tr w:rsidRPr="00434042" w:rsidR="001A27CB" w:rsidTr="001A27CB">
        <w:trPr>
          <w:trHeight w:val="368"/>
        </w:trPr>
        <w:tc>
          <w:tcPr>
            <w:tcW w:w="929" w:type="dxa"/>
          </w:tcPr>
          <w:p w:rsidR="001A27CB" w:rsidP="001A27CB" w:rsidRDefault="001A27CB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1A27CB" w:rsidP="00C72C82" w:rsidRDefault="003238DA">
            <w:r>
              <w:rPr>
                <w:szCs w:val="18"/>
              </w:rPr>
              <w:t>Beantwoording vragen schriftelijk overleg over de ruimtebrief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1A27CB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A27CB" w:rsidP="001A27CB" w:rsidRDefault="00784223">
            <w:r>
              <w:t xml:space="preserve">De voorzitter van de </w:t>
            </w:r>
            <w:r w:rsidR="001A27CB">
              <w:t>Tweede Kamer der Staten-Generaal</w:t>
            </w:r>
          </w:p>
          <w:p w:rsidR="001A27CB" w:rsidP="001A27CB" w:rsidRDefault="001A27CB">
            <w:r>
              <w:t>Postbus 20018</w:t>
            </w:r>
          </w:p>
          <w:p w:rsidR="001A27CB" w:rsidP="001A27CB" w:rsidRDefault="001A27CB">
            <w:r>
              <w:t>2500 EA</w:t>
            </w:r>
            <w:r w:rsidRPr="00B0663B">
              <w:rPr>
                <w:color w:val="FFFFFF"/>
              </w:rPr>
              <w:t>.</w:t>
            </w:r>
            <w:r>
              <w:t>DEN HAAG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1A27CB" w:rsidTr="00461257">
        <w:tc>
          <w:tcPr>
            <w:tcW w:w="2160" w:type="dxa"/>
          </w:tcPr>
          <w:p w:rsidRPr="004E6BCF" w:rsidR="001A27CB" w:rsidP="001A27CB" w:rsidRDefault="001A27CB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1A27CB" w:rsidP="001A27CB" w:rsidRDefault="001A27CB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1A27CB" w:rsidP="001A27CB" w:rsidRDefault="001A27CB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Pr="003D6DE9" w:rsidR="001A27CB" w:rsidP="001A27CB" w:rsidRDefault="001A27CB">
            <w:pPr>
              <w:pStyle w:val="Huisstijl-Gegeven"/>
              <w:spacing w:after="0"/>
              <w:rPr>
                <w:noProof w:val="0"/>
                <w:lang w:val="de-DE"/>
              </w:rPr>
            </w:pPr>
            <w:r w:rsidRPr="003D6DE9">
              <w:rPr>
                <w:noProof w:val="0"/>
                <w:lang w:val="de-DE"/>
              </w:rPr>
              <w:t>Postbus 16375</w:t>
            </w:r>
          </w:p>
          <w:p w:rsidRPr="003D6DE9" w:rsidR="001A27CB" w:rsidP="001A27CB" w:rsidRDefault="001A27CB">
            <w:pPr>
              <w:pStyle w:val="Huisstijl-Gegeven"/>
              <w:spacing w:after="0"/>
              <w:rPr>
                <w:noProof w:val="0"/>
                <w:lang w:val="de-DE"/>
              </w:rPr>
            </w:pPr>
            <w:r w:rsidRPr="003D6DE9">
              <w:rPr>
                <w:noProof w:val="0"/>
                <w:lang w:val="de-DE"/>
              </w:rPr>
              <w:t>2500 BJ Den Haag</w:t>
            </w:r>
          </w:p>
          <w:p w:rsidRPr="003D6DE9" w:rsidR="001A27CB" w:rsidP="001A27CB" w:rsidRDefault="001A27CB">
            <w:pPr>
              <w:pStyle w:val="Huisstijl-Gegeven"/>
              <w:spacing w:after="90"/>
              <w:rPr>
                <w:noProof w:val="0"/>
                <w:szCs w:val="13"/>
                <w:lang w:val="de-DE"/>
              </w:rPr>
            </w:pPr>
            <w:r w:rsidRPr="003D6DE9">
              <w:rPr>
                <w:noProof w:val="0"/>
                <w:lang w:val="de-DE"/>
              </w:rPr>
              <w:t>www.rijksoverheid.nl</w:t>
            </w:r>
          </w:p>
          <w:p w:rsidRPr="00D86CC6" w:rsidR="001A27CB" w:rsidP="001A27CB" w:rsidRDefault="001A27CB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Contactpersoon</w:t>
            </w:r>
          </w:p>
          <w:p w:rsidRPr="00A32073" w:rsidR="001A27CB" w:rsidP="00461257" w:rsidRDefault="001A27CB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1A27CB" w:rsidTr="00461257">
        <w:trPr>
          <w:trHeight w:val="200" w:hRule="exact"/>
        </w:trPr>
        <w:tc>
          <w:tcPr>
            <w:tcW w:w="2160" w:type="dxa"/>
          </w:tcPr>
          <w:p w:rsidRPr="00356D2B" w:rsidR="001A27CB" w:rsidP="00461257" w:rsidRDefault="001A27CB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1A27CB" w:rsidTr="00461257">
        <w:trPr>
          <w:trHeight w:val="450"/>
        </w:trPr>
        <w:tc>
          <w:tcPr>
            <w:tcW w:w="2160" w:type="dxa"/>
          </w:tcPr>
          <w:p w:rsidR="001A27CB" w:rsidP="00CB5851" w:rsidRDefault="001A27CB">
            <w:pPr>
              <w:pStyle w:val="Huisstijl-Kopje"/>
              <w:rPr>
                <w:noProof w:val="0"/>
              </w:rPr>
            </w:pPr>
            <w:r>
              <w:rPr>
                <w:noProof w:val="0"/>
              </w:rPr>
              <w:t>Onze referenti</w:t>
            </w:r>
            <w:r w:rsidR="00CB5851">
              <w:rPr>
                <w:noProof w:val="0"/>
              </w:rPr>
              <w:t>e</w:t>
            </w:r>
          </w:p>
          <w:p w:rsidRPr="00CB5851" w:rsidR="00D1147A" w:rsidP="00CB5851" w:rsidRDefault="0060566F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b w:val="0"/>
                <w:noProof w:val="0"/>
                <w:szCs w:val="13"/>
              </w:rPr>
              <w:t>1471625</w:t>
            </w:r>
          </w:p>
        </w:tc>
      </w:tr>
    </w:tbl>
    <w:p w:rsidRPr="00BE528C" w:rsidR="00CB5851" w:rsidP="00CB5851" w:rsidRDefault="00CB5851">
      <w:pPr>
        <w:pStyle w:val="Default"/>
        <w:rPr>
          <w:sz w:val="18"/>
          <w:szCs w:val="18"/>
        </w:rPr>
      </w:pPr>
    </w:p>
    <w:p w:rsidRPr="00C72C82" w:rsidR="00C72C82" w:rsidP="00C72C82" w:rsidRDefault="00C72C82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</w:rPr>
      </w:pPr>
    </w:p>
    <w:p w:rsidRPr="00C72C82" w:rsidR="003238DA" w:rsidP="003238DA" w:rsidRDefault="003238DA">
      <w:pPr>
        <w:pStyle w:val="Default"/>
        <w:rPr>
          <w:sz w:val="18"/>
          <w:szCs w:val="18"/>
        </w:rPr>
      </w:pPr>
      <w:r w:rsidRPr="00C72C82">
        <w:rPr>
          <w:rFonts w:cs="Arial"/>
          <w:color w:val="auto"/>
          <w:sz w:val="18"/>
          <w:szCs w:val="18"/>
        </w:rPr>
        <w:t>Hierbij doe</w:t>
      </w:r>
      <w:r>
        <w:rPr>
          <w:rFonts w:cs="Arial"/>
          <w:color w:val="auto"/>
          <w:sz w:val="18"/>
          <w:szCs w:val="18"/>
        </w:rPr>
        <w:t>n</w:t>
      </w:r>
      <w:r w:rsidRPr="00C72C82">
        <w:rPr>
          <w:rFonts w:cs="Arial"/>
          <w:color w:val="auto"/>
          <w:sz w:val="18"/>
          <w:szCs w:val="18"/>
        </w:rPr>
        <w:t xml:space="preserve"> </w:t>
      </w:r>
      <w:r>
        <w:rPr>
          <w:rFonts w:cs="Arial"/>
          <w:color w:val="auto"/>
          <w:sz w:val="18"/>
          <w:szCs w:val="18"/>
        </w:rPr>
        <w:t>wij</w:t>
      </w:r>
      <w:r w:rsidRPr="00C72C82">
        <w:rPr>
          <w:rFonts w:cs="Arial"/>
          <w:color w:val="auto"/>
          <w:sz w:val="18"/>
          <w:szCs w:val="18"/>
        </w:rPr>
        <w:t xml:space="preserve"> u de beantwoording toekomen van de vragen die zijn gesteld in het schriftelijk overleg </w:t>
      </w:r>
      <w:r w:rsidRPr="00C72C82">
        <w:rPr>
          <w:sz w:val="18"/>
          <w:szCs w:val="18"/>
        </w:rPr>
        <w:t>over de brief van de minister voor Basis- en Voortgezet Onderwijs en Media d.d. 14 november 2018 over de ruimtebrief (Kamerstuk 35 000 VIII, nr. 92).</w:t>
      </w:r>
    </w:p>
    <w:p w:rsidR="003238DA" w:rsidP="003238DA" w:rsidRDefault="003238DA">
      <w:pPr>
        <w:autoSpaceDE w:val="0"/>
        <w:autoSpaceDN w:val="0"/>
        <w:adjustRightInd w:val="0"/>
      </w:pPr>
    </w:p>
    <w:p w:rsidRPr="006A0C96" w:rsidR="003238DA" w:rsidP="003238DA" w:rsidRDefault="003238DA"/>
    <w:p w:rsidR="003238DA" w:rsidP="003238DA" w:rsidRDefault="003238DA">
      <w:r>
        <w:t>Met vriendelijke groet,</w:t>
      </w:r>
    </w:p>
    <w:p w:rsidR="003238DA" w:rsidP="003238DA" w:rsidRDefault="003238DA"/>
    <w:p w:rsidR="003238DA" w:rsidP="003238DA" w:rsidRDefault="003238DA">
      <w:r>
        <w:t>de minister voor Basis- en Voortgezet Onderwijs en Media</w:t>
      </w:r>
      <w:r w:rsidRPr="00A12BC2">
        <w:t>,</w:t>
      </w:r>
    </w:p>
    <w:p w:rsidR="003238DA" w:rsidP="003238DA" w:rsidRDefault="003238DA"/>
    <w:p w:rsidRPr="0061786D" w:rsidR="003238DA" w:rsidP="003238DA" w:rsidRDefault="003238DA"/>
    <w:p w:rsidRPr="0061786D" w:rsidR="003238DA" w:rsidP="003238DA" w:rsidRDefault="003238DA"/>
    <w:p w:rsidRPr="007473F1" w:rsidR="003238DA" w:rsidP="003238DA" w:rsidRDefault="003238DA">
      <w:r w:rsidRPr="007473F1">
        <w:t>Arie Slob</w:t>
      </w:r>
    </w:p>
    <w:p w:rsidR="003238DA" w:rsidP="003238DA" w:rsidRDefault="003238DA"/>
    <w:p w:rsidR="003238DA" w:rsidP="003238DA" w:rsidRDefault="003238DA"/>
    <w:p w:rsidR="003238DA" w:rsidP="003238DA" w:rsidRDefault="003238D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De minister van Binnenlandse Zaken en Koninkrijksrelaties, </w:t>
      </w:r>
    </w:p>
    <w:p w:rsidR="003238DA" w:rsidP="003238DA" w:rsidRDefault="003238DA">
      <w:pPr>
        <w:rPr>
          <w:szCs w:val="18"/>
        </w:rPr>
      </w:pPr>
    </w:p>
    <w:p w:rsidR="003238DA" w:rsidP="003238DA" w:rsidRDefault="003238DA">
      <w:pPr>
        <w:rPr>
          <w:szCs w:val="18"/>
        </w:rPr>
      </w:pPr>
    </w:p>
    <w:p w:rsidR="003238DA" w:rsidP="003238DA" w:rsidRDefault="003238DA">
      <w:pPr>
        <w:rPr>
          <w:szCs w:val="18"/>
        </w:rPr>
      </w:pPr>
    </w:p>
    <w:p w:rsidR="003238DA" w:rsidP="003238DA" w:rsidRDefault="003238DA">
      <w:r>
        <w:rPr>
          <w:szCs w:val="18"/>
        </w:rPr>
        <w:t xml:space="preserve">drs. K.H. </w:t>
      </w:r>
      <w:proofErr w:type="spellStart"/>
      <w:r>
        <w:rPr>
          <w:szCs w:val="18"/>
        </w:rPr>
        <w:t>Ollongren</w:t>
      </w:r>
      <w:proofErr w:type="spellEnd"/>
    </w:p>
    <w:sectPr w:rsidR="003238DA" w:rsidSect="002F493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24C0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631" w:rsidRDefault="008C2631">
      <w:r>
        <w:separator/>
      </w:r>
    </w:p>
    <w:p w:rsidR="008C2631" w:rsidRDefault="008C2631"/>
  </w:endnote>
  <w:endnote w:type="continuationSeparator" w:id="0">
    <w:p w:rsidR="008C2631" w:rsidRDefault="008C2631">
      <w:r>
        <w:continuationSeparator/>
      </w:r>
    </w:p>
    <w:p w:rsidR="008C2631" w:rsidRDefault="008C26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1A27CB" w:rsidP="001A27CB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3238DA">
            <w:rPr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3238DA">
            <w:rPr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1A27CB" w:rsidP="001A27CB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F426CA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F426CA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631" w:rsidRDefault="008C2631">
      <w:r>
        <w:separator/>
      </w:r>
    </w:p>
    <w:p w:rsidR="008C2631" w:rsidRDefault="008C2631"/>
  </w:footnote>
  <w:footnote w:type="continuationSeparator" w:id="0">
    <w:p w:rsidR="008C2631" w:rsidRDefault="008C2631">
      <w:r>
        <w:continuationSeparator/>
      </w:r>
    </w:p>
    <w:p w:rsidR="008C2631" w:rsidRDefault="008C26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1A27CB" w:rsidRPr="002F71BB" w:rsidRDefault="001A27CB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F426CA">
            <w:rPr>
              <w:sz w:val="13"/>
              <w:szCs w:val="13"/>
            </w:rPr>
            <w:t>1471625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1A27CB" w:rsidRDefault="001A27CB" w:rsidP="001A27CB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 wp14:anchorId="7CED005A" wp14:editId="2B336FB6">
                <wp:extent cx="2446020" cy="1656715"/>
                <wp:effectExtent l="0" t="0" r="0" b="635"/>
                <wp:docPr id="743" name="Afbeelding 7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6020" cy="165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A27CB" w:rsidRPr="00543A0D" w:rsidRDefault="001A27CB" w:rsidP="001A27CB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1A27CB" w:rsidP="001A27CB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11823E7"/>
    <w:multiLevelType w:val="hybridMultilevel"/>
    <w:tmpl w:val="39B8B1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DC7FC2"/>
    <w:multiLevelType w:val="hybridMultilevel"/>
    <w:tmpl w:val="F24CDEB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20806"/>
    <w:multiLevelType w:val="hybridMultilevel"/>
    <w:tmpl w:val="6600660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C5EE9D8">
      <w:start w:val="1"/>
      <w:numFmt w:val="lowerLetter"/>
      <w:lvlText w:val="%2."/>
      <w:lvlJc w:val="left"/>
      <w:pPr>
        <w:ind w:left="1140" w:hanging="42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BF642A6"/>
    <w:multiLevelType w:val="hybridMultilevel"/>
    <w:tmpl w:val="19B6CA3A"/>
    <w:lvl w:ilvl="0" w:tplc="D0CCC74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3561B5"/>
    <w:multiLevelType w:val="hybridMultilevel"/>
    <w:tmpl w:val="0B2C19F2"/>
    <w:lvl w:ilvl="0" w:tplc="19A4EB8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CB43DD"/>
    <w:multiLevelType w:val="hybridMultilevel"/>
    <w:tmpl w:val="70C80EEA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FC756D"/>
    <w:multiLevelType w:val="hybridMultilevel"/>
    <w:tmpl w:val="48CC464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B54389"/>
    <w:multiLevelType w:val="hybridMultilevel"/>
    <w:tmpl w:val="8D4AB1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9"/>
  </w:num>
  <w:num w:numId="14">
    <w:abstractNumId w:val="13"/>
  </w:num>
  <w:num w:numId="15">
    <w:abstractNumId w:val="9"/>
  </w:num>
  <w:num w:numId="16">
    <w:abstractNumId w:val="17"/>
  </w:num>
  <w:num w:numId="17">
    <w:abstractNumId w:val="14"/>
  </w:num>
  <w:num w:numId="18">
    <w:abstractNumId w:val="15"/>
  </w:num>
  <w:num w:numId="19">
    <w:abstractNumId w:val="21"/>
  </w:num>
  <w:num w:numId="20">
    <w:abstractNumId w:val="18"/>
  </w:num>
  <w:num w:numId="21">
    <w:abstractNumId w:val="20"/>
  </w:num>
  <w:num w:numId="22">
    <w:abstractNumId w:val="1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el, Merel van">
    <w15:presenceInfo w15:providerId="AD" w15:userId="S-1-5-21-2124967372-903829438-1011632211-126270"/>
  </w15:person>
  <w15:person w15:author="Elings, Hugo">
    <w15:presenceInfo w15:providerId="None" w15:userId="Elings, Hug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C8F3A5AA9D544BAFB815D075C3A0C511&quot;/&gt;&lt;Field id=&quot;UserGroup.1&quot; value=&quot;Financieel-Economische Zaken&quot;/&gt;&lt;Field id=&quot;UserGroup.2&quot; value=&quot;FEZ&quot;/&gt;&lt;Field id=&quot;UserGroup.3&quot; value=&quot;&quot;/&gt;&lt;Field id=&quot;UserGroup.815F2AA4BDBE427BB9EA923102C2FB70&quot; value=&quot;Financieel-Economische Zak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&quot;/&gt;&lt;Field id=&quot;UserGroup.92A810531841458EA421E4A78B39896C&quot; value=&quot;&quot;/&gt;&lt;Field id=&quot;UserGroup.CCF539C106E04983810964EABF88BEA7&quot; value=&quot;Dhr. J.W. van den Berg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Financial and Economic Affairs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722B14E66EEA417E93888AA14F3DA20D&quot;/&gt;&lt;Field id=&quot;Author.1&quot; value=&quot;Biemans&quot;/&gt;&lt;Field id=&quot;Author.2&quot; value=&quot;P.&quot;/&gt;&lt;Field id=&quot;Author.3&quot; value=&quot;&quot;/&gt;&lt;Field id=&quot;Author.4&quot; value=&quot;Paul&quot;/&gt;&lt;Field id=&quot;Author.5&quot; value=&quot;p.biemans@minocw.nl&quot;/&gt;&lt;Field id=&quot;Author.6&quot; value=&quot;&quot;/&gt;&lt;Field id=&quot;Author.7&quot; value=&quot;&quot;/&gt;&lt;Field id=&quot;Author.8&quot; value=&quot;&quot;/&gt;&lt;Field id=&quot;Author.9&quot; value=&quot;o208bie&quot; mappedto=&quot;AUTHOR_ID&quot;/&gt;&lt;Field id=&quot;Author.10&quot; value=&quot;True&quot;/&gt;&lt;Field id=&quot;Author.11&quot; value=&quot;0&quot;/&gt;&lt;Field id=&quot;Author.12&quot; value=&quot;drs.&quot;/&gt;&lt;Field id=&quot;Author.13&quot; value=&quot;HOFT&quot;/&gt;&lt;Field id=&quot;Author.14&quot; value=&quot;Biemans&quot;/&gt;&lt;Field id=&quot;Author.E72E562AD10E44CF8B0BB85626A7CED6&quot; value=&quot;&quot;/&gt;&lt;Field id=&quot;Author.2A7545B21CF14EEBBD8CE2FB110ECA76&quot; value=&quot;+31 6 15 03 83 67&quot;/&gt;&lt;Field id=&quot;Author.07A356D7877849EBA5C9C7CF16E58D5F&quot; value=&quot;&quot;/&gt;&lt;Field id=&quot;Author.316524BDEDA04B27B02489813A15B3D2&quot; value=&quot;&quot;/&gt;&lt;Field id=&quot;Author.764D5833F93D470E8E750B1DAEBD2873&quot; value=&quot;199619&quot;/&gt;&lt;Field id=&quot;Author.978504FDCABC4ECBB9ECA7D9D1C6BAF8&quot; value=&quot;Coordinerend beleidsmedewerker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15 03 83 67&quot;/&gt;&lt;Field id=&quot;Author.9F10345A9CBA40549518EFEBF9616FE7&quot; value=&quot;FEZ&quot;/&gt;&lt;Field id=&quot;Author.A08FD3E3B58F4E81842FC68F44A9B386&quot; value=&quot;OCW&quot;/&gt;&lt;Field id=&quot;Author.8DC78BAD95DF4C7792B2965626F7CBF4&quot; value=&quot;1&quot;/&gt;&lt;Field id=&quot;Typist.0&quot; value=&quot;722B14E66EEA417E93888AA14F3DA20D&quot;/&gt;&lt;Field id=&quot;Typist.1&quot; value=&quot;Biemans&quot;/&gt;&lt;Field id=&quot;Typist.2&quot; value=&quot;P.&quot;/&gt;&lt;Field id=&quot;Typist.3&quot; value=&quot;&quot;/&gt;&lt;Field id=&quot;Typist.4&quot; value=&quot;Paul&quot;/&gt;&lt;Field id=&quot;Typist.5&quot; value=&quot;p.biemans@minocw.nl&quot;/&gt;&lt;Field id=&quot;Typist.6&quot; value=&quot;&quot;/&gt;&lt;Field id=&quot;Typist.7&quot; value=&quot;&quot;/&gt;&lt;Field id=&quot;Typist.8&quot; value=&quot;&quot;/&gt;&lt;Field id=&quot;Typist.9&quot; value=&quot;o208bie&quot;/&gt;&lt;Field id=&quot;Typist.10&quot; value=&quot;True&quot;/&gt;&lt;Field id=&quot;Typist.11&quot; value=&quot;0&quot;/&gt;&lt;Field id=&quot;Typist.12&quot; value=&quot;drs.&quot;/&gt;&lt;Field id=&quot;Typist.13&quot; value=&quot;HOFT&quot;/&gt;&lt;Field id=&quot;Typist.14&quot; value=&quot;Biemans&quot;/&gt;&lt;Field id=&quot;Typist.E72E562AD10E44CF8B0BB85626A7CED6&quot; value=&quot;&quot;/&gt;&lt;Field id=&quot;Typist.2A7545B21CF14EEBBD8CE2FB110ECA76&quot; value=&quot;+31 6 15 03 83 67&quot;/&gt;&lt;Field id=&quot;Typist.07A356D7877849EBA5C9C7CF16E58D5F&quot; value=&quot;&quot;/&gt;&lt;Field id=&quot;Typist.316524BDEDA04B27B02489813A15B3D2&quot; value=&quot;&quot;/&gt;&lt;Field id=&quot;Typist.764D5833F93D470E8E750B1DAEBD2873&quot; value=&quot;199619&quot;/&gt;&lt;Field id=&quot;Typist.978504FDCABC4ECBB9ECA7D9D1C6BAF8&quot; value=&quot;Coordinerend beleidsmedewerker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15 03 83 67&quot;/&gt;&lt;Field id=&quot;Typist.9F10345A9CBA40549518EFEBF9616FE7&quot; value=&quot;FEZ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 BD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2393EE68DE444E83ABE8227A92D75767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Nadere informatie loonruimtebrief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Tweede Kamer der Staten-Generaal&quot;/&gt;&lt;Field id=&quot;1EC3A43A049842FAA8B48E189A0364ED&quot; description=&quot;t.a.v.&quot; value=&quot;Nee&quot;/&gt;&lt;Field id=&quot;01C0EFDFB8E349C5960EE3853945BC3A&quot; description=&quot;Aanhef&quot; value=&quot;Geen aanhef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Postbus &quot;/&gt;&lt;Field id=&quot;99A5B0924522429B97DC439E1E9676C5&quot; description=&quot;Nummer&quot; value=&quot;20018&quot;/&gt;&lt;Field id=&quot;E34BF78AB2AA43DF9F9B7036408A6C08&quot; description=&quot;Postcode&quot; value=&quot;2500 EA&quot;/&gt;&lt;Field id=&quot;B0E5859962DE4D04B20D89FF71171594&quot; description=&quot;Plaatsnaam&quot; value=&quot;Den Haag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Tweede Kamer der Staten-Generaal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Postbus &quot;/&gt;&lt;Field id=&quot;A6E891FCED134286A14A0FFD095E4459&quot; description=&quot;Nummer&quot; mappedto=&quot;OCW_NAW_HUISNR&quot; value=&quot;20018&quot;/&gt;&lt;Field id=&quot;F9DF96799CA6412990FDABFB0678C4F2&quot; description=&quot;Postcode&quot; mappedto=&quot;OCW_NAW_POSTC&quot; value=&quot;2500 EA&quot;/&gt;&lt;Field id=&quot;42EC7E8FFD554889B6ECC67C79B13780&quot; description=&quot;Plaatsnaam&quot; mappedto=&quot;OCW_NAW_WOONPLAATS&quot; value=&quot;Den Haag&quot;/&gt;&lt;Field id=&quot;143C45E78FF34281B731DDBD0A5D2529&quot; description=&quot;Geslacht&quot; value=&quot;M&quot;/&gt;&lt;Field id=&quot;E2BE550C90CD4EC1A3EE5000EA00A0C9&quot; description=&quot;Aantal bijlagen&quot; value=&quot;&quot;/&gt;&lt;Field id=&quot;8B10356EE6CF4D1F8D25B78952B294E3&quot; description=&quot;Antwoord op&quot; value=&quot;Geen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&quot;/&gt;&lt;Field id=&quot;D14D570E19CE473C82F61E3CB41A7DB4&quot; description=&quot;E-Doc Dossier&quot; mappedto=&quot;PD_FILEPT_NO&quot; value=&quot;&quot;/&gt;&lt;Field id=&quot;9656C2DC3CB34830A5810E022C657F8C&quot; description=&quot;Taal - Aanhef&quot; value=&quot;Geen aanhef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6B12B17DB27C4449A7FAB778F9DF4B37&quot; description=&quot; &quot; value=&quot;Nederlands&quot;/&gt;&lt;Field id=&quot;C176A2476FB44539BA9507DFBE15B0C8&quot; description=&quot;Ondertekenaar&quot; value=&quot;Minister voor BVOM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1A27CB"/>
    <w:rsid w:val="00003185"/>
    <w:rsid w:val="0000698D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D9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7CB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238DA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773FB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1747"/>
    <w:rsid w:val="003D39EC"/>
    <w:rsid w:val="003D40EA"/>
    <w:rsid w:val="003D6DE9"/>
    <w:rsid w:val="003E3DD5"/>
    <w:rsid w:val="003F07C6"/>
    <w:rsid w:val="003F1F6B"/>
    <w:rsid w:val="003F3757"/>
    <w:rsid w:val="003F44B7"/>
    <w:rsid w:val="003F7C4D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44CA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48D3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3C53"/>
    <w:rsid w:val="006048F4"/>
    <w:rsid w:val="0060566F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26BC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6F5B21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473F1"/>
    <w:rsid w:val="00751A6A"/>
    <w:rsid w:val="00754FBF"/>
    <w:rsid w:val="007615AC"/>
    <w:rsid w:val="00764585"/>
    <w:rsid w:val="00767FEF"/>
    <w:rsid w:val="007709EF"/>
    <w:rsid w:val="00783559"/>
    <w:rsid w:val="00784223"/>
    <w:rsid w:val="007846ED"/>
    <w:rsid w:val="00785C3B"/>
    <w:rsid w:val="00797AA5"/>
    <w:rsid w:val="007A26BD"/>
    <w:rsid w:val="007A4105"/>
    <w:rsid w:val="007A4F0E"/>
    <w:rsid w:val="007A4F25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161F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2631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0A8E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271AA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2CC9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6F6C"/>
    <w:rsid w:val="00B777C7"/>
    <w:rsid w:val="00B80DB6"/>
    <w:rsid w:val="00B81AD2"/>
    <w:rsid w:val="00B81AEC"/>
    <w:rsid w:val="00B82CEE"/>
    <w:rsid w:val="00B85A66"/>
    <w:rsid w:val="00B85ED4"/>
    <w:rsid w:val="00B91CFC"/>
    <w:rsid w:val="00B93893"/>
    <w:rsid w:val="00B971EC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28C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2C82"/>
    <w:rsid w:val="00C736E8"/>
    <w:rsid w:val="00C73D5F"/>
    <w:rsid w:val="00C802E2"/>
    <w:rsid w:val="00C965EF"/>
    <w:rsid w:val="00C97C80"/>
    <w:rsid w:val="00CA1D00"/>
    <w:rsid w:val="00CA47D3"/>
    <w:rsid w:val="00CA6533"/>
    <w:rsid w:val="00CA6A25"/>
    <w:rsid w:val="00CA6A3F"/>
    <w:rsid w:val="00CA7C99"/>
    <w:rsid w:val="00CB5851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147A"/>
    <w:rsid w:val="00D17084"/>
    <w:rsid w:val="00D1791D"/>
    <w:rsid w:val="00D21E4B"/>
    <w:rsid w:val="00D22588"/>
    <w:rsid w:val="00D22689"/>
    <w:rsid w:val="00D23522"/>
    <w:rsid w:val="00D264D6"/>
    <w:rsid w:val="00D326DD"/>
    <w:rsid w:val="00D33144"/>
    <w:rsid w:val="00D33BF0"/>
    <w:rsid w:val="00D33F30"/>
    <w:rsid w:val="00D34892"/>
    <w:rsid w:val="00D36447"/>
    <w:rsid w:val="00D41CE8"/>
    <w:rsid w:val="00D44B73"/>
    <w:rsid w:val="00D516BE"/>
    <w:rsid w:val="00D533A9"/>
    <w:rsid w:val="00D5423B"/>
    <w:rsid w:val="00D54F4E"/>
    <w:rsid w:val="00D604B3"/>
    <w:rsid w:val="00D60BA4"/>
    <w:rsid w:val="00D618C9"/>
    <w:rsid w:val="00D62419"/>
    <w:rsid w:val="00D62AD8"/>
    <w:rsid w:val="00D65336"/>
    <w:rsid w:val="00D65D01"/>
    <w:rsid w:val="00D66074"/>
    <w:rsid w:val="00D75B3F"/>
    <w:rsid w:val="00D77870"/>
    <w:rsid w:val="00D80977"/>
    <w:rsid w:val="00D80CCE"/>
    <w:rsid w:val="00D849AF"/>
    <w:rsid w:val="00D86EEA"/>
    <w:rsid w:val="00D87D03"/>
    <w:rsid w:val="00D901B5"/>
    <w:rsid w:val="00D9123C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5895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2867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26CA"/>
    <w:rsid w:val="00F45A25"/>
    <w:rsid w:val="00F50F86"/>
    <w:rsid w:val="00F53862"/>
    <w:rsid w:val="00F53F91"/>
    <w:rsid w:val="00F54B9F"/>
    <w:rsid w:val="00F56D4C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97EBB"/>
    <w:rsid w:val="00FA2CD7"/>
    <w:rsid w:val="00FA5AD5"/>
    <w:rsid w:val="00FB06ED"/>
    <w:rsid w:val="00FB1F1F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link w:val="VoetnoottekstChar"/>
    <w:rsid w:val="001A27CB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1A27CB"/>
    <w:rPr>
      <w:rFonts w:ascii="Verdana" w:hAnsi="Verdana"/>
    </w:rPr>
  </w:style>
  <w:style w:type="character" w:styleId="Voetnootmarkering">
    <w:name w:val="footnote reference"/>
    <w:basedOn w:val="Standaardalinea-lettertype"/>
    <w:rsid w:val="001A27CB"/>
    <w:rPr>
      <w:vertAlign w:val="superscript"/>
    </w:rPr>
  </w:style>
  <w:style w:type="paragraph" w:styleId="Lijstalinea">
    <w:name w:val="List Paragraph"/>
    <w:basedOn w:val="Standaard"/>
    <w:uiPriority w:val="34"/>
    <w:qFormat/>
    <w:rsid w:val="00D9123C"/>
    <w:pPr>
      <w:ind w:left="720"/>
      <w:contextualSpacing/>
    </w:pPr>
  </w:style>
  <w:style w:type="character" w:styleId="Verwijzingopmerking">
    <w:name w:val="annotation reference"/>
    <w:basedOn w:val="Standaardalinea-lettertype"/>
    <w:semiHidden/>
    <w:unhideWhenUsed/>
    <w:rsid w:val="00F56D4C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F56D4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F56D4C"/>
    <w:rPr>
      <w:rFonts w:ascii="Verdana" w:hAnsi="Verdana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F56D4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F56D4C"/>
    <w:rPr>
      <w:rFonts w:ascii="Verdana" w:hAnsi="Verdana"/>
      <w:b/>
      <w:bCs/>
    </w:rPr>
  </w:style>
  <w:style w:type="paragraph" w:customStyle="1" w:styleId="Default">
    <w:name w:val="Default"/>
    <w:rsid w:val="00CB585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link w:val="VoetnoottekstChar"/>
    <w:rsid w:val="001A27CB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1A27CB"/>
    <w:rPr>
      <w:rFonts w:ascii="Verdana" w:hAnsi="Verdana"/>
    </w:rPr>
  </w:style>
  <w:style w:type="character" w:styleId="Voetnootmarkering">
    <w:name w:val="footnote reference"/>
    <w:basedOn w:val="Standaardalinea-lettertype"/>
    <w:rsid w:val="001A27CB"/>
    <w:rPr>
      <w:vertAlign w:val="superscript"/>
    </w:rPr>
  </w:style>
  <w:style w:type="paragraph" w:styleId="Lijstalinea">
    <w:name w:val="List Paragraph"/>
    <w:basedOn w:val="Standaard"/>
    <w:uiPriority w:val="34"/>
    <w:qFormat/>
    <w:rsid w:val="00D9123C"/>
    <w:pPr>
      <w:ind w:left="720"/>
      <w:contextualSpacing/>
    </w:pPr>
  </w:style>
  <w:style w:type="character" w:styleId="Verwijzingopmerking">
    <w:name w:val="annotation reference"/>
    <w:basedOn w:val="Standaardalinea-lettertype"/>
    <w:semiHidden/>
    <w:unhideWhenUsed/>
    <w:rsid w:val="00F56D4C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F56D4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F56D4C"/>
    <w:rPr>
      <w:rFonts w:ascii="Verdana" w:hAnsi="Verdana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F56D4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F56D4C"/>
    <w:rPr>
      <w:rFonts w:ascii="Verdana" w:hAnsi="Verdana"/>
      <w:b/>
      <w:bCs/>
    </w:rPr>
  </w:style>
  <w:style w:type="paragraph" w:customStyle="1" w:styleId="Default">
    <w:name w:val="Default"/>
    <w:rsid w:val="00CB585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microsoft.com/office/2011/relationships/people" Target="people.xml" Id="rId18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microsoft.com/office/2011/relationships/commentsExtended" Target="commentsExtended.xml" Id="rId19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AE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109</ap:Words>
  <ap:Characters>659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767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2019-02-06T15:50:00.0000000Z</lastPrinted>
  <dcterms:created xsi:type="dcterms:W3CDTF">2019-02-06T15:50:00.0000000Z</dcterms:created>
  <dcterms:modified xsi:type="dcterms:W3CDTF">2019-02-06T15:50:00.0000000Z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1471625</vt:lpwstr>
  </property>
  <property fmtid="{D5CDD505-2E9C-101B-9397-08002B2CF9AE}" pid="3" name="ContentTypeId">
    <vt:lpwstr>0x01010061647AC40C936E46AEE16677E58E725B</vt:lpwstr>
  </property>
</Properties>
</file>