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FC2A9E" w:rsidTr="00FC2A9E">
        <w:trPr>
          <w:trHeight w:val="289" w:hRule="exact"/>
        </w:trPr>
        <w:tc>
          <w:tcPr>
            <w:tcW w:w="929" w:type="dxa"/>
          </w:tcPr>
          <w:p w:rsidRPr="00434042" w:rsidR="00FC2A9E" w:rsidP="00FC2A9E" w:rsidRDefault="00FC2A9E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FC2A9E" w:rsidP="000A54E7" w:rsidRDefault="00E5605E">
            <w:r>
              <w:t>14 december 2018</w:t>
            </w:r>
          </w:p>
        </w:tc>
      </w:tr>
      <w:tr w:rsidRPr="00434042" w:rsidR="00FC2A9E" w:rsidTr="00FC2A9E">
        <w:trPr>
          <w:trHeight w:val="368"/>
        </w:trPr>
        <w:tc>
          <w:tcPr>
            <w:tcW w:w="929" w:type="dxa"/>
          </w:tcPr>
          <w:p w:rsidR="00FC2A9E" w:rsidP="00FC2A9E" w:rsidRDefault="00FC2A9E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FC2A9E" w:rsidP="000A54E7" w:rsidRDefault="00FC2A9E">
            <w:r>
              <w:t>Antwoord Kamervragen over de wijziging van de begrotingsstaten van het Ministerie van Onderwijs, Cultuur en Wetenschap (VIII) voor het jaar 20</w:t>
            </w:r>
            <w:bookmarkStart w:name="_GoBack" w:id="0"/>
            <w:bookmarkEnd w:id="0"/>
            <w:r>
              <w:t>18 (wijziging samenhangende met de Najaarsnota)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FC2A9E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C2A9E" w:rsidP="00FC2A9E" w:rsidRDefault="00FC2A9E">
            <w:r>
              <w:t>Aan de Voorzitter van de Tweede Kamer der Staten-Generaal</w:t>
            </w:r>
          </w:p>
          <w:p w:rsidR="00FC2A9E" w:rsidP="00FC2A9E" w:rsidRDefault="00FC2A9E">
            <w:r>
              <w:t xml:space="preserve">Postbus 20018 </w:t>
            </w:r>
          </w:p>
          <w:p w:rsidR="00FC2A9E" w:rsidP="00FC2A9E" w:rsidRDefault="00FC2A9E">
            <w:r>
              <w:t>2500 EA</w:t>
            </w:r>
            <w:r w:rsidRPr="00B0663B">
              <w:rPr>
                <w:color w:val="FFFFFF"/>
              </w:rPr>
              <w:t>..</w:t>
            </w:r>
            <w:r>
              <w:t>DEN HAAG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FC2A9E" w:rsidTr="00461257">
        <w:tc>
          <w:tcPr>
            <w:tcW w:w="2160" w:type="dxa"/>
          </w:tcPr>
          <w:p w:rsidRPr="004E6BCF" w:rsidR="00FC2A9E" w:rsidP="00FC2A9E" w:rsidRDefault="00FC2A9E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FC2A9E" w:rsidP="00FC2A9E" w:rsidRDefault="00FC2A9E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FC2A9E" w:rsidP="00FC2A9E" w:rsidRDefault="00FC2A9E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FC2A9E" w:rsidP="00FC2A9E" w:rsidRDefault="00FC2A9E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FC2A9E" w:rsidP="00FC2A9E" w:rsidRDefault="00FC2A9E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="00FC2A9E" w:rsidP="00FC2A9E" w:rsidRDefault="00FC2A9E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  <w:p w:rsidRPr="00A32073" w:rsidR="00FC2A9E" w:rsidP="00461257" w:rsidRDefault="00FC2A9E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FC2A9E" w:rsidTr="00461257">
        <w:trPr>
          <w:trHeight w:val="200" w:hRule="exact"/>
        </w:trPr>
        <w:tc>
          <w:tcPr>
            <w:tcW w:w="2160" w:type="dxa"/>
          </w:tcPr>
          <w:p w:rsidRPr="00356D2B" w:rsidR="00FC2A9E" w:rsidP="00461257" w:rsidRDefault="00FC2A9E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FC2A9E" w:rsidTr="00461257">
        <w:trPr>
          <w:trHeight w:val="450"/>
        </w:trPr>
        <w:tc>
          <w:tcPr>
            <w:tcW w:w="2160" w:type="dxa"/>
          </w:tcPr>
          <w:p w:rsidR="00FC2A9E" w:rsidP="00FC2A9E" w:rsidRDefault="00FC2A9E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FC2A9E" w:rsidP="00461257" w:rsidRDefault="00FC2A9E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1456393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Pr="005819CE" w:rsidR="00FC2A9E" w:rsidTr="00461257">
        <w:trPr>
          <w:trHeight w:val="113"/>
        </w:trPr>
        <w:tc>
          <w:tcPr>
            <w:tcW w:w="2160" w:type="dxa"/>
          </w:tcPr>
          <w:p w:rsidRPr="00D86CC6" w:rsidR="00FC2A9E" w:rsidP="00FC2A9E" w:rsidRDefault="00FC2A9E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Bijlagen</w:t>
            </w:r>
          </w:p>
          <w:p w:rsidRPr="00D86CC6" w:rsidR="00FC2A9E" w:rsidP="00461257" w:rsidRDefault="00FC2A9E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Pr="00E5605E" w:rsidR="00FC2A9E" w:rsidP="00FC2A9E" w:rsidRDefault="00FC2A9E">
      <w:pPr>
        <w:rPr>
          <w:sz w:val="20"/>
          <w:szCs w:val="20"/>
        </w:rPr>
      </w:pPr>
      <w:r w:rsidRPr="00E5605E">
        <w:rPr>
          <w:sz w:val="20"/>
          <w:szCs w:val="20"/>
        </w:rPr>
        <w:t>Hierbij bieden wij u het antwoord aan op de Kamervragen over de wijziging van de begrotingsstaten van het Ministerie van Onderwijs, Cultuur en Wetenschap (VIII) voor het jaar 2018 (wijziging samenhangende met de Najaarsnota).</w:t>
      </w:r>
    </w:p>
    <w:p w:rsidRPr="00E5605E" w:rsidR="00FC2A9E" w:rsidP="00FC2A9E" w:rsidRDefault="00FC2A9E">
      <w:pPr>
        <w:rPr>
          <w:sz w:val="20"/>
          <w:szCs w:val="20"/>
        </w:rPr>
      </w:pPr>
    </w:p>
    <w:p w:rsidRPr="00E5605E" w:rsidR="00FC2A9E" w:rsidP="00FC2A9E" w:rsidRDefault="00FC2A9E">
      <w:pPr>
        <w:rPr>
          <w:sz w:val="20"/>
          <w:szCs w:val="20"/>
        </w:rPr>
      </w:pPr>
      <w:r w:rsidRPr="00E5605E">
        <w:rPr>
          <w:sz w:val="20"/>
          <w:szCs w:val="20"/>
        </w:rPr>
        <w:t>de minister van Onderwijs, Cultuur en Wetenschap,</w:t>
      </w:r>
    </w:p>
    <w:p w:rsidRPr="00E5605E" w:rsidR="00FC2A9E" w:rsidP="00FC2A9E" w:rsidRDefault="00FC2A9E">
      <w:pPr>
        <w:rPr>
          <w:sz w:val="20"/>
          <w:szCs w:val="20"/>
        </w:rPr>
      </w:pPr>
    </w:p>
    <w:p w:rsidRPr="00E5605E" w:rsidR="00FC2A9E" w:rsidP="00FC2A9E" w:rsidRDefault="00FC2A9E">
      <w:pPr>
        <w:rPr>
          <w:sz w:val="20"/>
          <w:szCs w:val="20"/>
        </w:rPr>
      </w:pPr>
    </w:p>
    <w:p w:rsidRPr="00E5605E" w:rsidR="00FC2A9E" w:rsidP="00FC2A9E" w:rsidRDefault="00FC2A9E">
      <w:pPr>
        <w:rPr>
          <w:sz w:val="20"/>
          <w:szCs w:val="20"/>
        </w:rPr>
      </w:pPr>
    </w:p>
    <w:p w:rsidRPr="00E5605E" w:rsidR="00FC2A9E" w:rsidP="00FC2A9E" w:rsidRDefault="00FC2A9E">
      <w:pPr>
        <w:rPr>
          <w:sz w:val="20"/>
          <w:szCs w:val="20"/>
        </w:rPr>
      </w:pPr>
    </w:p>
    <w:p w:rsidRPr="00E5605E" w:rsidR="00FC2A9E" w:rsidP="00FC2A9E" w:rsidRDefault="00FC2A9E">
      <w:pPr>
        <w:rPr>
          <w:sz w:val="20"/>
          <w:szCs w:val="20"/>
        </w:rPr>
      </w:pPr>
    </w:p>
    <w:p w:rsidRPr="00E5605E" w:rsidR="00FC2A9E" w:rsidP="00FC2A9E" w:rsidRDefault="00FC2A9E">
      <w:pPr>
        <w:pStyle w:val="standaard-tekst"/>
        <w:rPr>
          <w:lang w:val="nl-NL"/>
        </w:rPr>
      </w:pPr>
      <w:r w:rsidRPr="00E5605E">
        <w:rPr>
          <w:lang w:val="nl-NL"/>
        </w:rPr>
        <w:t xml:space="preserve">Ingrid van </w:t>
      </w:r>
      <w:proofErr w:type="spellStart"/>
      <w:r w:rsidRPr="00E5605E">
        <w:rPr>
          <w:lang w:val="nl-NL"/>
        </w:rPr>
        <w:t>Engelshoven</w:t>
      </w:r>
      <w:proofErr w:type="spellEnd"/>
    </w:p>
    <w:p w:rsidRPr="00E5605E" w:rsidR="00FC2A9E" w:rsidP="00FC2A9E" w:rsidRDefault="00FC2A9E">
      <w:pPr>
        <w:pStyle w:val="standaard-tekst"/>
        <w:rPr>
          <w:lang w:val="nl-NL"/>
        </w:rPr>
      </w:pPr>
    </w:p>
    <w:p w:rsidRPr="00E5605E" w:rsidR="00FC2A9E" w:rsidP="00FC2A9E" w:rsidRDefault="00FC2A9E">
      <w:pPr>
        <w:pStyle w:val="standaard-tekst"/>
        <w:rPr>
          <w:lang w:val="nl-NL"/>
        </w:rPr>
      </w:pPr>
      <w:r w:rsidRPr="00E5605E">
        <w:rPr>
          <w:lang w:val="nl-NL"/>
        </w:rPr>
        <w:t>de minister voor Basis- en Voortgezet Onderwijs en Media,</w:t>
      </w:r>
    </w:p>
    <w:p w:rsidRPr="00E5605E" w:rsidR="00FC2A9E" w:rsidP="00FC2A9E" w:rsidRDefault="00FC2A9E">
      <w:pPr>
        <w:pStyle w:val="standaard-tekst"/>
        <w:rPr>
          <w:lang w:val="nl-NL"/>
        </w:rPr>
      </w:pPr>
    </w:p>
    <w:p w:rsidRPr="00E5605E" w:rsidR="00FC2A9E" w:rsidP="00FC2A9E" w:rsidRDefault="00FC2A9E">
      <w:pPr>
        <w:pStyle w:val="standaard-tekst"/>
        <w:rPr>
          <w:lang w:val="nl-NL"/>
        </w:rPr>
      </w:pPr>
    </w:p>
    <w:p w:rsidRPr="00E5605E" w:rsidR="00FC2A9E" w:rsidP="00FC2A9E" w:rsidRDefault="00FC2A9E">
      <w:pPr>
        <w:pStyle w:val="standaard-tekst"/>
        <w:rPr>
          <w:lang w:val="nl-NL"/>
        </w:rPr>
      </w:pPr>
    </w:p>
    <w:p w:rsidRPr="00E5605E" w:rsidR="00FC2A9E" w:rsidP="00FC2A9E" w:rsidRDefault="00FC2A9E">
      <w:pPr>
        <w:pStyle w:val="standaard-tekst"/>
        <w:rPr>
          <w:lang w:val="nl-NL"/>
        </w:rPr>
      </w:pPr>
    </w:p>
    <w:p w:rsidRPr="00E5605E" w:rsidR="00FC2A9E" w:rsidP="00FC2A9E" w:rsidRDefault="00FC2A9E">
      <w:pPr>
        <w:pStyle w:val="standaard-tekst"/>
        <w:rPr>
          <w:lang w:val="nl-NL"/>
        </w:rPr>
      </w:pPr>
    </w:p>
    <w:p w:rsidRPr="00E5605E" w:rsidR="00FC2A9E" w:rsidP="00FC2A9E" w:rsidRDefault="00FC2A9E">
      <w:pPr>
        <w:pStyle w:val="standaard-tekst"/>
        <w:rPr>
          <w:lang w:val="nl-NL"/>
        </w:rPr>
      </w:pPr>
      <w:r w:rsidRPr="00E5605E">
        <w:rPr>
          <w:lang w:val="nl-NL"/>
        </w:rPr>
        <w:t>A. Slob</w:t>
      </w:r>
    </w:p>
    <w:sectPr w:rsidRPr="00E5605E" w:rsidR="00FC2A9E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9E" w:rsidRDefault="00FC2A9E">
      <w:r>
        <w:separator/>
      </w:r>
    </w:p>
    <w:p w:rsidR="00FC2A9E" w:rsidRDefault="00FC2A9E"/>
  </w:endnote>
  <w:endnote w:type="continuationSeparator" w:id="0">
    <w:p w:rsidR="00FC2A9E" w:rsidRDefault="00FC2A9E">
      <w:r>
        <w:continuationSeparator/>
      </w:r>
    </w:p>
    <w:p w:rsidR="00FC2A9E" w:rsidRDefault="00FC2A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9E" w:rsidRDefault="00FC2A9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FC2A9E" w:rsidP="00FC2A9E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FC2A9E" w:rsidP="00FC2A9E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1C4416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1C4416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9E" w:rsidRDefault="00FC2A9E">
      <w:r>
        <w:separator/>
      </w:r>
    </w:p>
    <w:p w:rsidR="00FC2A9E" w:rsidRDefault="00FC2A9E"/>
  </w:footnote>
  <w:footnote w:type="continuationSeparator" w:id="0">
    <w:p w:rsidR="00FC2A9E" w:rsidRDefault="00FC2A9E">
      <w:r>
        <w:continuationSeparator/>
      </w:r>
    </w:p>
    <w:p w:rsidR="00FC2A9E" w:rsidRDefault="00FC2A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9E" w:rsidRDefault="00FC2A9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FF7D29" w:rsidRPr="002F71BB" w:rsidRDefault="00FC2A9E" w:rsidP="00FC2A9E">
          <w:pPr>
            <w:pStyle w:val="Huisstijl-Kopj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1C4416">
            <w:rPr>
              <w:sz w:val="13"/>
              <w:szCs w:val="13"/>
            </w:rPr>
            <w:t>1456393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FC2A9E" w:rsidRDefault="00FC2A9E" w:rsidP="00FC2A9E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809" name="Afbeelding 8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C2A9E" w:rsidRPr="00543A0D" w:rsidRDefault="00FC2A9E" w:rsidP="00FC2A9E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FC2A9E" w:rsidP="00FC2A9E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C8F3A5AA9D544BAFB815D075C3A0C511&quot;/&gt;&lt;Field id=&quot;UserGroup.1&quot; value=&quot;Financieel-Economische Zaken&quot;/&gt;&lt;Field id=&quot;UserGroup.2&quot; value=&quot;FEZ&quot;/&gt;&lt;Field id=&quot;UserGroup.3&quot; value=&quot;&quot;/&gt;&lt;Field id=&quot;UserGroup.815F2AA4BDBE427BB9EA923102C2FB70&quot; value=&quot;Financieel-Economische Zak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&quot;/&gt;&lt;Field id=&quot;UserGroup.92A810531841458EA421E4A78B39896C&quot; value=&quot;&quot;/&gt;&lt;Field id=&quot;UserGroup.CCF539C106E04983810964EABF88BEA7&quot; value=&quot;Dhr. J.W. van den Berg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Financial and Economic Affairs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8F773FC5EB0C4B1B87260238EF3243B3&quot;/&gt;&lt;Field id=&quot;Author.1&quot; value=&quot;Veen&quot;/&gt;&lt;Field id=&quot;Author.2&quot; value=&quot;R.S.&quot;/&gt;&lt;Field id=&quot;Author.3&quot; value=&quot;van der&quot;/&gt;&lt;Field id=&quot;Author.4&quot; value=&quot;Rob&quot;/&gt;&lt;Field id=&quot;Author.5&quot; value=&quot;r.s.vanderveen@minocw.nl&quot;/&gt;&lt;Field id=&quot;Author.6&quot; value=&quot;&quot;/&gt;&lt;Field id=&quot;Author.7&quot; value=&quot;&quot;/&gt;&lt;Field id=&quot;Author.8&quot; value=&quot;&quot;/&gt;&lt;Field id=&quot;Author.9&quot; value=&quot;o003vee&quot; mappedto=&quot;AUTHOR_ID&quot;/&gt;&lt;Field id=&quot;Author.10&quot; value=&quot;True&quot;/&gt;&lt;Field id=&quot;Author.11&quot; value=&quot;0&quot;/&gt;&lt;Field id=&quot;Author.12&quot; value=&quot;&quot;/&gt;&lt;Field id=&quot;Author.13&quot; value=&quot;HOFT&quot;/&gt;&lt;Field id=&quot;Author.14&quot; value=&quot;van der Veen&quot;/&gt;&lt;Field id=&quot;Author.E72E562AD10E44CF8B0BB85626A7CED6&quot; value=&quot;&quot;/&gt;&lt;Field id=&quot;Author.2A7545B21CF14EEBBD8CE2FB110ECA76&quot; value=&quot;+31 6 46 84 93 06&quot;/&gt;&lt;Field id=&quot;Author.07A356D7877849EBA5C9C7CF16E58D5F&quot; value=&quot;+31-70-412 2953&quot;/&gt;&lt;Field id=&quot;Author.316524BDEDA04B27B02489813A15B3D2&quot; value=&quot;&quot;/&gt;&lt;Field id=&quot;Author.764D5833F93D470E8E750B1DAEBD2873&quot; value=&quot;1833&quot;/&gt;&lt;Field id=&quot;Author.978504FDCABC4ECBB9ECA7D9D1C6BAF8&quot; value=&quot;Ondersteunend Medewerker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46 84 93 06&quot;/&gt;&lt;Field id=&quot;Author.9F10345A9CBA40549518EFEBF9616FE7&quot; value=&quot;FEZ&quot;/&gt;&lt;Field id=&quot;Author.A08FD3E3B58F4E81842FC68F44A9B386&quot; value=&quot;OCW&quot;/&gt;&lt;Field id=&quot;Author.8DC78BAD95DF4C7792B2965626F7CBF4&quot; value=&quot;1&quot;/&gt;&lt;Field id=&quot;Typist.0&quot; value=&quot;8F773FC5EB0C4B1B87260238EF3243B3&quot;/&gt;&lt;Field id=&quot;Typist.1&quot; value=&quot;Veen&quot;/&gt;&lt;Field id=&quot;Typist.2&quot; value=&quot;R.S.&quot;/&gt;&lt;Field id=&quot;Typist.3&quot; value=&quot;van der&quot;/&gt;&lt;Field id=&quot;Typist.4&quot; value=&quot;Rob&quot;/&gt;&lt;Field id=&quot;Typist.5&quot; value=&quot;r.s.vanderveen@minocw.nl&quot;/&gt;&lt;Field id=&quot;Typist.6&quot; value=&quot;&quot;/&gt;&lt;Field id=&quot;Typist.7&quot; value=&quot;&quot;/&gt;&lt;Field id=&quot;Typist.8&quot; value=&quot;&quot;/&gt;&lt;Field id=&quot;Typist.9&quot; value=&quot;o003vee&quot;/&gt;&lt;Field id=&quot;Typist.10&quot; value=&quot;True&quot;/&gt;&lt;Field id=&quot;Typist.11&quot; value=&quot;0&quot;/&gt;&lt;Field id=&quot;Typist.12&quot; value=&quot;&quot;/&gt;&lt;Field id=&quot;Typist.13&quot; value=&quot;HOFT&quot;/&gt;&lt;Field id=&quot;Typist.14&quot; value=&quot;van der Veen&quot;/&gt;&lt;Field id=&quot;Typist.E72E562AD10E44CF8B0BB85626A7CED6&quot; value=&quot;&quot;/&gt;&lt;Field id=&quot;Typist.2A7545B21CF14EEBBD8CE2FB110ECA76&quot; value=&quot;+31 6 46 84 93 06&quot;/&gt;&lt;Field id=&quot;Typist.07A356D7877849EBA5C9C7CF16E58D5F&quot; value=&quot;+31-70-412 2953&quot;/&gt;&lt;Field id=&quot;Typist.316524BDEDA04B27B02489813A15B3D2&quot; value=&quot;&quot;/&gt;&lt;Field id=&quot;Typist.764D5833F93D470E8E750B1DAEBD2873&quot; value=&quot;1833&quot;/&gt;&lt;Field id=&quot;Typist.978504FDCABC4ECBB9ECA7D9D1C6BAF8&quot; value=&quot;Ondersteunend Medewerker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46 84 93 06&quot;/&gt;&lt;Field id=&quot;Typist.9F10345A9CBA40549518EFEBF9616FE7&quot; value=&quot;FEZ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 BD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61C1AD1C429D4966806E3D65E08EEA8F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Antwoord Kamervragen over de wijziging van de begrotingsstaten van het Ministerie van Onderwijs, Cultuur en Wetenschap (VIII) voor het jaar 2018 (wijziging samenhangende met de Najaarsnota)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Aan de Voorzitter van de Tweede Kamer der Staten-Generaal&quot;/&gt;&lt;Field id=&quot;1EC3A43A049842FAA8B48E189A0364ED&quot; description=&quot;t.a.v.&quot; value=&quot;Nee&quot;/&gt;&lt;Field id=&quot;01C0EFDFB8E349C5960EE3853945BC3A&quot; description=&quot;Aanhef&quot; value=&quot;Geachte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Postebus 20018&quot;/&gt;&lt;Field id=&quot;99A5B0924522429B97DC439E1E9676C5&quot; description=&quot;Nummer&quot; value=&quot;&quot;/&gt;&lt;Field id=&quot;E34BF78AB2AA43DF9F9B7036408A6C08&quot; description=&quot;Postcode&quot; value=&quot;2500 EA&quot;/&gt;&lt;Field id=&quot;B0E5859962DE4D04B20D89FF71171594&quot; description=&quot;Plaatsnaam&quot; value=&quot;Den Haag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Aan de Voorzitter van de Tweede Kamer der Staten-Generaal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Postebus 20018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2500 EA&quot;/&gt;&lt;Field id=&quot;42EC7E8FFD554889B6ECC67C79B13780&quot; description=&quot;Plaatsnaam&quot; mappedto=&quot;OCW_NAW_WOONPLAATS&quot; value=&quot;Den Haag&quot;/&gt;&lt;Field id=&quot;143C45E78FF34281B731DDBD0A5D2529&quot; description=&quot;Geslacht&quot; value=&quot;M&quot;/&gt;&lt;Field id=&quot;E2BE550C90CD4EC1A3EE5000EA00A0C9&quot; description=&quot;Aantal bijlagen&quot; value=&quot;1&quot;/&gt;&lt;Field id=&quot;8B10356EE6CF4D1F8D25B78952B294E3&quot; description=&quot;Antwoord op&quot; value=&quot;Geen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&quot;/&gt;&lt;Field id=&quot;D14D570E19CE473C82F61E3CB41A7DB4&quot; description=&quot;E-Doc Dossier&quot; mappedto=&quot;PD_FILEPT_NO&quot; value=&quot;&quot;/&gt;&lt;Field id=&quot;B65D4FEC49AD4CE6808563EA88D6B79F&quot; description=&quot;HeerMevrouw&quot; value=&quot;de heer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B3E41FB2E7E64417B45CCC862BD2F1C3&quot; description=&quot; &quot; value=&quot;Nederlands&quot;/&gt;&lt;Field id=&quot;C176A2476FB44539BA9507DFBE15B0C8&quot; description=&quot;Ondertekenaar&quot; value=&quot;Minister van OCW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FC2A9E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416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5605E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2A9E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FC2A9E"/>
    <w:pPr>
      <w:spacing w:line="240" w:lineRule="auto"/>
    </w:pPr>
    <w:rPr>
      <w:sz w:val="20"/>
      <w:szCs w:val="20"/>
      <w:lang w:val="en-US" w:eastAsia="en-US"/>
    </w:rPr>
  </w:style>
  <w:style w:type="paragraph" w:customStyle="1" w:styleId="Default">
    <w:name w:val="Default"/>
    <w:rsid w:val="00FC2A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FC2A9E"/>
    <w:pPr>
      <w:spacing w:line="240" w:lineRule="auto"/>
    </w:pPr>
    <w:rPr>
      <w:sz w:val="20"/>
      <w:szCs w:val="20"/>
      <w:lang w:val="en-US" w:eastAsia="en-US"/>
    </w:rPr>
  </w:style>
  <w:style w:type="paragraph" w:customStyle="1" w:styleId="Default">
    <w:name w:val="Default"/>
    <w:rsid w:val="00FC2A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AE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118</ap:Words>
  <ap:Characters>776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893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2018-12-14T15:18:00.0000000Z</lastPrinted>
  <dcterms:created xsi:type="dcterms:W3CDTF">2018-12-14T15:18:00.0000000Z</dcterms:created>
  <dcterms:modified xsi:type="dcterms:W3CDTF">2018-12-14T15:18:00.0000000Z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1456393</vt:lpwstr>
  </property>
  <property fmtid="{D5CDD505-2E9C-101B-9397-08002B2CF9AE}" pid="3" name="ContentTypeId">
    <vt:lpwstr>0x010100927AAD37B45C0048B7303CD2A7CD77D7</vt:lpwstr>
  </property>
</Properties>
</file>