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1068F9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30E13A07" wp14:anchorId="4776BA9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8F9" w:rsidRDefault="001068F9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1068F9" w:rsidRDefault="001068F9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F75106">
        <w:tc>
          <w:tcPr>
            <w:tcW w:w="0" w:type="auto"/>
          </w:tcPr>
          <w:p w:rsidR="00F75106" w:rsidRDefault="00201505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4B7BEC18" wp14:editId="6C1D2E7B">
                  <wp:extent cx="2340869" cy="1583439"/>
                  <wp:effectExtent l="0" t="0" r="2540" b="0"/>
                  <wp:docPr id="8" name="Afbeelding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8A7B34">
              <w:fldChar w:fldCharType="begin"/>
            </w:r>
            <w:r w:rsidR="00F75106">
              <w:instrText xml:space="preserve"> DOCPROPERTY woordmerk </w:instrText>
            </w:r>
            <w:r w:rsidR="008A7B34"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201505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201505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201505">
              <w:t>Aan de Voorzitter van de Tweede Kamer</w:t>
            </w:r>
          </w:p>
          <w:p w:rsidR="00201505" w:rsidRDefault="00201505">
            <w:pPr>
              <w:pStyle w:val="adres"/>
            </w:pPr>
            <w:r>
              <w:t>der Staten-Generaal</w:t>
            </w:r>
          </w:p>
          <w:p w:rsidR="00201505" w:rsidRDefault="00201505">
            <w:pPr>
              <w:pStyle w:val="adres"/>
            </w:pPr>
            <w:r>
              <w:t>Postbus 20018</w:t>
            </w:r>
          </w:p>
          <w:p w:rsidR="00201505" w:rsidRDefault="00201505">
            <w:pPr>
              <w:pStyle w:val="adres"/>
            </w:pPr>
            <w:r>
              <w:t>2500 EA  DEN HAAG</w:t>
            </w:r>
          </w:p>
          <w:p w:rsidR="00201505" w:rsidRDefault="00201505">
            <w:pPr>
              <w:pStyle w:val="adres"/>
            </w:pPr>
            <w:r>
              <w:t> </w:t>
            </w:r>
          </w:p>
          <w:p w:rsidR="00F75106" w:rsidRDefault="008A7B34">
            <w:pPr>
              <w:pStyle w:val="adres"/>
            </w:pPr>
            <w:r>
              <w:fldChar w:fldCharType="end"/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201505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A16AA6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13</w:t>
            </w:r>
            <w:r w:rsidR="00087093">
              <w:t xml:space="preserve"> juni 2018</w:t>
            </w:r>
          </w:p>
        </w:tc>
      </w:tr>
      <w:tr w:rsidR="00F75106">
        <w:trPr>
          <w:trHeight w:val="482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201505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EE4451" w:rsidRDefault="00A16AA6">
            <w:pPr>
              <w:pStyle w:val="datumonderwerp"/>
            </w:pPr>
            <w:r>
              <w:t xml:space="preserve">Aanvullende beantwoording </w:t>
            </w:r>
            <w:r w:rsidR="008A7B34">
              <w:fldChar w:fldCharType="begin"/>
            </w:r>
            <w:r w:rsidR="000129A4">
              <w:instrText xml:space="preserve"> DOCPROPERTY onderwerp </w:instrText>
            </w:r>
            <w:r w:rsidR="008A7B34">
              <w:fldChar w:fldCharType="separate"/>
            </w:r>
            <w:r w:rsidR="00B82A2B">
              <w:t>schriftelijk</w:t>
            </w:r>
            <w:r w:rsidR="00EE4451">
              <w:t xml:space="preserve"> overleg</w:t>
            </w:r>
            <w:r w:rsidR="00201505">
              <w:t xml:space="preserve"> over de integrale migratieagenda</w:t>
            </w:r>
            <w:r w:rsidR="008A7B34"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087093" w:rsidP="00201505" w:rsidRDefault="00087093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</w:p>
          <w:p w:rsidR="00201505" w:rsidP="00201505" w:rsidRDefault="00201505">
            <w:pPr>
              <w:pStyle w:val="afzendgegevens-bold"/>
            </w:pPr>
            <w:r>
              <w:t>Directoraat-Generaal Vreemdelingenzaken</w:t>
            </w:r>
          </w:p>
          <w:p w:rsidR="00201505" w:rsidP="00201505" w:rsidRDefault="00201505">
            <w:pPr>
              <w:pStyle w:val="afzendgegevens"/>
            </w:pPr>
            <w:r>
              <w:t>Directie Migratiebeleid</w:t>
            </w:r>
          </w:p>
          <w:p w:rsidR="00201505" w:rsidP="00201505" w:rsidRDefault="00201505">
            <w:pPr>
              <w:pStyle w:val="witregel1"/>
            </w:pPr>
            <w:r>
              <w:t> </w:t>
            </w:r>
          </w:p>
          <w:p w:rsidR="00201505" w:rsidP="00201505" w:rsidRDefault="00201505">
            <w:pPr>
              <w:pStyle w:val="afzendgegevens"/>
            </w:pPr>
            <w:r>
              <w:t>Turfmarkt 147</w:t>
            </w:r>
          </w:p>
          <w:p w:rsidRPr="00087093" w:rsidR="00201505" w:rsidP="00201505" w:rsidRDefault="00201505">
            <w:pPr>
              <w:pStyle w:val="afzendgegevens"/>
              <w:rPr>
                <w:lang w:val="de-DE"/>
              </w:rPr>
            </w:pPr>
            <w:r w:rsidRPr="00087093">
              <w:rPr>
                <w:lang w:val="de-DE"/>
              </w:rPr>
              <w:t>2511 DP  Den Haag</w:t>
            </w:r>
          </w:p>
          <w:p w:rsidRPr="00087093" w:rsidR="00201505" w:rsidP="00201505" w:rsidRDefault="00201505">
            <w:pPr>
              <w:pStyle w:val="afzendgegevens"/>
              <w:rPr>
                <w:lang w:val="de-DE"/>
              </w:rPr>
            </w:pPr>
            <w:r w:rsidRPr="00087093">
              <w:rPr>
                <w:lang w:val="de-DE"/>
              </w:rPr>
              <w:t>Postbus 20301</w:t>
            </w:r>
          </w:p>
          <w:p w:rsidRPr="00087093" w:rsidR="00201505" w:rsidP="00201505" w:rsidRDefault="00201505">
            <w:pPr>
              <w:pStyle w:val="afzendgegevens"/>
              <w:rPr>
                <w:lang w:val="de-DE"/>
              </w:rPr>
            </w:pPr>
            <w:r w:rsidRPr="00087093">
              <w:rPr>
                <w:lang w:val="de-DE"/>
              </w:rPr>
              <w:t>2500 EH  Den Haag</w:t>
            </w:r>
          </w:p>
          <w:p w:rsidRPr="00087093" w:rsidR="00201505" w:rsidP="00201505" w:rsidRDefault="00201505">
            <w:pPr>
              <w:pStyle w:val="afzendgegevens"/>
              <w:rPr>
                <w:lang w:val="de-DE"/>
              </w:rPr>
            </w:pPr>
            <w:r w:rsidRPr="00087093">
              <w:rPr>
                <w:lang w:val="de-DE"/>
              </w:rPr>
              <w:t>www.rijksoverheid.nl/jenv</w:t>
            </w:r>
          </w:p>
          <w:p w:rsidRPr="00087093" w:rsidR="00201505" w:rsidP="00201505" w:rsidRDefault="00201505">
            <w:pPr>
              <w:pStyle w:val="witregel1"/>
              <w:rPr>
                <w:lang w:val="de-DE"/>
              </w:rPr>
            </w:pPr>
            <w:r w:rsidRPr="00087093">
              <w:rPr>
                <w:lang w:val="de-DE"/>
              </w:rPr>
              <w:t> </w:t>
            </w:r>
          </w:p>
          <w:p w:rsidRPr="00087093" w:rsidR="00201505" w:rsidP="00201505" w:rsidRDefault="00201505">
            <w:pPr>
              <w:pStyle w:val="witregel2"/>
              <w:rPr>
                <w:lang w:val="de-DE"/>
              </w:rPr>
            </w:pPr>
            <w:r w:rsidRPr="00087093">
              <w:rPr>
                <w:lang w:val="de-DE"/>
              </w:rPr>
              <w:t> </w:t>
            </w:r>
          </w:p>
          <w:p w:rsidRPr="00087093" w:rsidR="00087093" w:rsidP="00201505" w:rsidRDefault="00087093">
            <w:pPr>
              <w:pStyle w:val="referentiekopjes"/>
              <w:rPr>
                <w:lang w:val="de-DE"/>
              </w:rPr>
            </w:pPr>
          </w:p>
          <w:p w:rsidRPr="00087093" w:rsidR="00087093" w:rsidP="00201505" w:rsidRDefault="00087093">
            <w:pPr>
              <w:pStyle w:val="referentiekopjes"/>
              <w:rPr>
                <w:lang w:val="de-DE"/>
              </w:rPr>
            </w:pPr>
          </w:p>
          <w:p w:rsidRPr="00087093" w:rsidR="00087093" w:rsidP="00201505" w:rsidRDefault="00087093">
            <w:pPr>
              <w:pStyle w:val="referentiekopjes"/>
              <w:rPr>
                <w:lang w:val="de-DE"/>
              </w:rPr>
            </w:pPr>
          </w:p>
          <w:p w:rsidRPr="00087093" w:rsidR="00087093" w:rsidP="00201505" w:rsidRDefault="00087093">
            <w:pPr>
              <w:pStyle w:val="referentiekopjes"/>
              <w:rPr>
                <w:lang w:val="de-DE"/>
              </w:rPr>
            </w:pPr>
          </w:p>
          <w:p w:rsidR="00201505" w:rsidP="00201505" w:rsidRDefault="00201505">
            <w:pPr>
              <w:pStyle w:val="referentiekopjes"/>
            </w:pPr>
            <w:r>
              <w:t>Ons kenmerk</w:t>
            </w:r>
          </w:p>
          <w:p w:rsidR="00201505" w:rsidP="00201505" w:rsidRDefault="00201505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2270050</w:t>
            </w:r>
            <w:r>
              <w:fldChar w:fldCharType="end"/>
            </w:r>
          </w:p>
          <w:p w:rsidR="00201505" w:rsidP="00201505" w:rsidRDefault="00201505">
            <w:pPr>
              <w:pStyle w:val="witregel1"/>
            </w:pPr>
            <w:r>
              <w:t> </w:t>
            </w:r>
          </w:p>
          <w:p w:rsidR="00201505" w:rsidP="00201505" w:rsidRDefault="00201505">
            <w:pPr>
              <w:pStyle w:val="referentiekopjes"/>
            </w:pPr>
            <w:r>
              <w:t>Uw kenmerk</w:t>
            </w:r>
          </w:p>
          <w:p w:rsidR="00201505" w:rsidP="00201505" w:rsidRDefault="00201505">
            <w:pPr>
              <w:pStyle w:val="referentiegegevens"/>
            </w:pPr>
            <w:r>
              <w:t>19637</w:t>
            </w:r>
          </w:p>
          <w:p w:rsidR="00201505" w:rsidP="00201505" w:rsidRDefault="00201505">
            <w:pPr>
              <w:pStyle w:val="witregel1"/>
            </w:pPr>
            <w:r>
              <w:t> </w:t>
            </w:r>
          </w:p>
          <w:p w:rsidR="00201505" w:rsidP="00201505" w:rsidRDefault="00201505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201505" w:rsidP="00201505" w:rsidRDefault="00201505">
            <w:pPr>
              <w:pStyle w:val="referentiegegevens"/>
            </w:pPr>
          </w:p>
          <w:bookmarkEnd w:id="4"/>
          <w:p w:rsidR="00F75106" w:rsidP="00201505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Pr="00C22108" w:rsidR="00C22108" w:rsidP="002353E3" w:rsidRDefault="001068F9">
            <w:pPr>
              <w:pStyle w:val="broodtekst"/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editId="5D884455" wp14:anchorId="368D15C0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0" r="0" b="0"/>
                      <wp:wrapNone/>
                      <wp:docPr id="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078A" w:rsidP="00B2078A" w:rsidRDefault="00B2078A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 w:rsidR="00794445">
                                    <w:fldChar w:fldCharType="begin"/>
                                  </w:r>
                                  <w:r w:rsidR="00794445">
                                    <w:instrText xml:space="preserve"> DOCPROPERTY mailing-aan  </w:instrText>
                                  </w:r>
                                  <w:r w:rsidR="00794445"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vy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RKor8r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B2078A" w:rsidP="00B2078A" w:rsidRDefault="00B2078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 w:rsidR="00794445">
                              <w:fldChar w:fldCharType="begin"/>
                            </w:r>
                            <w:r w:rsidR="00794445">
                              <w:instrText xml:space="preserve"> DOCPROPERTY mailing-aan  </w:instrText>
                            </w:r>
                            <w:r w:rsidR="00794445"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editId="0AE86CF8" wp14:anchorId="4FB26C0F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635" r="0" b="0"/>
                      <wp:wrapNone/>
                      <wp:docPr id="5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073C" w:rsidRDefault="008A7B34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 w:rsidR="0089073C"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 w:rsidR="000129A4"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 w:rsidR="0089073C"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 w:rsidR="0089073C"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WE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BYbHWE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89073C" w:rsidRDefault="008A7B34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 w:rsidR="0089073C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 w:rsidR="000129A4"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 w:rsidR="0089073C"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 w:rsidR="0089073C"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 w:rsidRPr="00C22108" w:rsidR="008A7B34">
              <w:fldChar w:fldCharType="begin"/>
            </w:r>
            <w:r w:rsidRPr="00C22108" w:rsidR="00C22108">
              <w:instrText xml:space="preserve"> DOCPROPERTY aanhefdoc *\MERGEFORMAT </w:instrText>
            </w:r>
            <w:r w:rsidRPr="00C22108" w:rsidR="008A7B34">
              <w:fldChar w:fldCharType="end"/>
            </w:r>
          </w:p>
        </w:tc>
      </w:tr>
    </w:tbl>
    <w:p w:rsidR="00F75106" w:rsidP="00B82A2B" w:rsidRDefault="00A16AA6">
      <w:pPr>
        <w:pStyle w:val="broodtekst"/>
      </w:pPr>
      <w:bookmarkStart w:name="cursor" w:id="8"/>
      <w:bookmarkEnd w:id="8"/>
      <w:r>
        <w:t>Leden van uw Kamer hebben mij er op gewezen dat de beantwoording van de vragen van de ChristenUnie-fractie</w:t>
      </w:r>
      <w:r w:rsidR="001068F9">
        <w:t xml:space="preserve"> </w:t>
      </w:r>
      <w:r>
        <w:t xml:space="preserve">niet is opgenomen in het </w:t>
      </w:r>
      <w:r w:rsidR="00EE4451">
        <w:t>schriftelijk overleg</w:t>
      </w:r>
      <w:r>
        <w:t xml:space="preserve"> over de </w:t>
      </w:r>
      <w:r w:rsidR="001068F9">
        <w:t>integrale migratieagenda</w:t>
      </w:r>
      <w:r>
        <w:t xml:space="preserve"> dat gisteren aan uw Kamer is gezonden</w:t>
      </w:r>
      <w:r w:rsidR="001068F9">
        <w:t>.</w:t>
      </w:r>
      <w:r>
        <w:t xml:space="preserve"> Ik betreur deze gang van zaken. Bijgevoegd vindt u alsnog de beantwoording van de betreffende vragen. </w:t>
      </w:r>
    </w:p>
    <w:p w:rsidR="001068F9" w:rsidP="001068F9" w:rsidRDefault="001068F9">
      <w:pPr>
        <w:pStyle w:val="broodtekst"/>
      </w:pPr>
    </w:p>
    <w:p w:rsidR="001068F9" w:rsidP="001068F9" w:rsidRDefault="001068F9">
      <w:pPr>
        <w:pStyle w:val="broodtekst"/>
      </w:pPr>
    </w:p>
    <w:p w:rsidR="001068F9" w:rsidP="001068F9" w:rsidRDefault="001068F9">
      <w:pPr>
        <w:pStyle w:val="broodtekst"/>
      </w:pPr>
      <w:r>
        <w:t xml:space="preserve">De Staatssecretaris van Justitie en Veiligheid, </w:t>
      </w:r>
    </w:p>
    <w:p w:rsidR="001068F9" w:rsidP="001068F9" w:rsidRDefault="001068F9">
      <w:pPr>
        <w:pStyle w:val="broodtekst"/>
      </w:pPr>
    </w:p>
    <w:p w:rsidR="001068F9" w:rsidP="001068F9" w:rsidRDefault="001068F9">
      <w:pPr>
        <w:pStyle w:val="broodtekst"/>
      </w:pPr>
    </w:p>
    <w:p w:rsidR="001068F9" w:rsidP="001068F9" w:rsidRDefault="001068F9">
      <w:pPr>
        <w:pStyle w:val="broodtekst"/>
      </w:pPr>
    </w:p>
    <w:p w:rsidR="001068F9" w:rsidP="001068F9" w:rsidRDefault="001068F9">
      <w:pPr>
        <w:pStyle w:val="broodtekst"/>
      </w:pPr>
      <w:r>
        <w:t>Mark Harbers</w:t>
      </w:r>
    </w:p>
    <w:p w:rsidR="001068F9" w:rsidP="008366F0" w:rsidRDefault="001068F9">
      <w:pPr>
        <w:spacing w:line="240" w:lineRule="auto"/>
      </w:pPr>
    </w:p>
    <w:sectPr w:rsidR="001068F9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F9" w:rsidRDefault="001068F9">
      <w:r>
        <w:separator/>
      </w:r>
    </w:p>
    <w:p w:rsidR="001068F9" w:rsidRDefault="001068F9"/>
    <w:p w:rsidR="001068F9" w:rsidRDefault="001068F9"/>
    <w:p w:rsidR="001068F9" w:rsidRDefault="001068F9"/>
  </w:endnote>
  <w:endnote w:type="continuationSeparator" w:id="0">
    <w:p w:rsidR="001068F9" w:rsidRDefault="001068F9">
      <w:r>
        <w:continuationSeparator/>
      </w:r>
    </w:p>
    <w:p w:rsidR="001068F9" w:rsidRDefault="001068F9"/>
    <w:p w:rsidR="001068F9" w:rsidRDefault="001068F9"/>
    <w:p w:rsidR="001068F9" w:rsidRDefault="00106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7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DF44D6">
            <w:fldChar w:fldCharType="begin"/>
          </w:r>
          <w:r w:rsidR="00DF44D6">
            <w:instrText xml:space="preserve"> NUMPAGES   \* MERGEFORMAT </w:instrText>
          </w:r>
          <w:r w:rsidR="00DF44D6">
            <w:fldChar w:fldCharType="separate"/>
          </w:r>
          <w:r w:rsidR="001068F9">
            <w:t>1</w:t>
          </w:r>
          <w:r w:rsidR="00DF44D6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201505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201505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201505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DF44D6">
            <w:fldChar w:fldCharType="begin"/>
          </w:r>
          <w:r w:rsidR="00DF44D6">
            <w:instrText xml:space="preserve"> SECTIONPAGES   \* MERGEFORMAT </w:instrText>
          </w:r>
          <w:r w:rsidR="00DF44D6">
            <w:fldChar w:fldCharType="separate"/>
          </w:r>
          <w:r w:rsidR="00201505">
            <w:t>1</w:t>
          </w:r>
          <w:r w:rsidR="00DF44D6">
            <w:fldChar w:fldCharType="end"/>
          </w:r>
        </w:p>
      </w:tc>
    </w:tr>
    <w:bookmarkEnd w:id="5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DF44D6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366F0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366F0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201505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 w:rsidR="0089073C"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201505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201505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DF44D6">
            <w:fldChar w:fldCharType="begin"/>
          </w:r>
          <w:r w:rsidR="00DF44D6">
            <w:instrText xml:space="preserve"> SECTIONPAGES   \* MERGEFORMAT </w:instrText>
          </w:r>
          <w:r w:rsidR="00DF44D6">
            <w:fldChar w:fldCharType="separate"/>
          </w:r>
          <w:r w:rsidR="00201505">
            <w:t>1</w:t>
          </w:r>
          <w:r w:rsidR="00DF44D6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F9" w:rsidRDefault="001068F9">
      <w:r>
        <w:separator/>
      </w:r>
    </w:p>
  </w:footnote>
  <w:footnote w:type="continuationSeparator" w:id="0">
    <w:p w:rsidR="001068F9" w:rsidRDefault="00106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1068F9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EEBF171" wp14:editId="6C9A8072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201505" w:rsidRPr="00087093" w:rsidRDefault="008A7B34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087093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201505" w:rsidRPr="00087093">
                                  <w:rPr>
                                    <w:b/>
                                  </w:rPr>
                                  <w:t>Directoraat-Generaal Vreemdelingenzaken</w:t>
                                </w:r>
                              </w:p>
                              <w:p w:rsidR="00201505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 w:rsidRPr="00087093">
                                  <w:instrText xml:space="preserve"> DOCPROPERTY directoraatnaamvolg </w:instrText>
                                </w:r>
                                <w:r>
                                  <w:fldChar w:fldCharType="separate"/>
                                </w:r>
                                <w:r w:rsidR="00201505" w:rsidRPr="00087093">
                                  <w:t>Directie Migratiebeleid</w: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201505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Pr="00087093" w:rsidRDefault="008A7B34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087093">
                                  <w:rPr>
                                    <w:b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201505" w:rsidRPr="00087093">
                                  <w:rPr>
                                    <w:b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201505">
                                  <w:t>16 mei 2018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201505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201505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201505">
                                  <w:t>2270050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201505" w:rsidRPr="00087093" w:rsidRDefault="008A7B34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087093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201505" w:rsidRPr="00087093">
                            <w:rPr>
                              <w:b/>
                            </w:rPr>
                            <w:t>Directoraat-Generaal Vreemdelingenzaken</w:t>
                          </w:r>
                        </w:p>
                        <w:p w:rsidR="00201505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 w:rsidRPr="00087093">
                            <w:instrText xml:space="preserve"> DOCPROPERTY directoraatnaamvolg </w:instrText>
                          </w:r>
                          <w:r>
                            <w:fldChar w:fldCharType="separate"/>
                          </w:r>
                          <w:r w:rsidR="00201505" w:rsidRPr="00087093">
                            <w:t>Directie Migratiebeleid</w: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201505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Pr="00087093" w:rsidRDefault="008A7B34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087093">
                            <w:rPr>
                              <w:b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201505" w:rsidRPr="00087093">
                            <w:rPr>
                              <w:b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201505">
                            <w:t>16 mei 2018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201505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201505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201505">
                            <w:t>2270050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E3E941D" wp14:editId="41C522BB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Header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42D24610" wp14:editId="17D69D65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068F9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F60ED68" wp14:editId="64806DB8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jF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I4gyMV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DF44D6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A2CC0C3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1945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_x000d_der Staten-Generaal_x000d_Postbus 20018_x000d_2500 EA  DEN HAAG_x000d_ _x000d_"/>
    <w:docVar w:name="Carma DocSys~CanReopen" w:val="1"/>
    <w:docVar w:name="Carma DocSys~XML" w:val="&lt;?xml version=&quot;1.0&quot;?&gt;_x000d__x000a_&lt;data customer=&quot;minjus&quot; profile=&quot;minjus&quot; model=&quot;brief-2010.xml&quot; country-code=&quot;31&quot; target=&quot;Microsoft Word&quot; target-version=&quot;14.0&quot; target-build=&quot;14.0.7197&quot; engine-version=&quot;3.4.8&quot; lastuser-initials=&quot;KMm-B&quot; lastuser-name=&quot;Kester, M. mw. - BD/BSG&quot; existing=&quot;H%3A%5CApplicaties%5CDigijust%5CtijdelijkeDigiJustBestanden%5CBrief%20TK%20-%20VSO%20Integrale%20migratieagenda.docx#Document&quot;&gt;&lt;brief template=&quot;brief-2010.dotm&quot; id=&quot;29b0afd8178e4fe18d5d97a1e513ddad&quot; version=&quot;1.0&quot; lcid=&quot;1043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oraat-Generaal Vreemdelingenzaken&lt;/p&gt;&lt;p style=&quot;afzendgegevens&quot;&gt;Directie Migratiebeleid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referentiekopjes&quot;&gt;Uw kenmerk&lt;/p&gt;&lt;p style=&quot;referentiegegevens&quot;&gt;19637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Annemarie Dunlop&lt;/p&gt;&lt;/td&gt;&lt;td style=&quot;broodtekst&quot;&gt;&lt;/td&gt;&lt;td/&gt;&lt;/tr&gt;&lt;tr&gt;&lt;td&gt;&lt;p style=&quot;broodtekst-i&quot;&gt;Beleidsmedewerker&lt;/p&gt;&lt;/td&gt;&lt;td style=&quot;broodtekst&quot;&gt;&lt;/td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value=&quot;28&quot; formatted-value=&quot;Dunlop&quot;&gt;&lt;afzender taal=&quot;1043&quot; aanhef=&quot;1&quot; groetregel=&quot;1&quot; name=&quot;Dunlop&quot; country-id=&quot;NLD&quot; country-code=&quot;31&quot; organisatie=&quot;218&quot; naam=&quot;Annemarie Dunlop&quot; email=&quot;a.h.w.dunlop@minvenj.nl&quot; telefoon=&quot;06 46 07 81 73&quot; onderdeel=&quot;Bureau Internationale Migratie&quot;&gt;&lt;taal id=&quot;1043&quot; functie=&quot;Beleidsmedewerker&quot;/&gt;&lt;taal id=&quot;2057&quot; functie=&quot;Beleidsmedewerker&quot;/&gt;&lt;taal id=&quot;1031&quot; functie=&quot;Beleidsmedewerker&quot;/&gt;&lt;taal id=&quot;1036&quot; functie=&quot;Beleidsmedewerker&quot;/&gt;&lt;taal id=&quot;1034&quot; functie=&quot;Beleidsmedewerker&quot;/&gt;&lt;/afzender&gt;_x000d__x000a__x0009__x0009_&lt;/ondertekenaar-item&gt;&lt;tweedeondertekenaar-item/&gt;&lt;behandelddoor-item value=&quot;49&quot; formatted-value=&quot;Swerissen&quot;&gt;&lt;afzender taal=&quot;1043&quot; aanhef=&quot;1&quot; groetregel=&quot;1&quot; name=&quot;Swerissen&quot; country-id=&quot;NLD&quot; country-code=&quot;31&quot; organisatie=&quot;218&quot; naam=&quot;I.S.M.A. Swerissen&quot; email=&quot;i.s.m.a.swerissen@minvenj.nl&quot; onderdeel=&quot;&quot;&gt;&lt;taal id=&quot;1043&quot; functie=&quot;Beleidsmedewerker&quot;/&gt;&lt;taal id=&quot;2057&quot; functie=&quot;Beleidsmedewerker&quot;/&gt;&lt;taal id=&quot;1031&quot; functie=&quot;Beleidsmedewerker&quot;/&gt;&lt;taal id=&quot;1036&quot; functie=&quot;Beleidsmedewerker&quot;/&gt;&lt;taal id=&quot;1034&quot; functie=&quot;Beleidsmedewerker&quot;/&gt;&lt;/afzender&gt;_x000d__x000a__x0009__x0009_&lt;/behandelddoor-item&gt;&lt;organisatie-item value=&quot;218&quot; formatted-value=&quot;DGVZ Directie Migratiebeleid&quot;&gt;&lt;organisatie zoekveld=&quot;DGVZ Directie Migratiebeleid&quot; facebook=&quot;&quot; linkedin=&quot;&quot; twitter=&quot;&quot; youtube=&quot;&quot; id=&quot;218&quot;&gt;_x000d__x000a__x0009__x0009__x0009__x0009_&lt;taal id=&quot;1034&quot; zoekveld=&quot;DGVZ Directie Migratiebeleid&quot; taal=&quot;1034&quot; omschrijving=&quot;DGVZ DM&quot; naamdirectoraatgeneraal=&quot;Direccíon General de l' Inmigración&quot; naamdirectie=&quot;Dirección de políticas de migración&quot; naamgebouw=&quot;&quot; baadres=&quot;Turfmarkt 147&quot; bapostcode=&quot;2511 DP&quot; baplaats=&quot;La Haya&quot; paadres=&quot;20301&quot; papostcode=&quot;2500 EH&quot; paplaats=&quot;La Haya&quot; land=&quot;Países Bajos&quot; telefoonnummer=&quot;+31 70 370 78 75&quot; faxnummer=&quot;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íon General de l' Inmigración\nDirección de políticas de migración&quot; bezoekadres=&quot;Bezoekadres\nTurfmarkt 147\n2511 DP La Haya\nTelefoon +31 70 370 78 75\nFax \nwww.rijksoverheid.nl/jenv&quot; postadres=&quot;Postadres:\nPostbus 20301,\n2500 EH La Haya&quot;/&gt;_x000d__x000a__x0009__x0009__x0009__x0009_&lt;taal id=&quot;2057&quot; zoekveld=&quot;DGVZ Directie Migratiebeleid&quot; taal=&quot;2057&quot; omschrijving=&quot;DGVZ DM&quot; naamdirectoraatgeneraal=&quot;Directorate-General for Migration&quot; naamdirectie=&quot;Migration Policy Department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8 75&quot; faxnummer=&quot;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Please quote date of letter and our ref. when replying. Do not raise more than one subject per letter.&quot; email=&quot;&quot; iban=&quot;&quot; bic=&quot;&quot; infonummer=&quot;&quot; koptekst=&quot;\nDirectorate-General for Migration\nMigration Policy Department&quot; bezoekadres=&quot;Bezoekadres\nTurfmarkt 147\n2511 DP The Hague\nTelefoon +31 70 370 78 75\nFax \nwww.rijksoverheid.nl/jenv&quot; postadres=&quot;Postadres:\nPostbus 20301,\n2500 EH The Hague&quot;/&gt;_x000d__x000a__x0009__x0009__x0009__x0009_&lt;taal id=&quot;1031&quot; zoekveld=&quot;DGVZ Directie Migratiebeleid&quot; taal=&quot;1031&quot; omschrijving=&quot;DGVZ DM&quot; naamdirectoraatgeneraal=&quot;Generaldirektorat für Migration&quot; naamdirectie=&quot;Direktion Migrationspolitik&quot; naamgebouw=&quot;&quot; baadres=&quot;Turfmarkt 147&quot; bapostcode=&quot;2511 DP&quot; baplaats=&quot;Den Haag&quot; paadres=&quot;20301&quot; papostcode=&quot;2500 EH&quot; paplaats=&quot;Den Haag&quot; land=&quot;Niederlande&quot; telefoonnummer=&quot;+31 70 370 78 75&quot; faxnummer=&quot;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Generaldirektorat für Migration\nDirektion Migrationspolitik&quot; bezoekadres=&quot;Bezoekadres\nTurfmarkt 147\n2511 DP Den Haag\nTelefoon +31 70 370 78 75\nFax \nwww.rijksoverheid.nl/jenv&quot; postadres=&quot;Postadres:\nPostbus 20301,\n2500 EH Den Haag&quot;/&gt;_x000d__x000a__x0009__x0009__x0009__x0009_&lt;taal id=&quot;1036&quot; zoekveld=&quot;DGVZ Directie Migratiebeleid&quot; taal=&quot;1036&quot; omschrijving=&quot;DGVZ DM&quot; naamdirectoraatgeneraal=&quot;Direction Générale de Migration&quot; naamdirectie=&quot;Direction Politique de migration&quot; naamgebouw=&quot;&quot; baadres=&quot;Turfmarkt 147&quot; bapostcode=&quot;2511 DP&quot; baplaats=&quot;La Haye&quot; paadres=&quot;20301&quot; papostcode=&quot;2500 EH&quot; paplaats=&quot;La Haye&quot; land=&quot;Pays-Bas&quot; telefoonnummer=&quot;+31 70 370 78 75&quot; faxnummer=&quot;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Générale de Migration\nDirection Politique de migration&quot; bezoekadres=&quot;Bezoekadres\nTurfmarkt 147\n2511 DP La Haye\nTelefoon +31 70 370 78 75\nFax \nwww.rijksoverheid.nl/jenv&quot; postadres=&quot;Postadres:\nPostbus 20301,\n2500 EH La Haye&quot;/&gt;_x000d__x000a__x0009__x0009__x0009__x0009_&lt;taal id=&quot;1043&quot; zoekveld=&quot;DGVZ Directie Migratiebeleid&quot; taal=&quot;1043&quot; omschrijving=&quot;DGVZ Directie Migratiebeleid&quot; naamdirectoraatgeneraal=&quot;Directoraat-Generaal Vreemdelingenzaken&quot; naamdirectie=&quot;Directie Migratiebeleid&quot; naamgebouw=&quot;&quot; baadres=&quot;Turfmarkt 147&quot; bapostcode=&quot;2511 DP&quot; baplaats=&quot;Den Haag&quot; paadres=&quot;20301&quot; papostcode=&quot;2500 EH&quot; paplaats=&quot;Den Haag&quot; land=&quot;Nederland&quot; telefoonnummer=&quot;070 370 78 75&quot; faxnummer=&quot;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Bij beantwoording de datum en ons kenmerk vermelden. Wilt u slechts één zaak in uw brief behandelen.&quot; email=&quot;&quot; iban=&quot;&quot; bic=&quot;&quot; infonummer=&quot;&quot; koptekst=&quot;\nDirectoraat-Generaal Vreemdelingenzaken\nDirectie Migratiebeleid&quot; bezoekadres=&quot;Bezoekadres\nTurfmarkt 147\n2511 DP Den Haag\nTelefoon 070 370 78 75\nFax \nwww.rijksoverheid.nl/jenv&quot; postadres=&quot;Postadres:\nPostbus 20301,\n2500 EH Den Haag&quot;/&gt;_x000d__x000a__x0009__x0009__x0009_&lt;/organisatie&gt;_x000d__x000a__x0009__x0009_&lt;/organisatie-item&gt;&lt;zaak/&gt;&lt;adres formatted-value=&quot;Aan de Voorzitter van de Tweede Kamer\nder Staten-Generaal\nPostbus 20018\n2500 EA  DEN HAAG\n \n&quot;&gt;&lt;address street=&quot;&quot; housenr=&quot;&quot; zipcode=&quot;&quot; city=&quot;&quot; country-id=&quot;NLD&quot; omitted-country=&quot;Nederland&quot; country-code=&quot;31&quot;&gt;&lt;to&gt;Aan de Voorzitter van de Tweede Kamer\nder Staten-Generaal\nPostbus 20018\n2500 EA  DEN HAAG&lt;/to&gt;&lt;/address&gt;&lt;/adres&gt;&lt;kix value=&quot;&quot; formatted-value=&quot;&quot;/&gt;&lt;mailing-aan formatted-value=&quot;&quot;/&gt;&lt;minjuslint formatted-value=&quot;&quot;/&gt;&lt;chklogo value=&quot;0&quot;/&gt;&lt;documentsubtype formatted-value=&quot;Brief&quot;/&gt;&lt;documenttitel formatted-value=&quot;Brief - VSO over de integrale migratieagenda&quot;/&gt;&lt;heropend value=&quot;false&quot;/&gt;&lt;vorm value=&quot;Digitaal&quot;/&gt;&lt;ZaakLocatie/&gt;&lt;zaakkenmerk/&gt;&lt;zaaktitel/&gt;&lt;fn_geaddresseerde formatted-value=&quot;Aan de Voorzitter van de Tweede Kamer der Staten-Generaal Postbus 20018 2500 EA  DEN HAAG&quot;/&gt;&lt;fn_adres formatted-value=&quot;&quot;/&gt;&lt;fn_postcode value=&quot;&quot; formatted-value=&quot;&quot;/&gt;&lt;fn_plaats value=&quot;&quot; formatted-value=&quot;&quot;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jenv&quot; formatted-value=&quot;www.rijksoverheid.nl/jenv&quot;/&gt;&lt;faxnummer value=&quot;&quot; formatted-value=&quot;&quot;&gt;&lt;phonenumber country-code=&quot;31&quot; number=&quot;&quot;/&gt;&lt;/faxnummer&gt;&lt;faxorganisatie value=&quot;&quot; formatted-value=&quot;&quot;&gt;&lt;phonenumber country-code=&quot;31&quot; number=&quot;&quot;/&gt;&lt;/faxorganisatie&gt;&lt;telorganisatie value=&quot;070 370 78 75&quot; formatted-value=&quot;070 370 78 75&quot;&gt;&lt;phonenumber country-code=&quot;31&quot; number=&quot;070 370 78 75&quot;/&gt;&lt;/telorganisatie&gt;&lt;doorkiesnummer value=&quot;&quot; formatted-value=&quot;&quot;&gt;&lt;phonenumber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I.S.M.A. Swerissen&quot;/&gt;&lt;email formatted-value=&quot;i.s.m.a.swerissen@minvenj.nl&quot;/&gt;&lt;functie formatted-value=&quot;Beleidsmedewerker&quot;/&gt;&lt;retouradres formatted-value=&quot;&amp;gt; Retouradres Postbus 20301 2500 EH  Den Haag&quot;/&gt;&lt;directoraat value=&quot;Directoraat-Generaal Vreemdelingenzaken&quot; formatted-value=&quot;Directoraat-Generaal Vreemdelingenzaken&quot;/&gt;&lt;directoraatvolg formatted-value=&quot;Directoraat-Generaal Vreemdelingenzaken\n&quot;/&gt;&lt;directoraatnaam value=&quot;Directie Migratiebeleid&quot; formatted-value=&quot;Directie Migratiebeleid&quot;/&gt;&lt;directoraatnaamvolg formatted-value=&quot;Directie Migratiebeleid&quot;/&gt;&lt;onderdeel value=&quot;&quot; formatted-value=&quot;&quot;/&gt;&lt;digionderdeel value=&quot;&quot; formatted-value=&quot;&quot;/&gt;&lt;onderdeelvolg formatted-value=&quot;&quot;/&gt;&lt;directieregel formatted-value=&quot; \n&quot;/&gt;&lt;datum value=&quot;2018-05-16T08:54:20&quot; formatted-value=&quot;16 mei 2018&quot;/&gt;&lt;onskenmerk value=&quot;2270050&quot; formatted-value=&quot;2270050&quot; format-disabled=&quot;true&quot;/&gt;&lt;uwkenmerk formatted-value=&quot;19637&quot; value=&quot;19637&quot; format-disabled=&quot;true&quot;/&gt;&lt;onderwerp formatted-value=&quot;VSO over de integrale migratieagenda&quot; value=&quot;VSO over de integrale migratieagenda&quot; format-disabled=&quot;true&quot;/&gt;&lt;bijlage formatted-value=&quot;&quot;/&gt;&lt;projectnaam/&gt;&lt;kopieaan/&gt;&lt;namensdeze/&gt;&lt;rubricering formatted-value=&quot;&quot;/&gt;&lt;rubriceringvolg formatted-value=&quot;&quot;/&gt;&lt;digijust value=&quot;0&quot; formatted-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/&gt;&lt;docstatus value=&quot;Informeel concept&quot; formatted-value=&quot;Informeel concept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1068F9"/>
    <w:rsid w:val="000129A4"/>
    <w:rsid w:val="00087093"/>
    <w:rsid w:val="0009612E"/>
    <w:rsid w:val="000E3F33"/>
    <w:rsid w:val="000E4FC7"/>
    <w:rsid w:val="001068F9"/>
    <w:rsid w:val="001B5B02"/>
    <w:rsid w:val="00201505"/>
    <w:rsid w:val="0040796D"/>
    <w:rsid w:val="005B585C"/>
    <w:rsid w:val="006179B9"/>
    <w:rsid w:val="00652887"/>
    <w:rsid w:val="00666B4A"/>
    <w:rsid w:val="00690E82"/>
    <w:rsid w:val="00794445"/>
    <w:rsid w:val="008366F0"/>
    <w:rsid w:val="0089073C"/>
    <w:rsid w:val="008A7B34"/>
    <w:rsid w:val="009B09F2"/>
    <w:rsid w:val="00A16AA6"/>
    <w:rsid w:val="00B07A5A"/>
    <w:rsid w:val="00B2078A"/>
    <w:rsid w:val="00B46C81"/>
    <w:rsid w:val="00B82A2B"/>
    <w:rsid w:val="00C22108"/>
    <w:rsid w:val="00CC3E4D"/>
    <w:rsid w:val="00D2034F"/>
    <w:rsid w:val="00DD1C86"/>
    <w:rsid w:val="00DF44D6"/>
    <w:rsid w:val="00E46F34"/>
    <w:rsid w:val="00EB73C6"/>
    <w:rsid w:val="00EE4451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rsid w:val="001068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68F9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rsid w:val="001068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68F9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ILISSE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198</ap:Words>
  <ap:Characters>1091</ap:Characters>
  <ap:DocSecurity>0</ap:DocSecurity>
  <ap:Lines>9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1287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2018-06-13T11:34:00.0000000Z</dcterms:created>
  <dcterms:modified xsi:type="dcterms:W3CDTF">2018-06-13T11:34:00.0000000Z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Kamer_x000d_der Staten-Generaal_x000d_Postbus 20018_x000d_2500 EA  DEN HAAG_x000d_ _x000d_</vt:lpwstr>
  </property>
  <property fmtid="{D5CDD505-2E9C-101B-9397-08002B2CF9AE}" pid="4" name="datum">
    <vt:lpwstr>16 mei 2018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VSO over de integrale migratieagenda</vt:lpwstr>
  </property>
  <property fmtid="{D5CDD505-2E9C-101B-9397-08002B2CF9AE}" pid="8" name="_onderwerp">
    <vt:lpwstr>Onderwerp</vt:lpwstr>
  </property>
  <property fmtid="{D5CDD505-2E9C-101B-9397-08002B2CF9AE}" pid="9" name="onskenmerk">
    <vt:lpwstr>2270050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Directoraat-Generaal Vreemdelingenzaken</vt:lpwstr>
  </property>
  <property fmtid="{D5CDD505-2E9C-101B-9397-08002B2CF9AE}" pid="24" name="directoraatnaam">
    <vt:lpwstr>Directie Migratiebeleid</vt:lpwstr>
  </property>
  <property fmtid="{D5CDD505-2E9C-101B-9397-08002B2CF9AE}" pid="25" name="afdelingraised">
    <vt:lpwstr> </vt:lpwstr>
  </property>
  <property fmtid="{D5CDD505-2E9C-101B-9397-08002B2CF9AE}" pid="26" name="directoraatnaamvolg">
    <vt:lpwstr>Directie Migratiebeleid</vt:lpwstr>
  </property>
  <property fmtid="{D5CDD505-2E9C-101B-9397-08002B2CF9AE}" pid="27" name="onderdeelvolg">
    <vt:lpwstr/>
  </property>
  <property fmtid="{D5CDD505-2E9C-101B-9397-08002B2CF9AE}" pid="28" name="directieregel">
    <vt:lpwstr> _x000d_</vt:lpwstr>
  </property>
  <property fmtid="{D5CDD505-2E9C-101B-9397-08002B2CF9AE}" pid="29" name="directoraatvolg">
    <vt:lpwstr>Directoraat-Generaal Vreemdelingenzaken_x000d_</vt:lpwstr>
  </property>
  <property fmtid="{D5CDD505-2E9C-101B-9397-08002B2CF9AE}" pid="30" name="functie">
    <vt:lpwstr>Beleidsmedewerker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0x01010060227CFB7AD582429B5C9B61B0303477</vt:lpwstr>
  </property>
</Properties>
</file>