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4DA" w:rsidRDefault="00E92DF8">
      <w:bookmarkStart w:name="_GoBack" w:id="0"/>
      <w:bookmarkEnd w:id="0"/>
      <w:r>
        <w:t>Geachte voorzitter,</w:t>
      </w:r>
    </w:p>
    <w:p w:rsidR="00E92DF8" w:rsidRDefault="00E92DF8"/>
    <w:p w:rsidR="00E92DF8" w:rsidP="00E92DF8" w:rsidRDefault="00E92DF8">
      <w:r>
        <w:t>Hierbij bied ik u de nota naar aanleiding van het verslag inzake het bovenvermelde voorstel aan.</w:t>
      </w:r>
    </w:p>
    <w:p w:rsidR="00E92DF8" w:rsidP="00E92DF8" w:rsidRDefault="00E92DF8"/>
    <w:p w:rsidR="00E92DF8" w:rsidP="00E92DF8" w:rsidRDefault="00E92DF8">
      <w:r>
        <w:t>Hoogachtend,</w:t>
      </w:r>
    </w:p>
    <w:p w:rsidR="00E92DF8" w:rsidP="00E92DF8" w:rsidRDefault="00E92DF8">
      <w:r>
        <w:t>de minister van Financiën,</w:t>
      </w:r>
    </w:p>
    <w:p w:rsidR="00E92DF8" w:rsidP="00E92DF8" w:rsidRDefault="00E92DF8"/>
    <w:p w:rsidR="00E92DF8" w:rsidP="00E92DF8" w:rsidRDefault="00E92DF8"/>
    <w:p w:rsidR="00E92DF8" w:rsidP="00E92DF8" w:rsidRDefault="00E92DF8"/>
    <w:p w:rsidR="00E92DF8" w:rsidP="00E92DF8" w:rsidRDefault="00E92DF8"/>
    <w:p w:rsidR="00E92DF8" w:rsidP="00E92DF8" w:rsidRDefault="00E92DF8">
      <w:r>
        <w:t>W.B. Hoekstra</w:t>
      </w:r>
    </w:p>
    <w:sectPr w:rsidR="00E92DF8" w:rsidSect="00911C9F">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849" w:rsidRDefault="007B3849">
      <w:pPr>
        <w:spacing w:line="240" w:lineRule="auto"/>
      </w:pPr>
      <w:r>
        <w:separator/>
      </w:r>
    </w:p>
  </w:endnote>
  <w:endnote w:type="continuationSeparator" w:id="0">
    <w:p w:rsidR="007B3849" w:rsidRDefault="007B38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87D" w:rsidRDefault="00D2687D">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B96746">
          <w:pPr>
            <w:pStyle w:val="Huisstijl-Paginanummer"/>
          </w:pPr>
          <w:r>
            <w:t>Pagina</w:t>
          </w:r>
          <w:r w:rsidR="00FD21B8">
            <w:t> </w:t>
          </w:r>
          <w:fldSimple w:instr=" PAGE    \* MERGEFORMAT ">
            <w:r w:rsidR="00D2687D">
              <w:rPr>
                <w:noProof/>
              </w:rPr>
              <w:t>1</w:t>
            </w:r>
          </w:fldSimple>
          <w:r w:rsidR="00FD21B8">
            <w:t> </w:t>
          </w:r>
          <w:r>
            <w:t>van</w:t>
          </w:r>
          <w:r w:rsidR="00FD21B8">
            <w:t> </w:t>
          </w:r>
          <w:fldSimple w:instr=" NUMPAGES  \* Arabic  \* MERGEFORMAT ">
            <w:r w:rsidR="00D2687D">
              <w:rPr>
                <w:noProof/>
              </w:rPr>
              <w:t>1</w:t>
            </w:r>
          </w:fldSimple>
        </w:p>
      </w:tc>
    </w:tr>
  </w:tbl>
  <w:p w:rsidR="00FD21B8" w:rsidRDefault="00773173">
    <w:pPr>
      <w:pStyle w:val="Huisstijl-Rubricering"/>
    </w:pPr>
    <w:r>
      <w:fldChar w:fldCharType="begin"/>
    </w:r>
    <w:r w:rsidR="00B871D6">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773173">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871D6">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B96746">
            <w:t>Pagina</w:t>
          </w:r>
          <w:r>
            <w:t> </w:t>
          </w:r>
          <w:fldSimple w:instr=" PAGE    \* MERGEFORMAT ">
            <w:r w:rsidR="00D2687D">
              <w:rPr>
                <w:noProof/>
              </w:rPr>
              <w:t>1</w:t>
            </w:r>
          </w:fldSimple>
          <w:r>
            <w:t> </w:t>
          </w:r>
          <w:r w:rsidR="00B96746">
            <w:t>van</w:t>
          </w:r>
          <w:r>
            <w:t> </w:t>
          </w:r>
          <w:fldSimple w:instr=" NUMPAGES  \* Arabic  \* MERGEFORMAT ">
            <w:r w:rsidR="00D2687D">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849" w:rsidRDefault="007B3849">
      <w:pPr>
        <w:spacing w:line="240" w:lineRule="auto"/>
      </w:pPr>
      <w:r>
        <w:separator/>
      </w:r>
    </w:p>
  </w:footnote>
  <w:footnote w:type="continuationSeparator" w:id="0">
    <w:p w:rsidR="007B3849" w:rsidRDefault="007B384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87D" w:rsidRDefault="00D2687D">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B96746" w:rsidP="00332C67">
    <w:pPr>
      <w:pStyle w:val="Huisstijl-Afzendgegevenskop"/>
      <w:framePr w:w="2103" w:h="12013" w:hRule="exact" w:hSpace="180" w:wrap="around" w:vAnchor="page" w:hAnchor="page" w:x="9316" w:y="3022"/>
    </w:pPr>
    <w:r w:rsidRPr="00B96746">
      <w:t>Directie Financiële Markten</w:t>
    </w:r>
  </w:p>
  <w:p w:rsidR="00C90F2C" w:rsidRDefault="00B96746" w:rsidP="00332C67">
    <w:pPr>
      <w:pStyle w:val="Huisstijl-ReferentiegegevenskopW2"/>
      <w:framePr w:w="2103" w:h="12013" w:hRule="exact" w:hSpace="180" w:wrap="around" w:vAnchor="page" w:hAnchor="page" w:x="9316" w:y="3022"/>
    </w:pPr>
    <w:r w:rsidRPr="00B96746">
      <w:t>Ons kenmerk</w:t>
    </w:r>
  </w:p>
  <w:p w:rsidR="00C90F2C" w:rsidRPr="00FD21B8" w:rsidRDefault="00773173" w:rsidP="00332C67">
    <w:pPr>
      <w:pStyle w:val="Huisstijl-Referentiegegevens"/>
      <w:framePr w:w="2103" w:h="12013" w:hRule="exact" w:hSpace="180" w:wrap="around" w:vAnchor="page" w:hAnchor="page" w:x="9316" w:y="3022"/>
    </w:pPr>
    <w:fldSimple w:instr=" DOCPROPERTY  Kenmerk  \* MERGEFORMAT ">
      <w:r w:rsidR="00D2687D">
        <w:t>2018-0000051194</w:t>
      </w:r>
    </w:fldSimple>
    <w:r w:rsidR="00C90F2C" w:rsidRPr="00C8655C">
      <w:t xml:space="preserve"> </w:t>
    </w:r>
  </w:p>
  <w:p w:rsidR="00FD21B8" w:rsidRDefault="00FD21B8">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B96746"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Financiële Markten</w:t>
    </w:r>
  </w:p>
  <w:p w:rsidR="00FD21B8" w:rsidRDefault="00B96746"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 xml:space="preserve">Korte </w:t>
    </w:r>
    <w:proofErr w:type="spellStart"/>
    <w:r w:rsidRPr="00B96746">
      <w:t>Voorhout</w:t>
    </w:r>
    <w:proofErr w:type="spellEnd"/>
    <w:r w:rsidRPr="00B96746">
      <w:t xml:space="preserve"> 7</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rsidR="00FD21B8">
      <w:t>  </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rsidR="00FD21B8">
      <w:t>  </w:t>
    </w:r>
  </w:p>
  <w:p w:rsidR="00FD21B8" w:rsidRPr="00E92DF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E92DF8">
      <w:rPr>
        <w:lang w:val="en-US"/>
      </w:rPr>
      <w:t>www.rijksoverheid.nl</w:t>
    </w:r>
  </w:p>
  <w:p w:rsidR="00FD21B8" w:rsidRDefault="00B96746"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FD21B8" w:rsidRDefault="0077317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D2687D">
        <w:t>2018-0000051194</w:t>
      </w:r>
    </w:fldSimple>
    <w:r w:rsidR="00FD21B8" w:rsidRPr="00C8655C">
      <w:t xml:space="preserve"> </w:t>
    </w:r>
  </w:p>
  <w:p w:rsidR="00FD21B8" w:rsidRDefault="00B96746"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FD21B8" w:rsidRDefault="0077317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871D6">
      <w:instrText xml:space="preserve"> DOCPROPERTY  UwKenmerk  \* MERGEFORMAT </w:instrText>
    </w:r>
    <w:r>
      <w:fldChar w:fldCharType="end"/>
    </w:r>
  </w:p>
  <w:p w:rsidR="00FD21B8" w:rsidRDefault="00773173">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trPr>
        <w:trHeight w:val="400"/>
      </w:trPr>
      <w:tc>
        <w:tcPr>
          <w:tcW w:w="7520" w:type="dxa"/>
          <w:gridSpan w:val="2"/>
          <w:shd w:val="clear" w:color="auto" w:fill="auto"/>
        </w:tcPr>
        <w:p w:rsidR="00FD21B8" w:rsidRDefault="00B96746">
          <w:pPr>
            <w:pStyle w:val="Huisstijl-Retouradres"/>
          </w:pPr>
          <w:r w:rsidRPr="00B96746">
            <w:t>&gt; Retouradres</w:t>
          </w:r>
          <w:r w:rsidR="00FD21B8">
            <w:t> </w:t>
          </w:r>
          <w:r w:rsidRPr="00B96746">
            <w:t>Postbus 20201</w:t>
          </w:r>
          <w:r w:rsidR="00FD21B8">
            <w:t>  </w:t>
          </w:r>
          <w:r w:rsidRPr="00B96746">
            <w:t>2500 EE  Den Haag</w:t>
          </w:r>
          <w:r w:rsidR="00FD21B8">
            <w:t>  </w:t>
          </w:r>
        </w:p>
      </w:tc>
    </w:tr>
    <w:tr w:rsidR="00FD21B8">
      <w:trPr>
        <w:cantSplit/>
        <w:trHeight w:hRule="exact" w:val="2440"/>
      </w:trPr>
      <w:tc>
        <w:tcPr>
          <w:tcW w:w="7520" w:type="dxa"/>
          <w:gridSpan w:val="2"/>
          <w:shd w:val="clear" w:color="auto" w:fill="auto"/>
        </w:tcPr>
        <w:p w:rsidR="00FD21B8" w:rsidRDefault="00773173">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871D6">
            <w:instrText xml:space="preserve"> DOCPROPERTY  Rubricering  \* MERGEFORMAT </w:instrText>
          </w:r>
          <w:r>
            <w:fldChar w:fldCharType="end"/>
          </w:r>
        </w:p>
        <w:p w:rsidR="00D2687D" w:rsidRDefault="00773173">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B871D6">
            <w:instrText xml:space="preserve"> DOCPROPERTY  Aan  \* MERGEFORMAT </w:instrText>
          </w:r>
          <w:r>
            <w:fldChar w:fldCharType="separate"/>
          </w:r>
          <w:r w:rsidR="00D2687D">
            <w:t>Voorzitter van de Tweede Kamer</w:t>
          </w:r>
        </w:p>
        <w:p w:rsidR="00D2687D" w:rsidRDefault="00D2687D">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FD21B8" w:rsidRDefault="00D2687D">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773173">
            <w:fldChar w:fldCharType="end"/>
          </w:r>
        </w:p>
      </w:tc>
    </w:tr>
    <w:tr w:rsidR="00FD21B8">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trPr>
        <w:trHeight w:val="240"/>
      </w:trPr>
      <w:tc>
        <w:tcPr>
          <w:tcW w:w="742" w:type="dxa"/>
          <w:shd w:val="clear" w:color="auto" w:fill="auto"/>
        </w:tcPr>
        <w:p w:rsidR="00FD21B8" w:rsidRDefault="00B96746">
          <w:pPr>
            <w:pStyle w:val="Huisstijl-Datumenbetreft"/>
            <w:rPr>
              <w:rFonts w:cs="Verdana"/>
              <w:szCs w:val="18"/>
            </w:rPr>
          </w:pPr>
          <w:r>
            <w:t>Datum</w:t>
          </w:r>
        </w:p>
      </w:tc>
      <w:tc>
        <w:tcPr>
          <w:tcW w:w="6778" w:type="dxa"/>
          <w:shd w:val="clear" w:color="auto" w:fill="auto"/>
        </w:tcPr>
        <w:p w:rsidR="00FD21B8" w:rsidRDefault="00D2687D">
          <w:pPr>
            <w:pStyle w:val="Huisstijl-Gegevens"/>
            <w:rPr>
              <w:rFonts w:cs="Verdana"/>
              <w:szCs w:val="18"/>
            </w:rPr>
          </w:pPr>
          <w:r>
            <w:rPr>
              <w:rFonts w:cs="Verdana"/>
              <w:szCs w:val="18"/>
            </w:rPr>
            <w:t>16 april 2018</w:t>
          </w:r>
        </w:p>
      </w:tc>
    </w:tr>
    <w:tr w:rsidR="00FD21B8">
      <w:trPr>
        <w:trHeight w:val="240"/>
      </w:trPr>
      <w:tc>
        <w:tcPr>
          <w:tcW w:w="742" w:type="dxa"/>
          <w:shd w:val="clear" w:color="auto" w:fill="auto"/>
        </w:tcPr>
        <w:p w:rsidR="00FD21B8" w:rsidRDefault="00B96746">
          <w:pPr>
            <w:pStyle w:val="Huisstijl-Datumenbetreft"/>
            <w:rPr>
              <w:rFonts w:cs="Verdana"/>
              <w:szCs w:val="18"/>
            </w:rPr>
          </w:pPr>
          <w:r>
            <w:t>Betreft</w:t>
          </w:r>
        </w:p>
      </w:tc>
      <w:tc>
        <w:tcPr>
          <w:tcW w:w="6778" w:type="dxa"/>
          <w:shd w:val="clear" w:color="auto" w:fill="auto"/>
        </w:tcPr>
        <w:p w:rsidR="00FD21B8" w:rsidRDefault="00773173">
          <w:pPr>
            <w:pStyle w:val="Huisstijl-Gegevens"/>
            <w:rPr>
              <w:rFonts w:cs="Verdana"/>
              <w:szCs w:val="18"/>
            </w:rPr>
          </w:pPr>
          <w:r>
            <w:fldChar w:fldCharType="begin"/>
          </w:r>
          <w:r w:rsidR="00B871D6">
            <w:instrText xml:space="preserve"> DOCPROPERTY  Onderwerp  \* MERGEFORMAT </w:instrText>
          </w:r>
          <w:r>
            <w:fldChar w:fldCharType="separate"/>
          </w:r>
          <w:r w:rsidR="00D2687D">
            <w:t xml:space="preserve">Voorstel van wet houdende regels met betrekking tot de kosten van het toezicht van de Autoriteit Financiële Markten en De </w:t>
          </w:r>
          <w:proofErr w:type="spellStart"/>
          <w:r w:rsidR="00D2687D">
            <w:t>Nederlandsche</w:t>
          </w:r>
          <w:proofErr w:type="spellEnd"/>
          <w:r w:rsidR="00D2687D">
            <w:t xml:space="preserve"> Bank en de financiering van de toezichtkosten (Wet bekostiging financieel toezicht 2019) (34870)</w:t>
          </w:r>
          <w:r>
            <w:fldChar w:fldCharType="end"/>
          </w:r>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stylePaneFormatFilter w:val="3F01"/>
  <w:defaultTabStop w:val="708"/>
  <w:hyphenationZone w:val="425"/>
  <w:drawingGridHorizontalSpacing w:val="90"/>
  <w:displayHorizontalDrawingGridEvery w:val="2"/>
  <w:noPunctuationKerning/>
  <w:characterSpacingControl w:val="doNotCompress"/>
  <w:hdrShapeDefaults>
    <o:shapedefaults v:ext="edit" spidmax="15362"/>
    <o:shapelayout v:ext="edit">
      <o:idmap v:ext="edit" data="13"/>
    </o:shapelayout>
  </w:hdrShapeDefaults>
  <w:footnotePr>
    <w:footnote w:id="-1"/>
    <w:footnote w:id="0"/>
  </w:footnotePr>
  <w:endnotePr>
    <w:endnote w:id="-1"/>
    <w:endnote w:id="0"/>
  </w:endnotePr>
  <w:compat/>
  <w:rsids>
    <w:rsidRoot w:val="00911C9F"/>
    <w:rsid w:val="000B7976"/>
    <w:rsid w:val="00113AE1"/>
    <w:rsid w:val="00116148"/>
    <w:rsid w:val="00191478"/>
    <w:rsid w:val="0040714C"/>
    <w:rsid w:val="004B3AB8"/>
    <w:rsid w:val="004F54DA"/>
    <w:rsid w:val="00561F2D"/>
    <w:rsid w:val="005D52A6"/>
    <w:rsid w:val="005D7103"/>
    <w:rsid w:val="00623000"/>
    <w:rsid w:val="006A6D67"/>
    <w:rsid w:val="006C6495"/>
    <w:rsid w:val="006F10F1"/>
    <w:rsid w:val="00773173"/>
    <w:rsid w:val="007B3849"/>
    <w:rsid w:val="00911C9F"/>
    <w:rsid w:val="0094716C"/>
    <w:rsid w:val="009D7BC1"/>
    <w:rsid w:val="00A67DB5"/>
    <w:rsid w:val="00AB3EF9"/>
    <w:rsid w:val="00AE70BA"/>
    <w:rsid w:val="00B84DF3"/>
    <w:rsid w:val="00B871D6"/>
    <w:rsid w:val="00B962DD"/>
    <w:rsid w:val="00B96746"/>
    <w:rsid w:val="00BE3F1B"/>
    <w:rsid w:val="00C8655C"/>
    <w:rsid w:val="00C90F2C"/>
    <w:rsid w:val="00CE728B"/>
    <w:rsid w:val="00D2687D"/>
    <w:rsid w:val="00D67849"/>
    <w:rsid w:val="00E05A5B"/>
    <w:rsid w:val="00E81A4D"/>
    <w:rsid w:val="00E92DF8"/>
    <w:rsid w:val="00F875B1"/>
    <w:rsid w:val="00F93787"/>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27</ap:Words>
  <ap:Characters>150</ap:Characters>
  <ap:DocSecurity>0</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176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2018-04-16T10:13:00.0000000Z</lastPrinted>
  <dcterms:created xsi:type="dcterms:W3CDTF">2018-04-16T10:10:00.0000000Z</dcterms:created>
  <dcterms:modified xsi:type="dcterms:W3CDTF">2018-04-16T10:13:00.0000000Z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Voorstel van wet houdende regels met betrekking tot de kosten van het toezicht van de Autoriteit Financiële Markten en De Nederlandsche Bank en de financiering van de toezichtkosten (Wet bekostiging financieel toezicht 2019) (34870)</vt:lpwstr>
  </property>
  <property fmtid="{D5CDD505-2E9C-101B-9397-08002B2CF9AE}" pid="4" name="Datum">
    <vt:lpwstr>3 april 2018</vt:lpwstr>
  </property>
  <property fmtid="{D5CDD505-2E9C-101B-9397-08002B2CF9AE}" pid="5" name="Kenmerk">
    <vt:lpwstr>2018-0000051194</vt:lpwstr>
  </property>
  <property fmtid="{D5CDD505-2E9C-101B-9397-08002B2CF9AE}" pid="6" name="UwKenmerk">
    <vt:lpwstr/>
  </property>
  <property fmtid="{D5CDD505-2E9C-101B-9397-08002B2CF9AE}" pid="7" name="Aan">
    <vt:lpwstr>Voorzitter van de Tweede Kamer_x000d_
Postbus 20018_x000d_
2500 EA  Den Haag</vt:lpwstr>
  </property>
  <property fmtid="{D5CDD505-2E9C-101B-9397-08002B2CF9AE}" pid="8" name="Rubricering">
    <vt:lpwstr/>
  </property>
  <property fmtid="{D5CDD505-2E9C-101B-9397-08002B2CF9AE}" pid="9" name="ContentTypeId">
    <vt:lpwstr>0x010100B4FB414C27FE634D848467C8A88ACB21</vt:lpwstr>
  </property>
</Properties>
</file>