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5798297"/>
        <w:docPartObj>
          <w:docPartGallery w:val="Cover Pages"/>
          <w:docPartUnique/>
        </w:docPartObj>
      </w:sdtPr>
      <w:sdtContent>
        <w:p w:rsidR="00991213" w:rsidP="00991213" w:rsidRDefault="004F725A"/>
        <w:p w:rsidR="00991213" w:rsidRDefault="00341000">
          <w:pPr>
            <w:spacing w:line="240" w:lineRule="auto"/>
          </w:pPr>
        </w:p>
      </w:sdtContent>
    </w:sdt>
    <w:p w:rsidR="00991213" w:rsidRDefault="004F725A">
      <w:pPr>
        <w:spacing w:line="240" w:lineRule="auto"/>
      </w:pPr>
    </w:p>
    <w:p w:rsidR="00991213" w:rsidRDefault="004F725A"/>
    <w:p w:rsidR="003F5648" w:rsidRDefault="003F5648"/>
    <w:p w:rsidR="00991213" w:rsidRDefault="004F725A"/>
    <w:p w:rsidR="00991213" w:rsidRDefault="004F725A">
      <w:pPr>
        <w:sectPr w:rsidR="00991213" w:rsidSect="00991213">
          <w:headerReference w:type="default" r:id="rId9"/>
          <w:footerReference w:type="default" r:id="rId10"/>
          <w:type w:val="continuous"/>
          <w:pgSz w:w="11905" w:h="16837"/>
          <w:pgMar w:top="2948" w:right="2778" w:bottom="1049" w:left="1588" w:header="6521" w:footer="709" w:gutter="0"/>
          <w:pgNumType w:start="1"/>
          <w:cols w:space="708"/>
          <w:docGrid w:linePitch="326"/>
        </w:sectPr>
      </w:pPr>
    </w:p>
    <w:p w:rsidR="00991213" w:rsidRDefault="003F5648">
      <w:pPr>
        <w:pStyle w:val="Huisstijl-Aanhef"/>
      </w:pPr>
      <w:r>
        <w:t>Geachte voorzitter,</w:t>
      </w:r>
    </w:p>
    <w:p w:rsidR="00991213" w:rsidP="00991213" w:rsidRDefault="003F5648">
      <w:r>
        <w:t xml:space="preserve">Hierbij treft u de nota naar aanleiding van het verslag en een nota van wijziging bij het wetsvoorstel tot </w:t>
      </w:r>
      <w:r w:rsidRPr="002D6E8D">
        <w:t>wijziging van de Wet op de beroepen in de individuele gezondheidszorg in verband met de verbeteringen die worden doorgevoerd in het tuchtrecht alsmede verbeteringen ten aanzien van het functioneren van de wet</w:t>
      </w:r>
      <w:r>
        <w:t xml:space="preserve"> (Kamerstukken II, 2016-2017, 34629).</w:t>
      </w:r>
    </w:p>
    <w:p w:rsidR="00991213" w:rsidP="00991213" w:rsidRDefault="003F5648">
      <w:r>
        <w:t xml:space="preserve">Gezien de omvang en (juridische) aard van het wetsvoorstel en de complexiteit van de Wet BIG, kan, indien de Kamer daar prijs op stelt, de vaste Kamercommissie VWS bijvoorbeeld in een technische briefing nader inhoudelijk worden geïnformeerd over het wetsvoorstel. </w:t>
      </w:r>
    </w:p>
    <w:p w:rsidR="0031034A" w:rsidP="0031034A" w:rsidRDefault="0031034A">
      <w:pPr>
        <w:spacing w:line="240" w:lineRule="auto"/>
        <w:rPr>
          <w:noProof/>
        </w:rPr>
      </w:pPr>
    </w:p>
    <w:p w:rsidR="0031034A" w:rsidP="0031034A" w:rsidRDefault="0031034A">
      <w:pPr>
        <w:spacing w:line="240" w:lineRule="auto"/>
        <w:rPr>
          <w:noProof/>
        </w:rPr>
      </w:pPr>
      <w:r>
        <w:rPr>
          <w:noProof/>
        </w:rPr>
        <w:t>Hoogachtend,</w:t>
      </w:r>
    </w:p>
    <w:p w:rsidR="0031034A" w:rsidP="0031034A" w:rsidRDefault="0031034A">
      <w:pPr>
        <w:spacing w:line="240" w:lineRule="auto"/>
        <w:rPr>
          <w:noProof/>
        </w:rPr>
      </w:pPr>
    </w:p>
    <w:p w:rsidR="0031034A" w:rsidP="0031034A" w:rsidRDefault="0031034A">
      <w:pPr>
        <w:spacing w:line="240" w:lineRule="auto"/>
        <w:rPr>
          <w:noProof/>
        </w:rPr>
      </w:pPr>
      <w:r>
        <w:rPr>
          <w:noProof/>
        </w:rPr>
        <w:t>de minister voor Medische Zorg</w:t>
      </w:r>
    </w:p>
    <w:p w:rsidR="0031034A" w:rsidP="0031034A" w:rsidRDefault="0031034A">
      <w:pPr>
        <w:spacing w:line="240" w:lineRule="auto"/>
        <w:rPr>
          <w:noProof/>
        </w:rPr>
      </w:pPr>
      <w:r>
        <w:rPr>
          <w:noProof/>
        </w:rPr>
        <w:t>en Sport,</w:t>
      </w:r>
    </w:p>
    <w:p w:rsidR="0031034A" w:rsidP="0031034A" w:rsidRDefault="0031034A">
      <w:pPr>
        <w:spacing w:line="240" w:lineRule="auto"/>
        <w:rPr>
          <w:noProof/>
        </w:rPr>
      </w:pPr>
    </w:p>
    <w:p w:rsidR="0031034A" w:rsidP="0031034A" w:rsidRDefault="0031034A">
      <w:pPr>
        <w:spacing w:line="240" w:lineRule="auto"/>
        <w:rPr>
          <w:noProof/>
        </w:rPr>
      </w:pPr>
    </w:p>
    <w:p w:rsidR="0031034A" w:rsidP="0031034A" w:rsidRDefault="0031034A">
      <w:pPr>
        <w:spacing w:line="240" w:lineRule="auto"/>
        <w:rPr>
          <w:noProof/>
        </w:rPr>
      </w:pPr>
    </w:p>
    <w:p w:rsidR="0031034A" w:rsidP="0031034A" w:rsidRDefault="0031034A">
      <w:pPr>
        <w:spacing w:line="240" w:lineRule="auto"/>
        <w:rPr>
          <w:noProof/>
        </w:rPr>
      </w:pPr>
    </w:p>
    <w:p w:rsidR="0031034A" w:rsidP="0031034A" w:rsidRDefault="0031034A">
      <w:pPr>
        <w:spacing w:line="240" w:lineRule="auto"/>
        <w:rPr>
          <w:noProof/>
        </w:rPr>
      </w:pPr>
    </w:p>
    <w:p w:rsidR="0031034A" w:rsidP="0031034A" w:rsidRDefault="0031034A">
      <w:pPr>
        <w:spacing w:line="240" w:lineRule="auto"/>
        <w:rPr>
          <w:noProof/>
        </w:rPr>
      </w:pPr>
    </w:p>
    <w:p w:rsidR="00991213" w:rsidP="0031034A" w:rsidRDefault="0031034A">
      <w:pPr>
        <w:spacing w:line="240" w:lineRule="auto"/>
        <w:rPr>
          <w:noProof/>
        </w:rPr>
      </w:pPr>
      <w:r>
        <w:rPr>
          <w:noProof/>
        </w:rPr>
        <w:t>Bruno Bruins</w:t>
      </w:r>
    </w:p>
    <w:sectPr w:rsidR="00991213" w:rsidSect="00991213">
      <w:headerReference w:type="default" r:id="rId11"/>
      <w:headerReference w:type="first" r:id="rId12"/>
      <w:type w:val="continuous"/>
      <w:pgSz w:w="11905" w:h="16837"/>
      <w:pgMar w:top="2948" w:right="2778" w:bottom="1049" w:left="1588" w:header="2750" w:footer="709" w:gutter="0"/>
      <w:pgNumType w:start="1"/>
      <w:cols w:space="708"/>
      <w:titlePg/>
      <w:docGrid w:linePitch="326"/>
      <w:paperSrc w:first="4" w:other="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41F0" w:rsidRDefault="001D41F0" w:rsidP="001D41F0">
      <w:pPr>
        <w:spacing w:line="240" w:lineRule="auto"/>
      </w:pPr>
      <w:r>
        <w:separator/>
      </w:r>
    </w:p>
  </w:endnote>
  <w:endnote w:type="continuationSeparator" w:id="0">
    <w:p w:rsidR="001D41F0" w:rsidRDefault="001D41F0" w:rsidP="001D41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213" w:rsidRDefault="00341000">
    <w:pPr>
      <w:pStyle w:val="Voettekst"/>
    </w:pPr>
    <w:r w:rsidRPr="00341000">
      <w:rPr>
        <w:noProof/>
        <w:lang w:val="en-US" w:eastAsia="en-US" w:bidi="ar-SA"/>
      </w:rPr>
      <w:pict>
        <v:shapetype id="_x0000_t202" coordsize="21600,21600" o:spt="202" path="m,l,21600r21600,l21600,xe">
          <v:stroke joinstyle="miter"/>
          <v:path gradientshapeok="t" o:connecttype="rect"/>
        </v:shapetype>
        <v:shape id="Text Box 25" o:spid="_x0000_s2054" type="#_x0000_t202" style="position:absolute;margin-left:466.35pt;margin-top:805.15pt;width:99.2pt;height:14.6pt;z-index:251675648;visibility:visible;mso-position-horizontal-relative:page;mso-position-vertical-relative:page;mso-width-relative:margin;mso-height-relative:margin" strokecolor="white">
          <v:textbox inset="0,0,0,0">
            <w:txbxContent>
              <w:p w:rsidR="00991213" w:rsidRDefault="003F5648" w:rsidP="00991213">
                <w:pPr>
                  <w:pStyle w:val="Huisstijl-Paginanummer"/>
                </w:pPr>
                <w:r>
                  <w:t xml:space="preserve">Pagina </w:t>
                </w:r>
                <w:r w:rsidR="00341000">
                  <w:fldChar w:fldCharType="begin"/>
                </w:r>
                <w:r>
                  <w:instrText xml:space="preserve"> PAGE    \* MERGEFORMAT </w:instrText>
                </w:r>
                <w:r w:rsidR="00341000">
                  <w:fldChar w:fldCharType="separate"/>
                </w:r>
                <w:r w:rsidR="004F725A">
                  <w:rPr>
                    <w:noProof/>
                  </w:rPr>
                  <w:t>1</w:t>
                </w:r>
                <w:r w:rsidR="00341000">
                  <w:rPr>
                    <w:noProof/>
                  </w:rPr>
                  <w:fldChar w:fldCharType="end"/>
                </w:r>
                <w:r>
                  <w:t xml:space="preserve"> van </w:t>
                </w:r>
                <w:fldSimple w:instr=" NUMPAGES   \* MERGEFORMAT ">
                  <w:r w:rsidR="004F725A">
                    <w:rPr>
                      <w:noProof/>
                    </w:rPr>
                    <w:t>1</w:t>
                  </w:r>
                </w:fldSimple>
              </w:p>
            </w:txbxContent>
          </v:textbox>
          <w10:wrap anchorx="page" anchory="page"/>
          <w10:anchorlock/>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41F0" w:rsidRDefault="001D41F0" w:rsidP="001D41F0">
      <w:pPr>
        <w:spacing w:line="240" w:lineRule="auto"/>
      </w:pPr>
      <w:r>
        <w:separator/>
      </w:r>
    </w:p>
  </w:footnote>
  <w:footnote w:type="continuationSeparator" w:id="0">
    <w:p w:rsidR="001D41F0" w:rsidRDefault="001D41F0" w:rsidP="001D41F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213" w:rsidRDefault="003F5648">
    <w:pPr>
      <w:pStyle w:val="Koptekst"/>
    </w:pPr>
    <w:r>
      <w:rPr>
        <w:noProof/>
        <w:lang w:eastAsia="nl-NL" w:bidi="ar-SA"/>
      </w:rPr>
      <w:drawing>
        <wp:anchor distT="0" distB="0" distL="114300" distR="114300" simplePos="0" relativeHeight="251661312" behindDoc="1" locked="0" layoutInCell="1" allowOverlap="1">
          <wp:simplePos x="0" y="0"/>
          <wp:positionH relativeFrom="page">
            <wp:posOffset>4010660</wp:posOffset>
          </wp:positionH>
          <wp:positionV relativeFrom="page">
            <wp:posOffset>0</wp:posOffset>
          </wp:positionV>
          <wp:extent cx="2337684" cy="1582310"/>
          <wp:effectExtent l="19050" t="0" r="5466" b="0"/>
          <wp:wrapNone/>
          <wp:docPr id="6"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1"/>
                  <a:stretch>
                    <a:fillRect/>
                  </a:stretch>
                </pic:blipFill>
                <pic:spPr>
                  <a:xfrm>
                    <a:off x="0" y="0"/>
                    <a:ext cx="2336400" cy="1580400"/>
                  </a:xfrm>
                  <a:prstGeom prst="rect">
                    <a:avLst/>
                  </a:prstGeom>
                  <a:ln w="0">
                    <a:noFill/>
                  </a:ln>
                </pic:spPr>
              </pic:pic>
            </a:graphicData>
          </a:graphic>
        </wp:anchor>
      </w:drawing>
    </w:r>
    <w:r>
      <w:rPr>
        <w:noProof/>
        <w:lang w:eastAsia="nl-NL" w:bidi="ar-SA"/>
      </w:rPr>
      <w:drawing>
        <wp:anchor distT="0" distB="0" distL="114300" distR="114300" simplePos="0" relativeHeight="251660288" behindDoc="0" locked="0" layoutInCell="1" allowOverlap="1">
          <wp:simplePos x="0" y="0"/>
          <wp:positionH relativeFrom="page">
            <wp:posOffset>3542665</wp:posOffset>
          </wp:positionH>
          <wp:positionV relativeFrom="page">
            <wp:posOffset>0</wp:posOffset>
          </wp:positionV>
          <wp:extent cx="461175" cy="1582310"/>
          <wp:effectExtent l="19050" t="0" r="0" b="0"/>
          <wp:wrapNone/>
          <wp:docPr id="5"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2"/>
                  <a:stretch>
                    <a:fillRect/>
                  </a:stretch>
                </pic:blipFill>
                <pic:spPr>
                  <a:xfrm>
                    <a:off x="0" y="0"/>
                    <a:ext cx="464400" cy="1580400"/>
                  </a:xfrm>
                  <a:prstGeom prst="rect">
                    <a:avLst/>
                  </a:prstGeom>
                  <a:ln w="3175">
                    <a:noFill/>
                  </a:ln>
                </pic:spPr>
              </pic:pic>
            </a:graphicData>
          </a:graphic>
        </wp:anchor>
      </w:drawing>
    </w:r>
    <w:r w:rsidR="00341000">
      <w:rPr>
        <w:lang w:eastAsia="nl-NL" w:bidi="ar-SA"/>
      </w:rPr>
      <w:pict>
        <v:shapetype id="_x0000_t202" coordsize="21600,21600" o:spt="202" path="m,l,21600r21600,l21600,xe">
          <v:stroke joinstyle="miter"/>
          <v:path gradientshapeok="t" o:connecttype="rect"/>
        </v:shapetype>
        <v:shape id="Text Box 30" o:spid="_x0000_s2049" type="#_x0000_t202" style="position:absolute;margin-left:466.35pt;margin-top:154.8pt;width:99.2pt;height:630.7pt;z-index:251666432;visibility:visible;mso-position-horizontal-relative:page;mso-position-vertical-relative:page;mso-width-relative:margin;mso-height-relative:margin" strokecolor="white">
          <v:textbox inset="0,0,0,0">
            <w:txbxContent>
              <w:p w:rsidR="00991213" w:rsidRDefault="003F5648">
                <w:pPr>
                  <w:pStyle w:val="Huisstijl-AfzendgegevensW1"/>
                </w:pPr>
                <w:r>
                  <w:t>Bezoekadres</w:t>
                </w:r>
              </w:p>
              <w:p w:rsidR="00991213" w:rsidRDefault="003F5648">
                <w:pPr>
                  <w:pStyle w:val="Huisstijl-Afzendgegevens"/>
                </w:pPr>
                <w:r>
                  <w:t>Parnassusplein 5</w:t>
                </w:r>
              </w:p>
              <w:p w:rsidR="00991213" w:rsidRDefault="003F5648">
                <w:pPr>
                  <w:pStyle w:val="Huisstijl-Afzendgegevens"/>
                </w:pPr>
                <w:r>
                  <w:t>2511</w:t>
                </w:r>
                <w:r w:rsidRPr="008D59C5">
                  <w:t xml:space="preserve"> </w:t>
                </w:r>
                <w:r>
                  <w:t xml:space="preserve">VX  </w:t>
                </w:r>
                <w:r w:rsidRPr="008D59C5">
                  <w:t>Den Haag</w:t>
                </w:r>
              </w:p>
              <w:p w:rsidR="00991213" w:rsidRDefault="003F5648">
                <w:pPr>
                  <w:pStyle w:val="Huisstijl-Afzendgegevens"/>
                </w:pPr>
                <w:r w:rsidRPr="008D59C5">
                  <w:t>www.rijksoverheid.nl</w:t>
                </w:r>
              </w:p>
              <w:p w:rsidR="00991213" w:rsidRDefault="003F5648">
                <w:pPr>
                  <w:pStyle w:val="Huisstijl-ReferentiegegevenskopW2"/>
                </w:pPr>
                <w:r w:rsidRPr="008D59C5">
                  <w:t>Kenmerk</w:t>
                </w:r>
              </w:p>
              <w:p w:rsidR="00991213" w:rsidRDefault="00341000">
                <w:pPr>
                  <w:pStyle w:val="Huisstijl-Referentiegegevens"/>
                </w:pPr>
                <w:fldSimple w:instr=" DOCPROPERTY  KenmerkVWS  \* MERGEFORMAT ">
                  <w:r w:rsidR="00812477">
                    <w:t>969044-150460-WJZ</w:t>
                  </w:r>
                </w:fldSimple>
              </w:p>
              <w:p w:rsidR="00991213" w:rsidRPr="002B504F" w:rsidRDefault="003F5648">
                <w:pPr>
                  <w:pStyle w:val="Huisstijl-ReferentiegegevenskopW1"/>
                </w:pPr>
                <w:r w:rsidRPr="008D59C5">
                  <w:t>Bijlage(n)</w:t>
                </w:r>
              </w:p>
              <w:p w:rsidR="00991213" w:rsidRPr="009A31BF" w:rsidRDefault="003F5648">
                <w:pPr>
                  <w:pStyle w:val="Huisstijl-Referentiegegevens"/>
                </w:pPr>
                <w:r>
                  <w:t>2</w:t>
                </w:r>
                <w:r w:rsidR="00341000">
                  <w:fldChar w:fldCharType="begin"/>
                </w:r>
                <w:r>
                  <w:instrText xml:space="preserve"> DOCPROPERTY  Bijlagen  \* MERGEFORMAT </w:instrText>
                </w:r>
                <w:r w:rsidR="00341000">
                  <w:fldChar w:fldCharType="end"/>
                </w:r>
              </w:p>
              <w:p w:rsidR="00991213" w:rsidRDefault="003F5648">
                <w:pPr>
                  <w:pStyle w:val="Huisstijl-ReferentiegegevenskopW1"/>
                </w:pPr>
                <w:r>
                  <w:t>Uw brief</w:t>
                </w:r>
              </w:p>
              <w:p w:rsidR="00991213" w:rsidRDefault="00341000">
                <w:pPr>
                  <w:pStyle w:val="Huisstijl-Referentiegegevens"/>
                </w:pPr>
                <w:r>
                  <w:fldChar w:fldCharType="begin"/>
                </w:r>
                <w:r w:rsidR="003F5648">
                  <w:instrText xml:space="preserve"> DOCPROPERTY  KenmerkAfzender  \* MERGEFORMAT </w:instrText>
                </w:r>
                <w:r>
                  <w:fldChar w:fldCharType="end"/>
                </w:r>
                <w:r w:rsidR="003F5648">
                  <w:t xml:space="preserve"> </w:t>
                </w:r>
              </w:p>
              <w:p w:rsidR="00991213" w:rsidRDefault="003F5648">
                <w:pPr>
                  <w:pStyle w:val="Huisstijl-Algemenevoorwaarden"/>
                </w:pPr>
                <w:r>
                  <w:t>Correspondentie uitsluitend richten aan het retouradres met vermelding van de datum en het kenmerk van deze brief.</w:t>
                </w:r>
              </w:p>
              <w:p w:rsidR="00991213" w:rsidRDefault="004F725A"/>
            </w:txbxContent>
          </v:textbox>
          <w10:wrap anchorx="page" anchory="page"/>
        </v:shape>
      </w:pict>
    </w:r>
    <w:r w:rsidR="00341000">
      <w:rPr>
        <w:lang w:eastAsia="nl-NL" w:bidi="ar-SA"/>
      </w:rPr>
      <w:pict>
        <v:shape id="Text Box 29" o:spid="_x0000_s2050" type="#_x0000_t202" style="position:absolute;margin-left:79.65pt;margin-top:296.85pt;width:323.1pt;height:36pt;z-index:251665408;visibility:visible;mso-position-horizontal-relative:page;mso-position-vertical-relative:page;mso-width-relative:margin;mso-height-relative:margin" strokecolor="white">
          <v:textbox style="mso-fit-shape-to-text:t" inset="0,0,0,0">
            <w:txbxContent>
              <w:p w:rsidR="00991213" w:rsidRDefault="003F5648">
                <w:pPr>
                  <w:pStyle w:val="Huisstijl-Datumenbetreft"/>
                  <w:tabs>
                    <w:tab w:val="clear" w:pos="737"/>
                    <w:tab w:val="left" w:pos="-5954"/>
                    <w:tab w:val="left" w:pos="-5670"/>
                    <w:tab w:val="left" w:pos="1134"/>
                  </w:tabs>
                </w:pPr>
                <w:r>
                  <w:t>Datum</w:t>
                </w:r>
                <w:r>
                  <w:tab/>
                </w:r>
                <w:r w:rsidR="0031034A">
                  <w:t>6 maart 2018</w:t>
                </w:r>
              </w:p>
              <w:p w:rsidR="00991213" w:rsidRDefault="003F5648">
                <w:pPr>
                  <w:pStyle w:val="Huisstijl-Datumenbetreft"/>
                  <w:tabs>
                    <w:tab w:val="clear" w:pos="737"/>
                    <w:tab w:val="left" w:pos="-5954"/>
                    <w:tab w:val="left" w:pos="-5670"/>
                    <w:tab w:val="left" w:pos="1134"/>
                  </w:tabs>
                </w:pPr>
                <w:r>
                  <w:t>Betreft</w:t>
                </w:r>
                <w:r>
                  <w:tab/>
                  <w:t>Voorstel van wet tot w</w:t>
                </w:r>
                <w:r w:rsidRPr="0007252F">
                  <w:t>ijziging van de Wet op de beroepen in de individuele gezondheidszorg in verband met de verbeteringen die worden doorgevoerd in het tuchtrecht alsmede verbeteringen ten aanzien van het functioneren van de wet</w:t>
                </w:r>
              </w:p>
              <w:p w:rsidR="00991213" w:rsidRDefault="004F725A">
                <w:pPr>
                  <w:pStyle w:val="Huisstijl-Datumenbetreft"/>
                  <w:tabs>
                    <w:tab w:val="left" w:pos="-5954"/>
                    <w:tab w:val="left" w:pos="-5670"/>
                  </w:tabs>
                </w:pPr>
              </w:p>
            </w:txbxContent>
          </v:textbox>
          <w10:wrap anchorx="page" anchory="page"/>
        </v:shape>
      </w:pict>
    </w:r>
    <w:r w:rsidR="00341000">
      <w:rPr>
        <w:lang w:eastAsia="nl-NL" w:bidi="ar-SA"/>
      </w:rPr>
      <w:pict>
        <v:shape id="Text Box 28" o:spid="_x0000_s2051" type="#_x0000_t202" style="position:absolute;margin-left:79.4pt;margin-top:266.5pt;width:323.15pt;height:14.15pt;z-index:251664384;visibility:visible;mso-position-horizontal-relative:page;mso-position-vertical-relative:page;mso-width-relative:margin;mso-height-relative:margin" strokecolor="white">
          <v:textbox inset="0,0,0,0">
            <w:txbxContent>
              <w:p w:rsidR="00991213" w:rsidRDefault="004F725A">
                <w:pPr>
                  <w:pStyle w:val="Huisstijl-Toezendgegevens"/>
                </w:pPr>
              </w:p>
            </w:txbxContent>
          </v:textbox>
          <w10:wrap anchorx="page" anchory="page"/>
        </v:shape>
      </w:pict>
    </w:r>
    <w:r w:rsidR="00341000">
      <w:rPr>
        <w:lang w:eastAsia="nl-NL" w:bidi="ar-SA"/>
      </w:rPr>
      <w:pict>
        <v:shape id="Text Box 27" o:spid="_x0000_s2052" type="#_x0000_t202" style="position:absolute;margin-left:79.4pt;margin-top:153.1pt;width:263.6pt;height:85.05pt;z-index:251663360;visibility:visible;mso-position-horizontal-relative:page;mso-position-vertical-relative:page;mso-width-relative:margin;mso-height-relative:margin" strokecolor="white">
          <v:textbox inset="0,0,0,0">
            <w:txbxContent>
              <w:p w:rsidR="00991213" w:rsidRDefault="003F5648">
                <w:pPr>
                  <w:pStyle w:val="Huisstijl-Toezendgegevens"/>
                </w:pPr>
                <w:r>
                  <w:t>De Voorzitter van de Tweede Kamer</w:t>
                </w:r>
                <w:r>
                  <w:br/>
                  <w:t>der Staten-Generaal</w:t>
                </w:r>
                <w:r>
                  <w:br/>
                  <w:t>Postbus 20018</w:t>
                </w:r>
                <w:r>
                  <w:br/>
                  <w:t>2500 EA  DEN HAAG</w:t>
                </w:r>
              </w:p>
            </w:txbxContent>
          </v:textbox>
          <w10:wrap anchorx="page" anchory="page"/>
        </v:shape>
      </w:pict>
    </w:r>
    <w:r w:rsidR="00341000">
      <w:rPr>
        <w:lang w:eastAsia="nl-NL" w:bidi="ar-SA"/>
      </w:rPr>
      <w:pict>
        <v:shape id="Text Box 26" o:spid="_x0000_s2053" type="#_x0000_t202" style="position:absolute;margin-left:79.4pt;margin-top:134.95pt;width:282.75pt;height:11.35pt;z-index:251662336;visibility:visible;mso-position-horizontal-relative:page;mso-position-vertical-relative:page;mso-width-relative:margin;mso-height-relative:margin" strokecolor="white">
          <o:lock v:ext="edit" aspectratio="t"/>
          <v:textbox inset="0,0,0,0">
            <w:txbxContent>
              <w:p w:rsidR="00991213" w:rsidRDefault="003F5648">
                <w:pPr>
                  <w:pStyle w:val="Huisstijl-Retouradres"/>
                </w:pPr>
                <w:r w:rsidRPr="008D59C5">
                  <w:t>&gt; Retouradres</w:t>
                </w:r>
                <w:r>
                  <w:t xml:space="preserve"> Postbus 20350 2500 EJ  Den Haag</w:t>
                </w:r>
              </w:p>
            </w:txbxContent>
          </v:textbox>
          <w10:wrap anchorx="page" anchory="page"/>
          <w10:anchorlock/>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213" w:rsidRDefault="00341000">
    <w:pPr>
      <w:pStyle w:val="Koptekst"/>
    </w:pPr>
    <w:r>
      <w:rPr>
        <w:lang w:eastAsia="nl-NL" w:bidi="ar-SA"/>
      </w:rPr>
      <w:pict>
        <v:shapetype id="_x0000_t202" coordsize="21600,21600" o:spt="202" path="m,l,21600r21600,l21600,xe">
          <v:stroke joinstyle="miter"/>
          <v:path gradientshapeok="t" o:connecttype="rect"/>
        </v:shapetype>
        <v:shape id="Text Box 5" o:spid="_x0000_s2055" type="#_x0000_t202" style="position:absolute;margin-left:466.35pt;margin-top:152.5pt;width:99.2pt;height:630.7pt;z-index:251667456;visibility:visible;mso-position-horizontal-relative:page;mso-position-vertical-relative:page;mso-width-relative:margin;mso-height-relative:margin" strokecolor="white">
          <v:textbox inset="0,0,0,0">
            <w:txbxContent>
              <w:p w:rsidR="00991213" w:rsidRDefault="003F5648">
                <w:pPr>
                  <w:pStyle w:val="Huisstijl-ReferentiegegevenskopW2"/>
                </w:pPr>
                <w:r w:rsidRPr="008D59C5">
                  <w:t>Kenmerk</w:t>
                </w:r>
              </w:p>
              <w:p w:rsidR="00991213" w:rsidRDefault="00341000">
                <w:pPr>
                  <w:pStyle w:val="Huisstijl-Referentiegegevens"/>
                </w:pPr>
                <w:fldSimple w:instr=" DOCPROPERTY  KenmerkVWS  \* MERGEFORMAT ">
                  <w:r w:rsidR="00812477">
                    <w:t>969044-150460-WJZ</w:t>
                  </w:r>
                </w:fldSimple>
              </w:p>
            </w:txbxContent>
          </v:textbox>
          <w10:wrap anchorx="page" anchory="page"/>
        </v:shape>
      </w:pict>
    </w:r>
    <w:r>
      <w:rPr>
        <w:lang w:eastAsia="nl-NL" w:bidi="ar-SA"/>
      </w:rPr>
      <w:pict>
        <v:shape id="Text Box 18" o:spid="_x0000_s2056" type="#_x0000_t202" style="position:absolute;margin-left:466.35pt;margin-top:805.15pt;width:99.2pt;height:16.85pt;z-index:251668480;visibility:visible;mso-position-horizontal-relative:page;mso-position-vertical-relative:page;mso-width-relative:margin;mso-height-relative:margin" strokecolor="white">
          <v:textbox inset="0,0,0,0">
            <w:txbxContent>
              <w:p w:rsidR="00991213" w:rsidRDefault="003F5648">
                <w:pPr>
                  <w:pStyle w:val="Huisstijl-Paginanummer"/>
                </w:pPr>
                <w:r>
                  <w:t xml:space="preserve">Pagina </w:t>
                </w:r>
                <w:r w:rsidR="00341000">
                  <w:fldChar w:fldCharType="begin"/>
                </w:r>
                <w:r>
                  <w:instrText xml:space="preserve"> PAGE    \* MERGEFORMAT </w:instrText>
                </w:r>
                <w:r w:rsidR="00341000">
                  <w:fldChar w:fldCharType="separate"/>
                </w:r>
                <w:r>
                  <w:rPr>
                    <w:noProof/>
                  </w:rPr>
                  <w:t>1</w:t>
                </w:r>
                <w:r w:rsidR="00341000">
                  <w:rPr>
                    <w:noProof/>
                  </w:rPr>
                  <w:fldChar w:fldCharType="end"/>
                </w:r>
                <w:r>
                  <w:t xml:space="preserve"> van </w:t>
                </w:r>
                <w:fldSimple w:instr=" SECTIONPAGES  \* Arabic  \* MERGEFORMAT ">
                  <w:r>
                    <w:rPr>
                      <w:noProof/>
                    </w:rPr>
                    <w:t>1</w:t>
                  </w:r>
                </w:fldSimple>
              </w:p>
              <w:p w:rsidR="00991213" w:rsidRDefault="004F725A"/>
              <w:p w:rsidR="00991213" w:rsidRDefault="004F725A">
                <w:pPr>
                  <w:pStyle w:val="Huisstijl-Paginanummer"/>
                </w:pPr>
              </w:p>
              <w:p w:rsidR="00991213" w:rsidRDefault="004F725A">
                <w:pPr>
                  <w:pStyle w:val="Huisstijl-Paginanummer"/>
                </w:pPr>
              </w:p>
            </w:txbxContent>
          </v:textbox>
          <w10:wrap anchorx="page" anchory="page"/>
          <w10:anchorlock/>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213" w:rsidRDefault="00341000">
    <w:pPr>
      <w:pStyle w:val="Koptekst"/>
    </w:pPr>
    <w:r>
      <w:rPr>
        <w:lang w:eastAsia="nl-NL" w:bidi="ar-SA"/>
      </w:rPr>
      <w:pict>
        <v:shapetype id="_x0000_t202" coordsize="21600,21600" o:spt="202" path="m,l,21600r21600,l21600,xe">
          <v:stroke joinstyle="miter"/>
          <v:path gradientshapeok="t" o:connecttype="rect"/>
        </v:shapetype>
        <v:shape id="Text Box 16" o:spid="_x0000_s2057" type="#_x0000_t202" style="position:absolute;margin-left:79.5pt;margin-top:296.75pt;width:323.1pt;height:36pt;z-index:251672576;visibility:visible;mso-position-horizontal-relative:page;mso-position-vertical-relative:page;mso-width-relative:margin;mso-height-relative:margin" strokecolor="white">
          <v:textbox style="mso-fit-shape-to-text:t" inset="0,0,0,0">
            <w:txbxContent>
              <w:p w:rsidR="00991213" w:rsidRDefault="003F5648">
                <w:pPr>
                  <w:pStyle w:val="Huisstijl-Datumenbetreft"/>
                  <w:tabs>
                    <w:tab w:val="left" w:pos="-5954"/>
                    <w:tab w:val="left" w:pos="-5670"/>
                  </w:tabs>
                </w:pPr>
                <w:r>
                  <w:t>Datum</w:t>
                </w:r>
                <w:r>
                  <w:tab/>
                </w:r>
                <w:sdt>
                  <w:sdtPr>
                    <w:alias w:val="Date"/>
                    <w:tag w:val="Date"/>
                    <w:id w:val="23837501"/>
                    <w:dataBinding w:prefixMappings="xmlns:dg='http://docgen.org/date' " w:xpath="/dg:DocgenData[1]/dg:Date[1]" w:storeItemID="{638E1AF9-0BBE-4B94-A3F4-F6B5671D83EA}"/>
                    <w:date w:fullDate="2014-06-26T00:00:00Z">
                      <w:dateFormat w:val="d MMMM YYYY"/>
                      <w:lid w:val="nl-NL"/>
                      <w:storeMappedDataAs w:val="dateTime"/>
                      <w:calendar w:val="gregorian"/>
                    </w:date>
                  </w:sdtPr>
                  <w:sdtContent>
                    <w:r>
                      <w:t>26 juni 2014</w:t>
                    </w:r>
                  </w:sdtContent>
                </w:sdt>
              </w:p>
              <w:p w:rsidR="00991213" w:rsidRDefault="003F5648">
                <w:pPr>
                  <w:pStyle w:val="Huisstijl-Datumenbetreft"/>
                  <w:tabs>
                    <w:tab w:val="left" w:pos="-5954"/>
                    <w:tab w:val="left" w:pos="-5670"/>
                  </w:tabs>
                </w:pPr>
                <w:r>
                  <w:t>Betreft</w:t>
                </w:r>
                <w:r>
                  <w:tab/>
                  <w:t>BETREFT</w:t>
                </w:r>
              </w:p>
              <w:p w:rsidR="00991213" w:rsidRDefault="004F725A">
                <w:pPr>
                  <w:pStyle w:val="Huisstijl-Datumenbetreft"/>
                  <w:tabs>
                    <w:tab w:val="left" w:pos="-5954"/>
                    <w:tab w:val="left" w:pos="-5670"/>
                  </w:tabs>
                </w:pPr>
              </w:p>
            </w:txbxContent>
          </v:textbox>
          <w10:wrap type="topAndBottom" anchorx="page" anchory="page"/>
        </v:shape>
      </w:pict>
    </w:r>
    <w:r w:rsidR="003F5648">
      <w:rPr>
        <w:noProof/>
        <w:lang w:eastAsia="nl-NL" w:bidi="ar-SA"/>
      </w:rPr>
      <w:drawing>
        <wp:anchor distT="0" distB="0" distL="114300" distR="114300" simplePos="0" relativeHeight="251659264" behindDoc="0" locked="0" layoutInCell="1" allowOverlap="1">
          <wp:simplePos x="0" y="0"/>
          <wp:positionH relativeFrom="page">
            <wp:posOffset>3542665</wp:posOffset>
          </wp:positionH>
          <wp:positionV relativeFrom="page">
            <wp:posOffset>0</wp:posOffset>
          </wp:positionV>
          <wp:extent cx="464400" cy="1580400"/>
          <wp:effectExtent l="0" t="0" r="0" b="0"/>
          <wp:wrapNone/>
          <wp:docPr id="3"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1"/>
                  <a:stretch>
                    <a:fillRect/>
                  </a:stretch>
                </pic:blipFill>
                <pic:spPr>
                  <a:xfrm>
                    <a:off x="0" y="0"/>
                    <a:ext cx="464400" cy="1580400"/>
                  </a:xfrm>
                  <a:prstGeom prst="rect">
                    <a:avLst/>
                  </a:prstGeom>
                  <a:ln w="3175">
                    <a:noFill/>
                  </a:ln>
                </pic:spPr>
              </pic:pic>
            </a:graphicData>
          </a:graphic>
        </wp:anchor>
      </w:drawing>
    </w:r>
    <w:r w:rsidR="003F5648">
      <w:rPr>
        <w:noProof/>
        <w:lang w:eastAsia="nl-NL" w:bidi="ar-SA"/>
      </w:rPr>
      <w:drawing>
        <wp:anchor distT="0" distB="0" distL="114300" distR="114300" simplePos="0" relativeHeight="251658240" behindDoc="1" locked="0" layoutInCell="1" allowOverlap="1">
          <wp:simplePos x="0" y="0"/>
          <wp:positionH relativeFrom="page">
            <wp:posOffset>4010660</wp:posOffset>
          </wp:positionH>
          <wp:positionV relativeFrom="page">
            <wp:posOffset>0</wp:posOffset>
          </wp:positionV>
          <wp:extent cx="2336400" cy="1580400"/>
          <wp:effectExtent l="0" t="0" r="0" b="0"/>
          <wp:wrapNone/>
          <wp:docPr id="4"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2"/>
                  <a:stretch>
                    <a:fillRect/>
                  </a:stretch>
                </pic:blipFill>
                <pic:spPr>
                  <a:xfrm>
                    <a:off x="0" y="0"/>
                    <a:ext cx="2336400" cy="1580400"/>
                  </a:xfrm>
                  <a:prstGeom prst="rect">
                    <a:avLst/>
                  </a:prstGeom>
                  <a:ln w="0">
                    <a:noFill/>
                  </a:ln>
                </pic:spPr>
              </pic:pic>
            </a:graphicData>
          </a:graphic>
        </wp:anchor>
      </w:drawing>
    </w:r>
    <w:r>
      <w:rPr>
        <w:lang w:eastAsia="nl-NL" w:bidi="ar-SA"/>
      </w:rPr>
      <w:pict>
        <v:shape id="_x0000_s2058" type="#_x0000_t202" style="position:absolute;margin-left:466.35pt;margin-top:154.7pt;width:99.2pt;height:630.7pt;z-index:251673600;visibility:visible;mso-position-horizontal-relative:page;mso-position-vertical-relative:page;mso-width-relative:margin;mso-height-relative:margin" strokecolor="white">
          <v:textbox inset="0,0,0,0">
            <w:txbxContent>
              <w:p w:rsidR="00991213" w:rsidRDefault="003F5648">
                <w:pPr>
                  <w:pStyle w:val="Huisstijl-Afzendgegevens"/>
                </w:pPr>
                <w:r w:rsidRPr="008D59C5">
                  <w:t>Rijnstraat 50</w:t>
                </w:r>
              </w:p>
              <w:p w:rsidR="00991213" w:rsidRDefault="003F5648">
                <w:pPr>
                  <w:pStyle w:val="Huisstijl-Afzendgegevens"/>
                </w:pPr>
                <w:r w:rsidRPr="008D59C5">
                  <w:t>Den Haag</w:t>
                </w:r>
              </w:p>
              <w:p w:rsidR="00991213" w:rsidRDefault="003F5648">
                <w:pPr>
                  <w:pStyle w:val="Huisstijl-Afzendgegevens"/>
                </w:pPr>
                <w:r w:rsidRPr="008D59C5">
                  <w:t>www.rijksoverheid.nl</w:t>
                </w:r>
              </w:p>
              <w:p w:rsidR="00991213" w:rsidRDefault="003F5648">
                <w:pPr>
                  <w:pStyle w:val="Huisstijl-AfzendgegevenskopW1"/>
                </w:pPr>
                <w:r>
                  <w:t>Contactpersoon</w:t>
                </w:r>
              </w:p>
              <w:p w:rsidR="00991213" w:rsidRDefault="003F5648">
                <w:pPr>
                  <w:pStyle w:val="Huisstijl-Afzendgegevens"/>
                </w:pPr>
                <w:r w:rsidRPr="008D59C5">
                  <w:t>ing. J.A. Ramlal</w:t>
                </w:r>
              </w:p>
              <w:p w:rsidR="00991213" w:rsidRDefault="003F5648">
                <w:pPr>
                  <w:pStyle w:val="Huisstijl-Afzendgegevens"/>
                </w:pPr>
                <w:r w:rsidRPr="008D59C5">
                  <w:t>ja.ramlal@minvws.nl</w:t>
                </w:r>
              </w:p>
              <w:p w:rsidR="00991213" w:rsidRDefault="003F5648">
                <w:pPr>
                  <w:pStyle w:val="Huisstijl-ReferentiegegevenskopW2"/>
                </w:pPr>
                <w:r>
                  <w:t>Ons kenmerk</w:t>
                </w:r>
              </w:p>
              <w:p w:rsidR="00991213" w:rsidRDefault="003F5648">
                <w:pPr>
                  <w:pStyle w:val="Huisstijl-Referentiegegevens"/>
                </w:pPr>
                <w:r>
                  <w:t>KENMERK</w:t>
                </w:r>
              </w:p>
              <w:p w:rsidR="00991213" w:rsidRDefault="003F5648">
                <w:pPr>
                  <w:pStyle w:val="Huisstijl-ReferentiegegevenskopW1"/>
                </w:pPr>
                <w:r>
                  <w:t>Uw kenmerk</w:t>
                </w:r>
              </w:p>
              <w:p w:rsidR="00991213" w:rsidRDefault="003F5648">
                <w:pPr>
                  <w:pStyle w:val="Huisstijl-Referentiegegevens"/>
                </w:pPr>
                <w:r>
                  <w:t>UW BRIEF</w:t>
                </w:r>
              </w:p>
            </w:txbxContent>
          </v:textbox>
          <w10:wrap anchorx="page" anchory="page"/>
        </v:shape>
      </w:pict>
    </w:r>
    <w:r>
      <w:rPr>
        <w:lang w:eastAsia="nl-NL" w:bidi="ar-SA"/>
      </w:rPr>
      <w:pict>
        <v:shape id="_x0000_s2059" type="#_x0000_t202" style="position:absolute;margin-left:79.4pt;margin-top:152.95pt;width:235.3pt;height:85.05pt;z-index:251670528;visibility:visible;mso-position-horizontal-relative:page;mso-position-vertical-relative:page;mso-width-relative:margin;mso-height-relative:margin" strokecolor="white">
          <v:textbox inset="0,0,0,0">
            <w:txbxContent>
              <w:p w:rsidR="00991213" w:rsidRDefault="003F5648">
                <w:pPr>
                  <w:pStyle w:val="Huisstijl-Toezendgegevens"/>
                </w:pPr>
                <w:r w:rsidRPr="008D59C5">
                  <w:t>De Voorzitter van de Tweede Kamer</w:t>
                </w:r>
                <w:r w:rsidRPr="008D59C5">
                  <w:br/>
                  <w:t>der Staten-Generaal</w:t>
                </w:r>
                <w:r w:rsidRPr="008D59C5">
                  <w:br/>
                  <w:t>Postbus 20018</w:t>
                </w:r>
                <w:r w:rsidRPr="008D59C5">
                  <w:br/>
                  <w:t>2500 EA DEN HAAG</w:t>
                </w:r>
              </w:p>
            </w:txbxContent>
          </v:textbox>
          <w10:wrap anchorx="page" anchory="page"/>
        </v:shape>
      </w:pict>
    </w:r>
    <w:r>
      <w:rPr>
        <w:lang w:eastAsia="nl-NL" w:bidi="ar-SA"/>
      </w:rPr>
      <w:pict>
        <v:shape id="_x0000_s2060" type="#_x0000_t202" style="position:absolute;margin-left:466.35pt;margin-top:805.1pt;width:57.55pt;height:8.5pt;z-index:251674624;visibility:visible;mso-position-horizontal-relative:page;mso-position-vertical-relative:page;mso-width-relative:margin;mso-height-relative:margin" strokecolor="white">
          <v:textbox inset="0,0,0,0">
            <w:txbxContent>
              <w:p w:rsidR="00991213" w:rsidRDefault="003F5648">
                <w:pPr>
                  <w:pStyle w:val="Huisstijl-Paginanummer"/>
                </w:pPr>
                <w:r>
                  <w:t xml:space="preserve">Pagina </w:t>
                </w:r>
                <w:r w:rsidR="00341000">
                  <w:fldChar w:fldCharType="begin"/>
                </w:r>
                <w:r>
                  <w:instrText xml:space="preserve"> PAGE    \* MERGEFORMAT </w:instrText>
                </w:r>
                <w:r w:rsidR="00341000">
                  <w:fldChar w:fldCharType="separate"/>
                </w:r>
                <w:r>
                  <w:rPr>
                    <w:noProof/>
                  </w:rPr>
                  <w:t>1</w:t>
                </w:r>
                <w:r w:rsidR="00341000">
                  <w:rPr>
                    <w:noProof/>
                  </w:rPr>
                  <w:fldChar w:fldCharType="end"/>
                </w:r>
                <w:r>
                  <w:t xml:space="preserve"> van </w:t>
                </w:r>
                <w:fldSimple w:instr=" SECTIONPAGES  \* Arabic  \* MERGEFORMAT ">
                  <w:r>
                    <w:rPr>
                      <w:noProof/>
                    </w:rPr>
                    <w:t>1</w:t>
                  </w:r>
                </w:fldSimple>
              </w:p>
            </w:txbxContent>
          </v:textbox>
          <w10:wrap anchorx="page" anchory="page"/>
          <w10:anchorlock/>
        </v:shape>
      </w:pict>
    </w:r>
    <w:r>
      <w:rPr>
        <w:lang w:eastAsia="nl-NL" w:bidi="ar-SA"/>
      </w:rPr>
      <w:pict>
        <v:shape id="_x0000_s2061" type="#_x0000_t202" style="position:absolute;margin-left:79.4pt;margin-top:266.5pt;width:323.15pt;height:14.15pt;z-index:251671552;visibility:visible;mso-position-horizontal-relative:page;mso-position-vertical-relative:page;mso-width-relative:margin;mso-height-relative:margin" strokecolor="white">
          <v:textbox inset="0,0,0,0">
            <w:txbxContent>
              <w:p w:rsidR="00991213" w:rsidRDefault="004F725A">
                <w:pPr>
                  <w:pStyle w:val="Huisstijl-Toezendgegevens"/>
                </w:pPr>
              </w:p>
            </w:txbxContent>
          </v:textbox>
          <w10:wrap anchorx="page" anchory="page"/>
        </v:shape>
      </w:pict>
    </w:r>
    <w:r>
      <w:rPr>
        <w:lang w:eastAsia="nl-NL" w:bidi="ar-SA"/>
      </w:rPr>
      <w:pict>
        <v:shape id="_x0000_s2062" type="#_x0000_t202" style="position:absolute;margin-left:79.4pt;margin-top:135.05pt;width:282.75pt;height:11.35pt;z-index:251669504;visibility:visible;mso-position-horizontal-relative:page;mso-position-vertical-relative:page;mso-width-relative:margin;mso-height-relative:margin" strokecolor="white">
          <o:lock v:ext="edit" aspectratio="t"/>
          <v:textbox inset="0,0,0,0">
            <w:txbxContent>
              <w:p w:rsidR="00991213" w:rsidRDefault="003F5648">
                <w:pPr>
                  <w:pStyle w:val="Huisstijl-Retouradres"/>
                </w:pPr>
                <w:r>
                  <w:t xml:space="preserve">&gt; Retouradres </w:t>
                </w:r>
              </w:p>
            </w:txbxContent>
          </v:textbox>
          <w10:wrap anchorx="page" anchory="pag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8A576F"/>
    <w:multiLevelType w:val="hybridMultilevel"/>
    <w:tmpl w:val="DB8AF5D4"/>
    <w:lvl w:ilvl="0" w:tplc="E646C5F2">
      <w:numFmt w:val="bullet"/>
      <w:lvlText w:val=""/>
      <w:lvlJc w:val="left"/>
      <w:pPr>
        <w:ind w:left="720" w:hanging="360"/>
      </w:pPr>
      <w:rPr>
        <w:rFonts w:ascii="Wingdings" w:eastAsia="DejaVu Sans" w:hAnsi="Wingdings" w:cs="Lohit Hindi" w:hint="default"/>
      </w:rPr>
    </w:lvl>
    <w:lvl w:ilvl="1" w:tplc="71D80D62" w:tentative="1">
      <w:start w:val="1"/>
      <w:numFmt w:val="bullet"/>
      <w:lvlText w:val="o"/>
      <w:lvlJc w:val="left"/>
      <w:pPr>
        <w:ind w:left="1440" w:hanging="360"/>
      </w:pPr>
      <w:rPr>
        <w:rFonts w:ascii="Courier New" w:hAnsi="Courier New" w:cs="Courier New" w:hint="default"/>
      </w:rPr>
    </w:lvl>
    <w:lvl w:ilvl="2" w:tplc="A93A86EA" w:tentative="1">
      <w:start w:val="1"/>
      <w:numFmt w:val="bullet"/>
      <w:lvlText w:val=""/>
      <w:lvlJc w:val="left"/>
      <w:pPr>
        <w:ind w:left="2160" w:hanging="360"/>
      </w:pPr>
      <w:rPr>
        <w:rFonts w:ascii="Wingdings" w:hAnsi="Wingdings" w:hint="default"/>
      </w:rPr>
    </w:lvl>
    <w:lvl w:ilvl="3" w:tplc="251C0B14" w:tentative="1">
      <w:start w:val="1"/>
      <w:numFmt w:val="bullet"/>
      <w:lvlText w:val=""/>
      <w:lvlJc w:val="left"/>
      <w:pPr>
        <w:ind w:left="2880" w:hanging="360"/>
      </w:pPr>
      <w:rPr>
        <w:rFonts w:ascii="Symbol" w:hAnsi="Symbol" w:hint="default"/>
      </w:rPr>
    </w:lvl>
    <w:lvl w:ilvl="4" w:tplc="7F5455C0" w:tentative="1">
      <w:start w:val="1"/>
      <w:numFmt w:val="bullet"/>
      <w:lvlText w:val="o"/>
      <w:lvlJc w:val="left"/>
      <w:pPr>
        <w:ind w:left="3600" w:hanging="360"/>
      </w:pPr>
      <w:rPr>
        <w:rFonts w:ascii="Courier New" w:hAnsi="Courier New" w:cs="Courier New" w:hint="default"/>
      </w:rPr>
    </w:lvl>
    <w:lvl w:ilvl="5" w:tplc="3452B700" w:tentative="1">
      <w:start w:val="1"/>
      <w:numFmt w:val="bullet"/>
      <w:lvlText w:val=""/>
      <w:lvlJc w:val="left"/>
      <w:pPr>
        <w:ind w:left="4320" w:hanging="360"/>
      </w:pPr>
      <w:rPr>
        <w:rFonts w:ascii="Wingdings" w:hAnsi="Wingdings" w:hint="default"/>
      </w:rPr>
    </w:lvl>
    <w:lvl w:ilvl="6" w:tplc="FDC8A792" w:tentative="1">
      <w:start w:val="1"/>
      <w:numFmt w:val="bullet"/>
      <w:lvlText w:val=""/>
      <w:lvlJc w:val="left"/>
      <w:pPr>
        <w:ind w:left="5040" w:hanging="360"/>
      </w:pPr>
      <w:rPr>
        <w:rFonts w:ascii="Symbol" w:hAnsi="Symbol" w:hint="default"/>
      </w:rPr>
    </w:lvl>
    <w:lvl w:ilvl="7" w:tplc="0D9A3654" w:tentative="1">
      <w:start w:val="1"/>
      <w:numFmt w:val="bullet"/>
      <w:lvlText w:val="o"/>
      <w:lvlJc w:val="left"/>
      <w:pPr>
        <w:ind w:left="5760" w:hanging="360"/>
      </w:pPr>
      <w:rPr>
        <w:rFonts w:ascii="Courier New" w:hAnsi="Courier New" w:cs="Courier New" w:hint="default"/>
      </w:rPr>
    </w:lvl>
    <w:lvl w:ilvl="8" w:tplc="BCBCF7D4"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oNotTrackMoves/>
  <w:defaultTabStop w:val="170"/>
  <w:autoHyphenation/>
  <w:hyphenationZone w:val="425"/>
  <w:drawingGridHorizontalSpacing w:val="120"/>
  <w:displayHorizontalDrawingGridEvery w:val="2"/>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rsids>
    <w:rsidRoot w:val="001D41F0"/>
    <w:rsid w:val="00056073"/>
    <w:rsid w:val="001D41F0"/>
    <w:rsid w:val="0031034A"/>
    <w:rsid w:val="00341000"/>
    <w:rsid w:val="003F5648"/>
    <w:rsid w:val="004F725A"/>
    <w:rsid w:val="00812477"/>
    <w:rsid w:val="00B8223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DejaVu Sans" w:hAnsi="Times New Roman" w:cs="Lohit Hindi"/>
        <w:kern w:val="3"/>
        <w:sz w:val="24"/>
        <w:szCs w:val="24"/>
        <w:lang w:val="nl-NL"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D5856"/>
    <w:pPr>
      <w:spacing w:line="240" w:lineRule="exact"/>
    </w:pPr>
    <w:rPr>
      <w:rFonts w:ascii="Verdana" w:hAnsi="Verdana"/>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eading">
    <w:name w:val="Heading"/>
    <w:basedOn w:val="Standaard"/>
    <w:next w:val="Textbody"/>
    <w:rsid w:val="00CD5856"/>
    <w:pPr>
      <w:keepNext/>
      <w:spacing w:before="240" w:after="120"/>
    </w:pPr>
    <w:rPr>
      <w:rFonts w:ascii="Arial" w:hAnsi="Arial"/>
      <w:sz w:val="28"/>
      <w:szCs w:val="28"/>
    </w:rPr>
  </w:style>
  <w:style w:type="paragraph" w:customStyle="1" w:styleId="Textbody">
    <w:name w:val="Text body"/>
    <w:basedOn w:val="Standaard"/>
    <w:rsid w:val="00CD5856"/>
    <w:pPr>
      <w:spacing w:after="120"/>
    </w:pPr>
  </w:style>
  <w:style w:type="paragraph" w:styleId="Lijst">
    <w:name w:val="List"/>
    <w:basedOn w:val="Textbody"/>
    <w:rsid w:val="00CD5856"/>
  </w:style>
  <w:style w:type="paragraph" w:customStyle="1" w:styleId="Caption1">
    <w:name w:val="Caption1"/>
    <w:basedOn w:val="Standaard"/>
    <w:rsid w:val="00CD5856"/>
    <w:pPr>
      <w:suppressLineNumbers/>
      <w:spacing w:before="120" w:after="120"/>
    </w:pPr>
    <w:rPr>
      <w:i/>
      <w:iCs/>
      <w:sz w:val="24"/>
    </w:rPr>
  </w:style>
  <w:style w:type="paragraph" w:customStyle="1" w:styleId="Index">
    <w:name w:val="Index"/>
    <w:basedOn w:val="Standaard"/>
    <w:rsid w:val="00CD5856"/>
    <w:pPr>
      <w:suppressLineNumbers/>
    </w:pPr>
  </w:style>
  <w:style w:type="paragraph" w:customStyle="1" w:styleId="Heading11">
    <w:name w:val="Heading 11"/>
    <w:basedOn w:val="Heading"/>
    <w:next w:val="Textbody"/>
    <w:rsid w:val="00CD5856"/>
    <w:pPr>
      <w:pageBreakBefore/>
      <w:spacing w:before="340" w:after="170"/>
      <w:ind w:left="-850"/>
    </w:pPr>
    <w:rPr>
      <w:b/>
      <w:bCs/>
      <w:sz w:val="40"/>
    </w:rPr>
  </w:style>
  <w:style w:type="paragraph" w:customStyle="1" w:styleId="Heading21">
    <w:name w:val="Heading 21"/>
    <w:basedOn w:val="Heading"/>
    <w:next w:val="Textbody"/>
    <w:rsid w:val="00CD5856"/>
    <w:pPr>
      <w:spacing w:before="340" w:after="170"/>
      <w:ind w:left="-850"/>
    </w:pPr>
    <w:rPr>
      <w:b/>
      <w:bCs/>
      <w:i/>
      <w:iCs/>
      <w:sz w:val="32"/>
    </w:rPr>
  </w:style>
  <w:style w:type="paragraph" w:customStyle="1" w:styleId="Heading31">
    <w:name w:val="Heading 31"/>
    <w:basedOn w:val="Heading"/>
    <w:next w:val="Textbody"/>
    <w:rsid w:val="00CD5856"/>
    <w:pPr>
      <w:spacing w:before="340" w:after="170"/>
      <w:ind w:left="-850"/>
    </w:pPr>
    <w:rPr>
      <w:b/>
      <w:bCs/>
    </w:rPr>
  </w:style>
  <w:style w:type="paragraph" w:styleId="Titel">
    <w:name w:val="Title"/>
    <w:basedOn w:val="Heading"/>
    <w:next w:val="Subtitel"/>
    <w:rsid w:val="00CD5856"/>
    <w:rPr>
      <w:b/>
      <w:bCs/>
      <w:sz w:val="48"/>
      <w:szCs w:val="36"/>
    </w:rPr>
  </w:style>
  <w:style w:type="paragraph" w:styleId="Subtitel">
    <w:name w:val="Subtitle"/>
    <w:basedOn w:val="Heading"/>
    <w:next w:val="Textbody"/>
    <w:rsid w:val="00CD5856"/>
    <w:pPr>
      <w:jc w:val="center"/>
    </w:pPr>
    <w:rPr>
      <w:i/>
      <w:iCs/>
    </w:rPr>
  </w:style>
  <w:style w:type="paragraph" w:customStyle="1" w:styleId="ContentsHeading">
    <w:name w:val="Contents Heading"/>
    <w:basedOn w:val="Heading"/>
    <w:rsid w:val="00CD5856"/>
    <w:pPr>
      <w:suppressLineNumbers/>
    </w:pPr>
    <w:rPr>
      <w:b/>
      <w:bCs/>
      <w:sz w:val="36"/>
      <w:szCs w:val="32"/>
    </w:rPr>
  </w:style>
  <w:style w:type="paragraph" w:customStyle="1" w:styleId="Contents1">
    <w:name w:val="Contents 1"/>
    <w:basedOn w:val="Index"/>
    <w:rsid w:val="00CD5856"/>
    <w:pPr>
      <w:tabs>
        <w:tab w:val="right" w:leader="dot" w:pos="9637"/>
      </w:tabs>
      <w:spacing w:before="170"/>
    </w:pPr>
    <w:rPr>
      <w:sz w:val="26"/>
    </w:rPr>
  </w:style>
  <w:style w:type="paragraph" w:customStyle="1" w:styleId="Contents2">
    <w:name w:val="Contents 2"/>
    <w:basedOn w:val="Index"/>
    <w:rsid w:val="00CD5856"/>
    <w:pPr>
      <w:tabs>
        <w:tab w:val="right" w:leader="dot" w:pos="9637"/>
      </w:tabs>
      <w:spacing w:before="57"/>
      <w:ind w:left="283"/>
    </w:pPr>
  </w:style>
  <w:style w:type="paragraph" w:customStyle="1" w:styleId="Contents3">
    <w:name w:val="Contents 3"/>
    <w:basedOn w:val="Index"/>
    <w:rsid w:val="00CD5856"/>
    <w:pPr>
      <w:tabs>
        <w:tab w:val="right" w:leader="dot" w:pos="9921"/>
      </w:tabs>
      <w:ind w:left="850"/>
    </w:pPr>
  </w:style>
  <w:style w:type="paragraph" w:customStyle="1" w:styleId="TableContents">
    <w:name w:val="Table Contents"/>
    <w:basedOn w:val="Standaard"/>
    <w:rsid w:val="00CD5856"/>
    <w:pPr>
      <w:suppressLineNumbers/>
    </w:pPr>
  </w:style>
  <w:style w:type="paragraph" w:customStyle="1" w:styleId="Huisstijl-Retouradres">
    <w:name w:val="Huisstijl - Retouradres"/>
    <w:basedOn w:val="Standaard"/>
    <w:next w:val="Huisstijl-Rubricering"/>
    <w:rsid w:val="00CD5856"/>
    <w:pPr>
      <w:spacing w:after="283" w:line="180" w:lineRule="exact"/>
    </w:pPr>
    <w:rPr>
      <w:sz w:val="13"/>
    </w:rPr>
  </w:style>
  <w:style w:type="paragraph" w:customStyle="1" w:styleId="Huisstijl-Rubricering">
    <w:name w:val="Huisstijl - Rubricering"/>
    <w:basedOn w:val="Standaard"/>
    <w:next w:val="Huisstijl-Toezendgegevens"/>
    <w:rsid w:val="00CD5856"/>
    <w:pPr>
      <w:spacing w:line="180" w:lineRule="exact"/>
    </w:pPr>
    <w:rPr>
      <w:b/>
      <w:sz w:val="13"/>
    </w:rPr>
  </w:style>
  <w:style w:type="paragraph" w:customStyle="1" w:styleId="Huisstijl-Toezendgegevens">
    <w:name w:val="Huisstijl - Toezendgegevens"/>
    <w:basedOn w:val="Standaard"/>
    <w:rsid w:val="00CD5856"/>
  </w:style>
  <w:style w:type="paragraph" w:customStyle="1" w:styleId="Huisstijl-Datumenbetreft">
    <w:name w:val="Huisstijl - Datum en betreft"/>
    <w:basedOn w:val="Standaard"/>
    <w:rsid w:val="00CD5856"/>
    <w:pPr>
      <w:tabs>
        <w:tab w:val="left" w:pos="737"/>
      </w:tabs>
    </w:pPr>
  </w:style>
  <w:style w:type="paragraph" w:customStyle="1" w:styleId="Huisstijl-Aanhef">
    <w:name w:val="Huisstijl - Aanhef"/>
    <w:basedOn w:val="Standaard"/>
    <w:rsid w:val="00CD5856"/>
    <w:pPr>
      <w:spacing w:before="100" w:after="240"/>
    </w:pPr>
  </w:style>
  <w:style w:type="paragraph" w:customStyle="1" w:styleId="Huisstijl-Slotzin">
    <w:name w:val="Huisstijl - Slotzin"/>
    <w:basedOn w:val="Standaard"/>
    <w:next w:val="Huisstijl-Ondertekening"/>
    <w:rsid w:val="00CD5856"/>
    <w:pPr>
      <w:spacing w:before="240"/>
    </w:pPr>
  </w:style>
  <w:style w:type="paragraph" w:customStyle="1" w:styleId="Header1">
    <w:name w:val="Header1"/>
    <w:basedOn w:val="Standaard"/>
    <w:rsid w:val="00CD5856"/>
    <w:pPr>
      <w:suppressLineNumbers/>
      <w:tabs>
        <w:tab w:val="center" w:pos="3742"/>
        <w:tab w:val="right" w:pos="7484"/>
      </w:tabs>
    </w:pPr>
  </w:style>
  <w:style w:type="paragraph" w:customStyle="1" w:styleId="Framecontents">
    <w:name w:val="Frame contents"/>
    <w:basedOn w:val="Textbody"/>
    <w:rsid w:val="00CD5856"/>
  </w:style>
  <w:style w:type="paragraph" w:customStyle="1" w:styleId="Huisstijl-Afzendgegevenskop">
    <w:name w:val="Huisstijl - Afzendgegevens kop"/>
    <w:basedOn w:val="Standaard"/>
    <w:rsid w:val="00CD5856"/>
    <w:pPr>
      <w:spacing w:line="180" w:lineRule="exact"/>
    </w:pPr>
    <w:rPr>
      <w:b/>
      <w:sz w:val="13"/>
    </w:rPr>
  </w:style>
  <w:style w:type="paragraph" w:customStyle="1" w:styleId="Huisstijl-Afzendgegevens">
    <w:name w:val="Huisstijl - Afzendgegevens"/>
    <w:basedOn w:val="Standaard"/>
    <w:rsid w:val="00CD5856"/>
    <w:pPr>
      <w:tabs>
        <w:tab w:val="left" w:pos="170"/>
      </w:tabs>
      <w:spacing w:line="180" w:lineRule="exact"/>
    </w:pPr>
    <w:rPr>
      <w:sz w:val="13"/>
    </w:rPr>
  </w:style>
  <w:style w:type="paragraph" w:customStyle="1" w:styleId="Huisstijl-AfzendgegevensW1">
    <w:name w:val="Huisstijl - Afzendgegevens W1"/>
    <w:basedOn w:val="Huisstijl-Afzendgegevens"/>
    <w:rsid w:val="002B504F"/>
    <w:pPr>
      <w:spacing w:before="90"/>
    </w:pPr>
    <w:rPr>
      <w:b/>
    </w:rPr>
  </w:style>
  <w:style w:type="paragraph" w:customStyle="1" w:styleId="Huisstijl-ReferentiegegevenskopW1">
    <w:name w:val="Huisstijl - Referentiegegevens kop W1"/>
    <w:basedOn w:val="Standaard"/>
    <w:next w:val="Huisstijl-Referentiegegevens"/>
    <w:rsid w:val="00CD5856"/>
    <w:pPr>
      <w:spacing w:before="90" w:line="180" w:lineRule="exact"/>
    </w:pPr>
    <w:rPr>
      <w:b/>
      <w:sz w:val="13"/>
    </w:rPr>
  </w:style>
  <w:style w:type="paragraph" w:customStyle="1" w:styleId="Huisstijl-Referentiegegevens">
    <w:name w:val="Huisstijl - Referentiegegevens"/>
    <w:basedOn w:val="Standaard"/>
    <w:rsid w:val="00CD5856"/>
    <w:pPr>
      <w:spacing w:line="180" w:lineRule="exact"/>
    </w:pPr>
    <w:rPr>
      <w:sz w:val="13"/>
    </w:rPr>
  </w:style>
  <w:style w:type="paragraph" w:customStyle="1" w:styleId="Huisstijl-ReferentiegegevenskopW2">
    <w:name w:val="Huisstijl - Referentiegegevens kop W2"/>
    <w:basedOn w:val="Standaard"/>
    <w:next w:val="Huisstijl-Referentiegegevens"/>
    <w:rsid w:val="00CD5856"/>
    <w:pPr>
      <w:spacing w:before="270" w:line="180" w:lineRule="exact"/>
    </w:pPr>
    <w:rPr>
      <w:b/>
      <w:sz w:val="13"/>
    </w:rPr>
  </w:style>
  <w:style w:type="paragraph" w:customStyle="1" w:styleId="Huisstijl-Algemenevoorwaarden">
    <w:name w:val="Huisstijl - Algemene voorwaarden"/>
    <w:basedOn w:val="Standaard"/>
    <w:rsid w:val="00CD5856"/>
    <w:pPr>
      <w:spacing w:before="90" w:line="180" w:lineRule="exact"/>
    </w:pPr>
    <w:rPr>
      <w:i/>
      <w:sz w:val="13"/>
    </w:rPr>
  </w:style>
  <w:style w:type="paragraph" w:customStyle="1" w:styleId="Huisstijl-Ondertekening">
    <w:name w:val="Huisstijl - Ondertekening"/>
    <w:basedOn w:val="Standaard"/>
    <w:next w:val="Huisstijl-Ondertekeningvervolg"/>
    <w:rsid w:val="00CD5856"/>
  </w:style>
  <w:style w:type="paragraph" w:customStyle="1" w:styleId="Huisstijl-Ondertekeningvervolg">
    <w:name w:val="Huisstijl - Ondertekening vervolg"/>
    <w:basedOn w:val="Huisstijl-Ondertekening"/>
    <w:rsid w:val="00CD5856"/>
    <w:rPr>
      <w:i/>
    </w:rPr>
  </w:style>
  <w:style w:type="paragraph" w:customStyle="1" w:styleId="Footer1">
    <w:name w:val="Footer1"/>
    <w:basedOn w:val="Standaard"/>
    <w:rsid w:val="00CD5856"/>
    <w:pPr>
      <w:suppressLineNumbers/>
      <w:tabs>
        <w:tab w:val="center" w:pos="3742"/>
        <w:tab w:val="right" w:pos="7484"/>
      </w:tabs>
    </w:pPr>
  </w:style>
  <w:style w:type="paragraph" w:customStyle="1" w:styleId="Huisstijl-Paginanummer">
    <w:name w:val="Huisstijl - Paginanummer"/>
    <w:basedOn w:val="Standaard"/>
    <w:rsid w:val="00CD5856"/>
    <w:pPr>
      <w:spacing w:line="240" w:lineRule="auto"/>
    </w:pPr>
    <w:rPr>
      <w:sz w:val="13"/>
    </w:rPr>
  </w:style>
  <w:style w:type="character" w:customStyle="1" w:styleId="Placeholder">
    <w:name w:val="Placeholder"/>
    <w:rsid w:val="00CD5856"/>
    <w:rPr>
      <w:smallCaps/>
      <w:color w:val="008080"/>
      <w:u w:val="dotted"/>
    </w:rPr>
  </w:style>
  <w:style w:type="character" w:customStyle="1" w:styleId="NumberingSymbols">
    <w:name w:val="Numbering Symbols"/>
    <w:rsid w:val="00CD5856"/>
    <w:rPr>
      <w:rFonts w:ascii="Verdana" w:hAnsi="Verdana"/>
      <w:sz w:val="18"/>
    </w:rPr>
  </w:style>
  <w:style w:type="character" w:customStyle="1" w:styleId="BulletSymbols">
    <w:name w:val="Bullet Symbols"/>
    <w:rsid w:val="00CD5856"/>
    <w:rPr>
      <w:rFonts w:ascii="Verdana" w:eastAsia="OpenSymbol" w:hAnsi="Verdana" w:cs="OpenSymbol"/>
      <w:sz w:val="26"/>
    </w:rPr>
  </w:style>
  <w:style w:type="character" w:customStyle="1" w:styleId="Huisstijl-Aankruisvakken">
    <w:name w:val="Huisstijl - Aankruisvakken"/>
    <w:rsid w:val="00CD5856"/>
    <w:rPr>
      <w:rFonts w:ascii="Verdana" w:hAnsi="Verdana"/>
      <w:sz w:val="26"/>
    </w:rPr>
  </w:style>
  <w:style w:type="paragraph" w:styleId="Koptekst">
    <w:name w:val="header"/>
    <w:basedOn w:val="Standaard"/>
    <w:link w:val="KoptekstChar"/>
    <w:uiPriority w:val="99"/>
    <w:unhideWhenUsed/>
    <w:rsid w:val="00CD5856"/>
    <w:pPr>
      <w:tabs>
        <w:tab w:val="center" w:pos="4536"/>
        <w:tab w:val="right" w:pos="9072"/>
      </w:tabs>
    </w:pPr>
    <w:rPr>
      <w:rFonts w:cs="Mangal"/>
      <w:szCs w:val="21"/>
    </w:rPr>
  </w:style>
  <w:style w:type="character" w:customStyle="1" w:styleId="KoptekstChar">
    <w:name w:val="Koptekst Char"/>
    <w:basedOn w:val="Standaardalinea-lettertype"/>
    <w:link w:val="Koptekst"/>
    <w:uiPriority w:val="99"/>
    <w:rsid w:val="00CD5856"/>
    <w:rPr>
      <w:rFonts w:cs="Mangal"/>
      <w:szCs w:val="21"/>
    </w:rPr>
  </w:style>
  <w:style w:type="paragraph" w:styleId="Voettekst">
    <w:name w:val="footer"/>
    <w:basedOn w:val="Standaard"/>
    <w:link w:val="VoettekstChar"/>
    <w:uiPriority w:val="99"/>
    <w:unhideWhenUsed/>
    <w:rsid w:val="00CD5856"/>
    <w:pPr>
      <w:tabs>
        <w:tab w:val="center" w:pos="4536"/>
        <w:tab w:val="right" w:pos="9072"/>
      </w:tabs>
    </w:pPr>
    <w:rPr>
      <w:rFonts w:cs="Mangal"/>
      <w:szCs w:val="21"/>
    </w:rPr>
  </w:style>
  <w:style w:type="character" w:customStyle="1" w:styleId="VoettekstChar">
    <w:name w:val="Voettekst Char"/>
    <w:basedOn w:val="Standaardalinea-lettertype"/>
    <w:link w:val="Voettekst"/>
    <w:uiPriority w:val="99"/>
    <w:rsid w:val="00CD5856"/>
    <w:rPr>
      <w:rFonts w:cs="Mangal"/>
      <w:szCs w:val="21"/>
    </w:rPr>
  </w:style>
  <w:style w:type="paragraph" w:styleId="Ballontekst">
    <w:name w:val="Balloon Text"/>
    <w:basedOn w:val="Standaard"/>
    <w:link w:val="BallontekstChar"/>
    <w:uiPriority w:val="99"/>
    <w:semiHidden/>
    <w:unhideWhenUsed/>
    <w:rsid w:val="00CD5856"/>
    <w:rPr>
      <w:rFonts w:ascii="Tahoma" w:hAnsi="Tahoma" w:cs="Mangal"/>
      <w:sz w:val="16"/>
      <w:szCs w:val="14"/>
    </w:rPr>
  </w:style>
  <w:style w:type="character" w:customStyle="1" w:styleId="BallontekstChar">
    <w:name w:val="Ballontekst Char"/>
    <w:basedOn w:val="Standaardalinea-lettertype"/>
    <w:link w:val="Ballontekst"/>
    <w:uiPriority w:val="99"/>
    <w:semiHidden/>
    <w:rsid w:val="00CD5856"/>
    <w:rPr>
      <w:rFonts w:ascii="Tahoma" w:hAnsi="Tahoma" w:cs="Mangal"/>
      <w:sz w:val="16"/>
      <w:szCs w:val="14"/>
    </w:rPr>
  </w:style>
  <w:style w:type="paragraph" w:customStyle="1" w:styleId="Huisstijl-AfzendgegevenskopW1">
    <w:name w:val="Huisstijl - Afzendgegevens kop W1"/>
    <w:basedOn w:val="Huisstijl-Afzendgegevenskop"/>
    <w:qFormat/>
    <w:rsid w:val="00CD5856"/>
    <w:pPr>
      <w:spacing w:before="90"/>
    </w:pPr>
  </w:style>
  <w:style w:type="paragraph" w:customStyle="1" w:styleId="Huisstijl-AfzendgegevensC">
    <w:name w:val="Huisstijl - Afzendgegevens C"/>
    <w:basedOn w:val="Huisstijl-Afzendgegevens"/>
    <w:qFormat/>
    <w:rsid w:val="00CD5856"/>
    <w:rPr>
      <w:i/>
    </w:rPr>
  </w:style>
  <w:style w:type="paragraph" w:customStyle="1" w:styleId="Huisstijl-AfzendgegevensMdtn">
    <w:name w:val="Huisstijl - Afzendgegevens Mdtn"/>
    <w:basedOn w:val="Huisstijl-Afzendgegevens"/>
    <w:qFormat/>
    <w:rsid w:val="00CD5856"/>
    <w:pPr>
      <w:tabs>
        <w:tab w:val="clear" w:pos="170"/>
        <w:tab w:val="left" w:pos="482"/>
      </w:tabs>
    </w:pPr>
  </w:style>
  <w:style w:type="paragraph" w:customStyle="1" w:styleId="Huisstijl-Ondertekeningvervolgtitel">
    <w:name w:val="Huisstijl - Ondertekening vervolg titel"/>
    <w:basedOn w:val="Huisstijl-Ondertekeningvervolg"/>
    <w:qFormat/>
    <w:rsid w:val="00CD5856"/>
    <w:rPr>
      <w:i w:val="0"/>
      <w:noProof/>
    </w:rPr>
  </w:style>
  <w:style w:type="table" w:styleId="Tabelraster">
    <w:name w:val="Table Grid"/>
    <w:basedOn w:val="Standaardtabel"/>
    <w:uiPriority w:val="59"/>
    <w:rsid w:val="00CD585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Huisstijl-Minuutgegevenskop">
    <w:name w:val="Huisstijl - Minuutgegevens kop"/>
    <w:basedOn w:val="Standaard"/>
    <w:qFormat/>
    <w:rsid w:val="00CD5856"/>
    <w:rPr>
      <w:b/>
      <w:noProof/>
      <w:sz w:val="13"/>
      <w:szCs w:val="13"/>
    </w:rPr>
  </w:style>
  <w:style w:type="paragraph" w:customStyle="1" w:styleId="Huisstijl-Minuutgegevens">
    <w:name w:val="Huisstijl - Minuutgegevens"/>
    <w:basedOn w:val="Standaard"/>
    <w:qFormat/>
    <w:rsid w:val="00CD5856"/>
  </w:style>
  <w:style w:type="paragraph" w:customStyle="1" w:styleId="Huisstijl-Gegevenskop">
    <w:name w:val="Huisstijl - Gegevens kop"/>
    <w:basedOn w:val="Standaard"/>
    <w:qFormat/>
    <w:rsid w:val="00CD5856"/>
    <w:pPr>
      <w:textAlignment w:val="auto"/>
    </w:pPr>
    <w:rPr>
      <w:sz w:val="13"/>
    </w:rPr>
  </w:style>
  <w:style w:type="paragraph" w:customStyle="1" w:styleId="Huisstijl-Gegevens">
    <w:name w:val="Huisstijl - Gegevens"/>
    <w:basedOn w:val="Huisstijl-Gegevenskop"/>
    <w:qFormat/>
    <w:rsid w:val="00CD5856"/>
    <w:rPr>
      <w:sz w:val="18"/>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ntTable" Target="fontTable.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footer" Target="footer1.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111</ap:Words>
  <ap:Characters>612</ap:Characters>
  <ap:DocSecurity>4</ap:DocSecurity>
  <ap:Lines>5</ap:Lines>
  <ap:Paragraphs>1</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722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lastModifiedBy/>
  <revision/>
  <lastPrinted>2018-03-06T11:02:00.0000000Z</lastPrinted>
  <dcterms:created xsi:type="dcterms:W3CDTF">2018-03-06T11:58:00.0000000Z</dcterms:created>
  <dcterms:modified xsi:type="dcterms:W3CDTF">2018-03-06T11:58:00.0000000Z</dcterms:modified>
  <dc:creator/>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Aanhef">
    <vt:lpwstr/>
  </property>
  <property fmtid="{D5CDD505-2E9C-101B-9397-08002B2CF9AE}" pid="3" name="BewindspersoonVWS">
    <vt:lpwstr>Minister van Volksgezondheid, Welzijn en Sport</vt:lpwstr>
  </property>
  <property fmtid="{D5CDD505-2E9C-101B-9397-08002B2CF9AE}" pid="4" name="Bijlagen">
    <vt:lpwstr/>
  </property>
  <property fmtid="{D5CDD505-2E9C-101B-9397-08002B2CF9AE}" pid="5" name="GroetRegel">
    <vt:lpwstr/>
  </property>
  <property fmtid="{D5CDD505-2E9C-101B-9397-08002B2CF9AE}" pid="6" name="KenmerkAfzender">
    <vt:lpwstr/>
  </property>
  <property fmtid="{D5CDD505-2E9C-101B-9397-08002B2CF9AE}" pid="7" name="KenmerkVWS">
    <vt:lpwstr>969044-150460-WJZ</vt:lpwstr>
  </property>
  <property fmtid="{D5CDD505-2E9C-101B-9397-08002B2CF9AE}" pid="8" name="Naam">
    <vt:lpwstr/>
  </property>
  <property fmtid="{D5CDD505-2E9C-101B-9397-08002B2CF9AE}" pid="9" name="NaamOndertekenaar">
    <vt:lpwstr>Bruno Bruins</vt:lpwstr>
  </property>
  <property fmtid="{D5CDD505-2E9C-101B-9397-08002B2CF9AE}" pid="10" name="RolOndertekenaar">
    <vt:lpwstr>de minister voor Medische Zorg en Sport</vt:lpwstr>
  </property>
  <property fmtid="{D5CDD505-2E9C-101B-9397-08002B2CF9AE}" pid="11" name="ContentTypeId">
    <vt:lpwstr>0x010100F0F30C5959AEA64197F772130CC48847</vt:lpwstr>
  </property>
</Properties>
</file>