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652" w:rsidP="00C37FE1" w:rsidRDefault="00E23652">
      <w:bookmarkStart w:name="bm_txtAanhef" w:id="0"/>
      <w:bookmarkStart w:name="bm_start" w:id="1"/>
    </w:p>
    <w:p w:rsidR="00E23652" w:rsidP="00C37FE1" w:rsidRDefault="00E23652">
      <w:r>
        <w:t xml:space="preserve">Geachte voorzitter, </w:t>
      </w:r>
    </w:p>
    <w:p w:rsidR="00E23652" w:rsidP="00C37FE1" w:rsidRDefault="00E23652"/>
    <w:p w:rsidRPr="00C37FE1" w:rsidR="00C37FE1" w:rsidP="00C37FE1" w:rsidRDefault="00E23652">
      <w:r>
        <w:t>Graag bieden wij u hierbij het verslag aan van de 1</w:t>
      </w:r>
      <w:r w:rsidR="002F6CE5">
        <w:t>6</w:t>
      </w:r>
      <w:r w:rsidRPr="00E23652">
        <w:rPr>
          <w:vertAlign w:val="superscript"/>
        </w:rPr>
        <w:t>e</w:t>
      </w:r>
      <w:r w:rsidR="00925321">
        <w:t xml:space="preserve"> V</w:t>
      </w:r>
      <w:r>
        <w:t xml:space="preserve">ergadering van </w:t>
      </w:r>
      <w:r w:rsidR="00A23717">
        <w:t>verdragspartijen bij het Statuut</w:t>
      </w:r>
      <w:r>
        <w:t xml:space="preserve"> van Rome, die plaatsvond van 4 t/m 14 december 2017 in New York. </w:t>
      </w:r>
      <w:r w:rsidR="00D122D5">
        <w:t xml:space="preserve"> </w:t>
      </w:r>
      <w:bookmarkEnd w:id="0"/>
      <w:bookmarkEnd w:id="1"/>
      <w:r w:rsidR="002D4824">
        <w:t xml:space="preserve"> </w:t>
      </w:r>
    </w:p>
    <w:p w:rsidR="00C37FE1" w:rsidP="00C37FE1" w:rsidRDefault="00CD537D">
      <w:bookmarkStart w:name="bm_txtend" w:id="2"/>
      <w:r>
        <w:br/>
      </w:r>
      <w:bookmarkEnd w:id="2"/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2F6C89" w:rsidTr="00CD537D">
        <w:tc>
          <w:tcPr>
            <w:tcW w:w="2500" w:type="pct"/>
          </w:tcPr>
          <w:p w:rsidRPr="00C37FE1" w:rsidR="002F6C89" w:rsidP="002F6C89" w:rsidRDefault="00CD537D">
            <w:bookmarkStart w:name="bm_groet" w:id="3"/>
            <w:r>
              <w:t>De Minister van Buitenlandse Zaken,</w:t>
            </w:r>
            <w:bookmarkEnd w:id="3"/>
          </w:p>
        </w:tc>
        <w:tc>
          <w:tcPr>
            <w:tcW w:w="2500" w:type="pct"/>
          </w:tcPr>
          <w:p w:rsidRPr="00C37FE1" w:rsidR="002F6C89" w:rsidP="00CD537D" w:rsidRDefault="00CD537D">
            <w:bookmarkStart w:name="bm_groetam" w:id="4"/>
            <w:r>
              <w:t xml:space="preserve">De Minister </w:t>
            </w:r>
            <w:bookmarkEnd w:id="4"/>
            <w:r>
              <w:t>van Justitie en Veiligheid</w:t>
            </w:r>
            <w:r w:rsidR="0032591B">
              <w:t>,</w:t>
            </w:r>
            <w:r>
              <w:t xml:space="preserve"> </w:t>
            </w:r>
          </w:p>
        </w:tc>
      </w:tr>
      <w:tr w:rsidRPr="00C37FE1" w:rsidR="004B0BDA" w:rsidTr="00CD537D">
        <w:tc>
          <w:tcPr>
            <w:tcW w:w="2500" w:type="pct"/>
          </w:tcPr>
          <w:p w:rsidR="00CD537D" w:rsidP="002F6C89" w:rsidRDefault="00CD537D">
            <w:bookmarkStart w:name="bm_groet1" w:id="5"/>
          </w:p>
          <w:p w:rsidR="00CD537D" w:rsidP="002F6C89" w:rsidRDefault="00CD537D"/>
          <w:p w:rsidR="00CD537D" w:rsidP="002F6C89" w:rsidRDefault="00CD537D"/>
          <w:p w:rsidR="00CD537D" w:rsidP="002F6C89" w:rsidRDefault="00CD537D">
            <w:bookmarkStart w:name="_GoBack" w:id="6"/>
            <w:bookmarkEnd w:id="6"/>
          </w:p>
          <w:p w:rsidRPr="00C37FE1" w:rsidR="004B0BDA" w:rsidP="002F6C89" w:rsidRDefault="00CD537D">
            <w:r>
              <w:t>Halbe Zijlstra</w:t>
            </w:r>
            <w:bookmarkEnd w:id="5"/>
          </w:p>
        </w:tc>
        <w:tc>
          <w:tcPr>
            <w:tcW w:w="2500" w:type="pct"/>
          </w:tcPr>
          <w:p w:rsidR="00CD537D" w:rsidP="002F6C89" w:rsidRDefault="00CD537D">
            <w:bookmarkStart w:name="bm_groetam1" w:id="7"/>
          </w:p>
          <w:p w:rsidR="00CD537D" w:rsidP="002F6C89" w:rsidRDefault="00CD537D"/>
          <w:p w:rsidR="00CD537D" w:rsidP="002F6C89" w:rsidRDefault="00CD537D"/>
          <w:p w:rsidR="00CD537D" w:rsidP="002F6C89" w:rsidRDefault="00CD537D"/>
          <w:bookmarkEnd w:id="7"/>
          <w:p w:rsidRPr="00C37FE1" w:rsidR="004B0BDA" w:rsidP="00CD537D" w:rsidRDefault="00CD537D">
            <w:r>
              <w:t xml:space="preserve">Ferdinand Grapperhaus </w:t>
            </w:r>
          </w:p>
        </w:tc>
      </w:tr>
    </w:tbl>
    <w:p w:rsidRPr="00825019" w:rsidR="00825019" w:rsidP="00D36B95" w:rsidRDefault="00C37FE1">
      <w:bookmarkStart w:name="bm_antwoord" w:id="8"/>
      <w:r w:rsidRPr="00C37FE1">
        <w:t xml:space="preserve"> </w:t>
      </w:r>
      <w:bookmarkEnd w:id="8"/>
    </w:p>
    <w:sectPr w:rsidRPr="00825019" w:rsidR="00825019" w:rsidSect="00482A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987" w:rsidRDefault="008F5987">
      <w:r>
        <w:separator/>
      </w:r>
    </w:p>
    <w:p w:rsidR="008F5987" w:rsidRDefault="008F5987"/>
  </w:endnote>
  <w:endnote w:type="continuationSeparator" w:id="0">
    <w:p w:rsidR="008F5987" w:rsidRDefault="008F5987">
      <w:r>
        <w:continuationSeparator/>
      </w:r>
    </w:p>
    <w:p w:rsidR="008F5987" w:rsidRDefault="008F59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F8E" w:rsidRDefault="003A0F8E">
    <w:pPr>
      <w:pStyle w:val="Footer"/>
    </w:pPr>
  </w:p>
  <w:p w:rsidR="003A0F8E" w:rsidRDefault="003A0F8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3A0F8E">
      <w:trPr>
        <w:trHeight w:hRule="exact" w:val="240"/>
      </w:trPr>
      <w:tc>
        <w:tcPr>
          <w:tcW w:w="7752" w:type="dxa"/>
          <w:shd w:val="clear" w:color="auto" w:fill="auto"/>
        </w:tcPr>
        <w:p w:rsidR="003A0F8E" w:rsidRDefault="003A0F8E" w:rsidP="002B153C">
          <w:r>
            <w:t>VERTROUWELIJK</w:t>
          </w:r>
        </w:p>
      </w:tc>
      <w:tc>
        <w:tcPr>
          <w:tcW w:w="2148" w:type="dxa"/>
        </w:tcPr>
        <w:p w:rsidR="003A0F8E" w:rsidRDefault="003A0F8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CD537D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CD537D">
              <w:t>1</w:t>
            </w:r>
          </w:fldSimple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3A0F8E">
      <w:trPr>
        <w:trHeight w:hRule="exact" w:val="240"/>
      </w:trPr>
      <w:tc>
        <w:tcPr>
          <w:tcW w:w="7752" w:type="dxa"/>
          <w:shd w:val="clear" w:color="auto" w:fill="auto"/>
        </w:tcPr>
        <w:p w:rsidR="003A0F8E" w:rsidRDefault="003A0F8E" w:rsidP="002B153C">
          <w:bookmarkStart w:id="13" w:name="bmVoettekst1"/>
        </w:p>
      </w:tc>
      <w:tc>
        <w:tcPr>
          <w:tcW w:w="2148" w:type="dxa"/>
        </w:tcPr>
        <w:p w:rsidR="003A0F8E" w:rsidRDefault="003A0F8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CD537D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CD537D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CD537D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fldSimple w:instr=" NUMPAGES   \* MERGEFORMAT ">
            <w:r w:rsidR="00CD537D">
              <w:t>1</w:t>
            </w:r>
          </w:fldSimple>
        </w:p>
      </w:tc>
    </w:tr>
    <w:bookmarkEnd w:id="13"/>
  </w:tbl>
  <w:p w:rsidR="003A0F8E" w:rsidRPr="00BC3B53" w:rsidRDefault="003A0F8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3A0F8E">
      <w:trPr>
        <w:trHeight w:hRule="exact" w:val="240"/>
      </w:trPr>
      <w:tc>
        <w:tcPr>
          <w:tcW w:w="7752" w:type="dxa"/>
          <w:shd w:val="clear" w:color="auto" w:fill="auto"/>
        </w:tcPr>
        <w:p w:rsidR="003A0F8E" w:rsidRDefault="003A0F8E" w:rsidP="00023E9A"/>
      </w:tc>
      <w:tc>
        <w:tcPr>
          <w:tcW w:w="2148" w:type="dxa"/>
        </w:tcPr>
        <w:p w:rsidR="003A0F8E" w:rsidRDefault="003A0F8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CD537D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32591B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CD537D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fldSimple w:instr=" NUMPAGES   \* MERGEFORMAT ">
            <w:r w:rsidR="0032591B">
              <w:t>1</w:t>
            </w:r>
          </w:fldSimple>
        </w:p>
      </w:tc>
    </w:tr>
  </w:tbl>
  <w:p w:rsidR="003A0F8E" w:rsidRPr="00BC3B53" w:rsidRDefault="003A0F8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987" w:rsidRDefault="008F5987">
      <w:r>
        <w:separator/>
      </w:r>
    </w:p>
    <w:p w:rsidR="008F5987" w:rsidRDefault="008F5987"/>
  </w:footnote>
  <w:footnote w:type="continuationSeparator" w:id="0">
    <w:p w:rsidR="008F5987" w:rsidRDefault="008F5987">
      <w:r>
        <w:continuationSeparator/>
      </w:r>
    </w:p>
    <w:p w:rsidR="008F5987" w:rsidRDefault="008F59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F8E" w:rsidRDefault="003A0F8E">
    <w:pPr>
      <w:pStyle w:val="Header"/>
    </w:pPr>
  </w:p>
  <w:p w:rsidR="003A0F8E" w:rsidRDefault="003A0F8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F8E" w:rsidRDefault="003A0F8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3A0F8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3A0F8E" w:rsidRPr="00FB2EB1" w:rsidRDefault="00CD537D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9" w:name="bm_txtdirectie2"/>
                                <w:r>
                                  <w:rPr>
                                    <w:b/>
                                  </w:rPr>
                                  <w:t>Dir Multilat Instellingen en Mensenrecht</w:t>
                                </w:r>
                                <w:bookmarkEnd w:id="9"/>
                                <w:r w:rsidR="003A0F8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10" w:name="bm_ministerie2"/>
                                <w:r w:rsidR="003A0F8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0"/>
                              </w:p>
                            </w:tc>
                          </w:tr>
                          <w:tr w:rsidR="003A0F8E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3A0F8E" w:rsidRPr="00DF54D9" w:rsidRDefault="003A0F8E" w:rsidP="004F44C2"/>
                            </w:tc>
                          </w:tr>
                          <w:bookmarkStart w:id="11" w:name="bm_date2"/>
                          <w:bookmarkEnd w:id="11"/>
                          <w:tr w:rsidR="003A0F8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3A0F8E" w:rsidRDefault="003A0F8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CD537D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:rsidR="003A0F8E" w:rsidRDefault="00CD537D" w:rsidP="004F44C2">
                                <w:pPr>
                                  <w:pStyle w:val="Huisstijl-Gegeven"/>
                                </w:pPr>
                                <w:bookmarkStart w:id="12" w:name="bm_reference2"/>
                                <w:r>
                                  <w:t>Minbuza-2017.</w:t>
                                </w:r>
                                <w:bookmarkEnd w:id="12"/>
                              </w:p>
                              <w:p w:rsidR="003A0F8E" w:rsidRPr="00F93F9E" w:rsidRDefault="003A0F8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3A0F8E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3A0F8E" w:rsidRDefault="003A0F8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3A0F8E" w:rsidRDefault="003A0F8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3A0F8E" w:rsidRPr="00496319" w14:paraId="6E698735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43109679" w14:textId="77777777" w:rsidR="003A0F8E" w:rsidRPr="00FB2EB1" w:rsidRDefault="00CD537D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3" w:name="bm_txtdirectie2"/>
                          <w:r>
                            <w:rPr>
                              <w:b/>
                            </w:rPr>
                            <w:t>Dir Multilat Instellingen en Mensenrecht</w:t>
                          </w:r>
                          <w:bookmarkEnd w:id="13"/>
                          <w:r w:rsidR="003A0F8E">
                            <w:rPr>
                              <w:b/>
                            </w:rPr>
                            <w:t xml:space="preserve"> </w:t>
                          </w:r>
                          <w:bookmarkStart w:id="14" w:name="bm_ministerie2"/>
                          <w:r w:rsidR="003A0F8E">
                            <w:rPr>
                              <w:b/>
                            </w:rPr>
                            <w:t xml:space="preserve"> </w:t>
                          </w:r>
                          <w:bookmarkEnd w:id="14"/>
                        </w:p>
                      </w:tc>
                    </w:tr>
                    <w:tr w:rsidR="003A0F8E" w14:paraId="5C00D48C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6174E1A1" w14:textId="77777777" w:rsidR="003A0F8E" w:rsidRPr="00DF54D9" w:rsidRDefault="003A0F8E" w:rsidP="004F44C2"/>
                      </w:tc>
                    </w:tr>
                    <w:bookmarkStart w:id="15" w:name="bm_date2"/>
                    <w:bookmarkEnd w:id="15"/>
                    <w:tr w:rsidR="003A0F8E" w:rsidRPr="00496319" w14:paraId="1434E030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26E6F0C1" w14:textId="77777777" w:rsidR="003A0F8E" w:rsidRDefault="003A0F8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CD537D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04AED331" w14:textId="77777777" w:rsidR="003A0F8E" w:rsidRDefault="00CD537D" w:rsidP="004F44C2">
                          <w:pPr>
                            <w:pStyle w:val="Huisstijl-Gegeven"/>
                          </w:pPr>
                          <w:bookmarkStart w:id="16" w:name="bm_reference2"/>
                          <w:r>
                            <w:t>Minbuza-2017.</w:t>
                          </w:r>
                          <w:bookmarkEnd w:id="16"/>
                        </w:p>
                        <w:p w14:paraId="41E89F52" w14:textId="77777777" w:rsidR="003A0F8E" w:rsidRPr="00F93F9E" w:rsidRDefault="003A0F8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3A0F8E" w14:paraId="6D19EBAF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4B894B48" w14:textId="77777777" w:rsidR="003A0F8E" w:rsidRDefault="003A0F8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1673934F" w14:textId="77777777" w:rsidR="003A0F8E" w:rsidRDefault="003A0F8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3A0F8E" w:rsidRPr="00275984" w:rsidTr="00733C20">
      <w:trPr>
        <w:trHeight w:hRule="exact" w:val="96"/>
      </w:trPr>
      <w:tc>
        <w:tcPr>
          <w:tcW w:w="7520" w:type="dxa"/>
          <w:shd w:val="clear" w:color="auto" w:fill="auto"/>
        </w:tcPr>
        <w:p w:rsidR="003A0F8E" w:rsidRPr="00275984" w:rsidRDefault="003A0F8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:rsidR="003A0F8E" w:rsidRPr="00740712" w:rsidRDefault="003A0F8E" w:rsidP="004F44C2"/>
  <w:p w:rsidR="003A0F8E" w:rsidRPr="00217880" w:rsidRDefault="003A0F8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F8E" w:rsidRDefault="003A0F8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3A0F8E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:rsidR="003A0F8E" w:rsidRDefault="003A0F8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:rsidR="003A0F8E" w:rsidRDefault="003A0F8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:rsidR="003A0F8E" w:rsidRDefault="003A0F8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3A0F8E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:rsidR="003A0F8E" w:rsidRDefault="003A0F8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:rsidR="003A0F8E" w:rsidRDefault="003A0F8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3A0F8E" w:rsidRDefault="003A0F8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3A0F8E" w:rsidRPr="00CD537D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CD537D" w:rsidRPr="007F1074" w:rsidRDefault="00CD537D" w:rsidP="00D20117">
                                <w:pPr>
                                  <w:pStyle w:val="Huisstijl-Adres"/>
                                </w:pPr>
                                <w:bookmarkStart w:id="14" w:name="bm_addressfrom"/>
                                <w:r>
                                  <w:rPr>
                                    <w:b/>
                                  </w:rPr>
                                  <w:t>Ministerie van Buitenlandse Zaken</w:t>
                                </w:r>
                                <w:r w:rsidR="003A0F8E" w:rsidRPr="00CD537D">
                                  <w:br/>
                                </w:r>
                                <w:r>
                                  <w:t>Rijnstraat 8</w:t>
                                </w:r>
                                <w:r>
                                  <w:br/>
                                  <w:t>2515 XP</w:t>
                                </w:r>
                                <w:r w:rsidR="003A0F8E" w:rsidRPr="00CD537D">
                                  <w:t xml:space="preserve"> Den Haag</w:t>
                                </w:r>
                                <w:r w:rsidR="003A0F8E" w:rsidRPr="00CD537D">
                                  <w:br/>
                                  <w:t>Postbus 20061</w:t>
                                </w:r>
                                <w:r w:rsidR="003A0F8E" w:rsidRPr="00CD537D">
                                  <w:br/>
                                  <w:t>Nederland</w:t>
                                </w:r>
                                <w:r w:rsidR="003A0F8E" w:rsidRPr="00CD537D">
                                  <w:fldChar w:fldCharType="begin"/>
                                </w:r>
                                <w:r w:rsidR="003A0F8E" w:rsidRPr="00CD537D">
                                  <w:instrText xml:space="preserve"> IF  </w:instrText>
                                </w:r>
                                <w:r w:rsidR="003A0F8E" w:rsidRPr="00CD537D">
                                  <w:fldChar w:fldCharType="begin"/>
                                </w:r>
                                <w:r w:rsidR="003A0F8E" w:rsidRPr="00CD537D">
                                  <w:instrText xml:space="preserve"> DOCPROPERTY "BZ_UseCountry" </w:instrText>
                                </w:r>
                                <w:r w:rsidR="003A0F8E" w:rsidRPr="00CD537D">
                                  <w:fldChar w:fldCharType="separate"/>
                                </w:r>
                                <w:r w:rsidRPr="00CD537D">
                                  <w:instrText>N</w:instrText>
                                </w:r>
                                <w:r w:rsidR="003A0F8E" w:rsidRPr="00CD537D">
                                  <w:fldChar w:fldCharType="end"/>
                                </w:r>
                                <w:r w:rsidR="003A0F8E" w:rsidRPr="00CD537D">
                                  <w:instrText>="Y" "</w:instrText>
                                </w:r>
                                <w:r w:rsidR="003A0F8E" w:rsidRPr="00CD537D">
                                  <w:fldChar w:fldCharType="begin"/>
                                </w:r>
                                <w:r w:rsidR="003A0F8E" w:rsidRPr="00CD537D">
                                  <w:instrText xml:space="preserve"> DOCPROPERTY "L_HomeCountry" </w:instrText>
                                </w:r>
                                <w:r w:rsidR="003A0F8E" w:rsidRPr="00CD537D">
                                  <w:fldChar w:fldCharType="separate"/>
                                </w:r>
                                <w:r w:rsidR="003A0F8E" w:rsidRPr="00CD537D">
                                  <w:instrText>Nederland</w:instrText>
                                </w:r>
                                <w:r w:rsidR="003A0F8E" w:rsidRPr="00CD537D">
                                  <w:fldChar w:fldCharType="end"/>
                                </w:r>
                                <w:r w:rsidR="003A0F8E" w:rsidRPr="00CD537D">
                                  <w:instrText>" ""</w:instrText>
                                </w:r>
                                <w:r w:rsidR="003A0F8E" w:rsidRPr="00CD537D">
                                  <w:fldChar w:fldCharType="end"/>
                                </w:r>
                                <w:r w:rsidR="003A0F8E" w:rsidRPr="00CD537D">
                                  <w:br/>
                                  <w:t>www.rijksoverheid.nl</w:t>
                                </w:r>
                                <w:bookmarkStart w:id="15" w:name="bm_ministerie"/>
                                <w:bookmarkStart w:id="16" w:name="bm_aministerie"/>
                                <w:bookmarkEnd w:id="14"/>
                              </w:p>
                              <w:p w:rsidR="003A0F8E" w:rsidRPr="00CD537D" w:rsidRDefault="00CD537D" w:rsidP="0032591B">
                                <w:pPr>
                                  <w:pStyle w:val="Huisstijl-Adres"/>
                                </w:pPr>
                                <w:r>
                                  <w:rPr>
                                    <w:b/>
                                  </w:rPr>
                                  <w:t>Ministerie van Justitie en Veiligheid</w:t>
                                </w:r>
                                <w:r>
                                  <w:rPr>
                                    <w:b/>
                                  </w:rPr>
                                  <w:br/>
                                </w:r>
                                <w:r w:rsidRPr="00CD537D">
                                  <w:t>Turfmarkt 147</w:t>
                                </w:r>
                                <w:r w:rsidRPr="00CD537D">
                                  <w:br/>
                                  <w:t>2511 DP Den Haag</w:t>
                                </w:r>
                                <w:r w:rsidRPr="00CD537D">
                                  <w:br/>
                                  <w:t>Postbus 20301</w:t>
                                </w:r>
                                <w:r w:rsidRPr="00CD537D">
                                  <w:br/>
                                  <w:t>Nederland</w:t>
                                </w:r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="007341B7">
                                  <w:rPr>
                                    <w:b/>
                                  </w:rPr>
                                  <w:br/>
                                </w:r>
                                <w:r w:rsidR="007341B7" w:rsidRPr="007341B7">
                                  <w:t>www. Rijksoverheid.nl</w:t>
                                </w:r>
                                <w:bookmarkStart w:id="17" w:name="bm_email"/>
                                <w:bookmarkEnd w:id="15"/>
                                <w:bookmarkEnd w:id="16"/>
                                <w:bookmarkEnd w:id="17"/>
                              </w:p>
                            </w:tc>
                          </w:tr>
                          <w:tr w:rsidR="007341B7" w:rsidRPr="00CD537D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7341B7" w:rsidRDefault="007341B7" w:rsidP="00973C3C">
                                <w:pPr>
                                  <w:pStyle w:val="Huisstijl-Adres"/>
                                  <w:rPr>
                                    <w:b/>
                                  </w:rPr>
                                </w:pPr>
                              </w:p>
                            </w:tc>
                          </w:tr>
                          <w:tr w:rsidR="003A0F8E" w:rsidRPr="00CD537D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3A0F8E" w:rsidRPr="00CD537D" w:rsidRDefault="003A0F8E" w:rsidP="00BC4AE3"/>
                            </w:tc>
                          </w:tr>
                          <w:tr w:rsidR="003A0F8E" w:rsidRPr="00CD537D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3A0F8E" w:rsidRPr="00CD537D" w:rsidRDefault="00A432F6" w:rsidP="00BC4AE3">
                                <w:pPr>
                                  <w:pStyle w:val="Huisstijl-Kopje"/>
                                </w:pPr>
                                <w:fldSimple w:instr=" DOCPROPERTY  L_REFERENCE  \* MERGEFORMAT ">
                                  <w:r w:rsidR="00CD537D" w:rsidRPr="00CD537D">
                                    <w:t>Onze Referentie</w:t>
                                  </w:r>
                                </w:fldSimple>
                              </w:p>
                              <w:p w:rsidR="003A0F8E" w:rsidRPr="00CD537D" w:rsidRDefault="00CD537D" w:rsidP="00BC4AE3">
                                <w:pPr>
                                  <w:pStyle w:val="Huisstijl-Gegeven"/>
                                </w:pPr>
                                <w:bookmarkStart w:id="18" w:name="bm_reference"/>
                                <w:r w:rsidRPr="00CD537D">
                                  <w:t>Minbuza-2017.</w:t>
                                </w:r>
                                <w:bookmarkEnd w:id="18"/>
                                <w:r w:rsidR="0032591B">
                                  <w:t>1327681</w:t>
                                </w:r>
                              </w:p>
                              <w:p w:rsidR="003A0F8E" w:rsidRPr="00CD537D" w:rsidRDefault="008F5987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CD537D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CD537D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CD537D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CD537D" w:rsidRPr="00CD537D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CD537D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:rsidR="003A0F8E" w:rsidRPr="00CD537D" w:rsidRDefault="003A0F8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19" w:name="bm_nummer"/>
                                <w:bookmarkEnd w:id="19"/>
                              </w:p>
                              <w:p w:rsidR="003A0F8E" w:rsidRPr="00CD537D" w:rsidRDefault="00A432F6" w:rsidP="007F2529">
                                <w:pPr>
                                  <w:pStyle w:val="Huisstijl-Kopje"/>
                                </w:pPr>
                                <w:fldSimple w:instr=" DOCPROPERTY  L_ENCLOSURES  \* MERGEFORMAT ">
                                  <w:r w:rsidR="00CD537D" w:rsidRPr="00CD537D">
                                    <w:t>Bijlage(n)</w:t>
                                  </w:r>
                                </w:fldSimple>
                              </w:p>
                              <w:p w:rsidR="003A0F8E" w:rsidRPr="00CD537D" w:rsidRDefault="00CD537D" w:rsidP="00BC4AE3">
                                <w:pPr>
                                  <w:pStyle w:val="Huisstijl-Gegeven"/>
                                </w:pPr>
                                <w:bookmarkStart w:id="20" w:name="bm_enclosures"/>
                                <w:r w:rsidRPr="00CD537D">
                                  <w:t>1</w:t>
                                </w:r>
                                <w:bookmarkEnd w:id="20"/>
                              </w:p>
                              <w:p w:rsidR="003A0F8E" w:rsidRPr="00CD537D" w:rsidRDefault="003A0F8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3A0F8E" w:rsidRPr="00CD537D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3A0F8E" w:rsidRPr="00CD537D" w:rsidRDefault="003A0F8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3A0F8E" w:rsidRPr="00CD537D" w:rsidRDefault="003A0F8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3A0F8E" w:rsidRPr="00CD537D">
                      <w:tc>
                        <w:tcPr>
                          <w:tcW w:w="2160" w:type="dxa"/>
                          <w:shd w:val="clear" w:color="auto" w:fill="auto"/>
                        </w:tcPr>
                        <w:p w:rsidR="00CD537D" w:rsidRPr="007F1074" w:rsidRDefault="00CD537D" w:rsidP="00D20117">
                          <w:pPr>
                            <w:pStyle w:val="Huisstijl-Adres"/>
                          </w:pPr>
                          <w:bookmarkStart w:id="21" w:name="bm_addressfrom"/>
                          <w:r>
                            <w:rPr>
                              <w:b/>
                            </w:rPr>
                            <w:t>Ministerie van Buitenlandse Zaken</w:t>
                          </w:r>
                          <w:r w:rsidR="003A0F8E" w:rsidRPr="00CD537D">
                            <w:br/>
                          </w:r>
                          <w:r>
                            <w:t>Rijnstraat 8</w:t>
                          </w:r>
                          <w:r>
                            <w:br/>
                            <w:t>2515 XP</w:t>
                          </w:r>
                          <w:r w:rsidR="003A0F8E" w:rsidRPr="00CD537D">
                            <w:t xml:space="preserve"> Den Haag</w:t>
                          </w:r>
                          <w:r w:rsidR="003A0F8E" w:rsidRPr="00CD537D">
                            <w:br/>
                            <w:t>Postbus 20061</w:t>
                          </w:r>
                          <w:r w:rsidR="003A0F8E" w:rsidRPr="00CD537D">
                            <w:br/>
                            <w:t>Nederland</w:t>
                          </w:r>
                          <w:r w:rsidR="003A0F8E" w:rsidRPr="00CD537D">
                            <w:fldChar w:fldCharType="begin"/>
                          </w:r>
                          <w:r w:rsidR="003A0F8E" w:rsidRPr="00CD537D">
                            <w:instrText xml:space="preserve"> IF  </w:instrText>
                          </w:r>
                          <w:r w:rsidR="003A0F8E" w:rsidRPr="00CD537D">
                            <w:fldChar w:fldCharType="begin"/>
                          </w:r>
                          <w:r w:rsidR="003A0F8E" w:rsidRPr="00CD537D">
                            <w:instrText xml:space="preserve"> DOCPROPERTY "BZ_UseCountry" </w:instrText>
                          </w:r>
                          <w:r w:rsidR="003A0F8E" w:rsidRPr="00CD537D">
                            <w:fldChar w:fldCharType="separate"/>
                          </w:r>
                          <w:r w:rsidRPr="00CD537D">
                            <w:instrText>N</w:instrText>
                          </w:r>
                          <w:r w:rsidR="003A0F8E" w:rsidRPr="00CD537D">
                            <w:fldChar w:fldCharType="end"/>
                          </w:r>
                          <w:r w:rsidR="003A0F8E" w:rsidRPr="00CD537D">
                            <w:instrText>="Y" "</w:instrText>
                          </w:r>
                          <w:r w:rsidR="003A0F8E" w:rsidRPr="00CD537D">
                            <w:fldChar w:fldCharType="begin"/>
                          </w:r>
                          <w:r w:rsidR="003A0F8E" w:rsidRPr="00CD537D">
                            <w:instrText xml:space="preserve"> DOCPROPERTY "L_HomeCountry" </w:instrText>
                          </w:r>
                          <w:r w:rsidR="003A0F8E" w:rsidRPr="00CD537D">
                            <w:fldChar w:fldCharType="separate"/>
                          </w:r>
                          <w:r w:rsidR="003A0F8E" w:rsidRPr="00CD537D">
                            <w:instrText>Nederland</w:instrText>
                          </w:r>
                          <w:r w:rsidR="003A0F8E" w:rsidRPr="00CD537D">
                            <w:fldChar w:fldCharType="end"/>
                          </w:r>
                          <w:r w:rsidR="003A0F8E" w:rsidRPr="00CD537D">
                            <w:instrText>" ""</w:instrText>
                          </w:r>
                          <w:r w:rsidR="003A0F8E" w:rsidRPr="00CD537D">
                            <w:fldChar w:fldCharType="end"/>
                          </w:r>
                          <w:r w:rsidR="003A0F8E" w:rsidRPr="00CD537D">
                            <w:br/>
                            <w:t>www.rijksoverheid.nl</w:t>
                          </w:r>
                          <w:bookmarkStart w:id="22" w:name="bm_ministerie"/>
                          <w:bookmarkStart w:id="23" w:name="bm_aministerie"/>
                          <w:bookmarkEnd w:id="21"/>
                        </w:p>
                        <w:p w:rsidR="003A0F8E" w:rsidRPr="00CD537D" w:rsidRDefault="00CD537D" w:rsidP="0032591B">
                          <w:pPr>
                            <w:pStyle w:val="Huisstijl-Adres"/>
                          </w:pPr>
                          <w:r>
                            <w:rPr>
                              <w:b/>
                            </w:rPr>
                            <w:t>Ministerie van Justitie en Veiligheid</w:t>
                          </w:r>
                          <w:r>
                            <w:rPr>
                              <w:b/>
                            </w:rPr>
                            <w:br/>
                          </w:r>
                          <w:r w:rsidRPr="00CD537D">
                            <w:t>Turfmarkt 147</w:t>
                          </w:r>
                          <w:r w:rsidRPr="00CD537D">
                            <w:br/>
                            <w:t>2511 DP Den Haag</w:t>
                          </w:r>
                          <w:r w:rsidRPr="00CD537D">
                            <w:br/>
                            <w:t>Postbus 20301</w:t>
                          </w:r>
                          <w:r w:rsidRPr="00CD537D">
                            <w:br/>
                            <w:t>Nederland</w:t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 w:rsidR="007341B7">
                            <w:rPr>
                              <w:b/>
                            </w:rPr>
                            <w:br/>
                          </w:r>
                          <w:r w:rsidR="007341B7" w:rsidRPr="007341B7">
                            <w:t>www. Rijksoverheid.nl</w:t>
                          </w:r>
                          <w:bookmarkStart w:id="24" w:name="bm_email"/>
                          <w:bookmarkEnd w:id="22"/>
                          <w:bookmarkEnd w:id="23"/>
                          <w:bookmarkEnd w:id="24"/>
                        </w:p>
                      </w:tc>
                    </w:tr>
                    <w:tr w:rsidR="007341B7" w:rsidRPr="00CD537D">
                      <w:tc>
                        <w:tcPr>
                          <w:tcW w:w="2160" w:type="dxa"/>
                          <w:shd w:val="clear" w:color="auto" w:fill="auto"/>
                        </w:tcPr>
                        <w:p w:rsidR="007341B7" w:rsidRDefault="007341B7" w:rsidP="00973C3C">
                          <w:pPr>
                            <w:pStyle w:val="Huisstijl-Adres"/>
                            <w:rPr>
                              <w:b/>
                            </w:rPr>
                          </w:pPr>
                        </w:p>
                      </w:tc>
                    </w:tr>
                    <w:tr w:rsidR="003A0F8E" w:rsidRPr="00CD537D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3A0F8E" w:rsidRPr="00CD537D" w:rsidRDefault="003A0F8E" w:rsidP="00BC4AE3"/>
                      </w:tc>
                    </w:tr>
                    <w:tr w:rsidR="003A0F8E" w:rsidRPr="00CD537D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3A0F8E" w:rsidRPr="00CD537D" w:rsidRDefault="00A432F6" w:rsidP="00BC4AE3">
                          <w:pPr>
                            <w:pStyle w:val="Huisstijl-Kopje"/>
                          </w:pPr>
                          <w:fldSimple w:instr=" DOCPROPERTY  L_REFERENCE  \* MERGEFORMAT ">
                            <w:r w:rsidR="00CD537D" w:rsidRPr="00CD537D">
                              <w:t>Onze Referentie</w:t>
                            </w:r>
                          </w:fldSimple>
                        </w:p>
                        <w:p w:rsidR="003A0F8E" w:rsidRPr="00CD537D" w:rsidRDefault="00CD537D" w:rsidP="00BC4AE3">
                          <w:pPr>
                            <w:pStyle w:val="Huisstijl-Gegeven"/>
                          </w:pPr>
                          <w:bookmarkStart w:id="25" w:name="bm_reference"/>
                          <w:r w:rsidRPr="00CD537D">
                            <w:t>Minbuza-2017.</w:t>
                          </w:r>
                          <w:bookmarkEnd w:id="25"/>
                          <w:r w:rsidR="0032591B">
                            <w:t>1327681</w:t>
                          </w:r>
                        </w:p>
                        <w:p w:rsidR="003A0F8E" w:rsidRPr="00CD537D" w:rsidRDefault="008F5987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CD537D">
                            <w:rPr>
                              <w:vanish/>
                            </w:rPr>
                            <w:fldChar w:fldCharType="begin"/>
                          </w:r>
                          <w:r w:rsidRPr="00CD537D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CD537D">
                            <w:rPr>
                              <w:vanish/>
                            </w:rPr>
                            <w:fldChar w:fldCharType="separate"/>
                          </w:r>
                          <w:r w:rsidR="00CD537D" w:rsidRPr="00CD537D">
                            <w:rPr>
                              <w:vanish/>
                            </w:rPr>
                            <w:t>Uw Referentie</w:t>
                          </w:r>
                          <w:r w:rsidRPr="00CD537D">
                            <w:rPr>
                              <w:vanish/>
                            </w:rPr>
                            <w:fldChar w:fldCharType="end"/>
                          </w:r>
                        </w:p>
                        <w:p w:rsidR="003A0F8E" w:rsidRPr="00CD537D" w:rsidRDefault="003A0F8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26" w:name="bm_nummer"/>
                          <w:bookmarkEnd w:id="26"/>
                        </w:p>
                        <w:p w:rsidR="003A0F8E" w:rsidRPr="00CD537D" w:rsidRDefault="00A432F6" w:rsidP="007F2529">
                          <w:pPr>
                            <w:pStyle w:val="Huisstijl-Kopje"/>
                          </w:pPr>
                          <w:fldSimple w:instr=" DOCPROPERTY  L_ENCLOSURES  \* MERGEFORMAT ">
                            <w:r w:rsidR="00CD537D" w:rsidRPr="00CD537D">
                              <w:t>Bijlage(n)</w:t>
                            </w:r>
                          </w:fldSimple>
                        </w:p>
                        <w:p w:rsidR="003A0F8E" w:rsidRPr="00CD537D" w:rsidRDefault="00CD537D" w:rsidP="00BC4AE3">
                          <w:pPr>
                            <w:pStyle w:val="Huisstijl-Gegeven"/>
                          </w:pPr>
                          <w:bookmarkStart w:id="27" w:name="bm_enclosures"/>
                          <w:r w:rsidRPr="00CD537D">
                            <w:t>1</w:t>
                          </w:r>
                          <w:bookmarkEnd w:id="27"/>
                        </w:p>
                        <w:p w:rsidR="003A0F8E" w:rsidRPr="00CD537D" w:rsidRDefault="003A0F8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3A0F8E" w:rsidRPr="00CD537D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3A0F8E" w:rsidRPr="00CD537D" w:rsidRDefault="003A0F8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3A0F8E" w:rsidRPr="00CD537D" w:rsidRDefault="003A0F8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3A0F8E" w:rsidTr="00733C20">
      <w:trPr>
        <w:trHeight w:hRule="exact" w:val="323"/>
      </w:trPr>
      <w:tc>
        <w:tcPr>
          <w:tcW w:w="7520" w:type="dxa"/>
          <w:shd w:val="clear" w:color="auto" w:fill="auto"/>
        </w:tcPr>
        <w:p w:rsidR="003A0F8E" w:rsidRPr="00BC3B53" w:rsidRDefault="003A0F8E" w:rsidP="00717318">
          <w:pPr>
            <w:pStyle w:val="Huisstijl-NAW"/>
          </w:pPr>
        </w:p>
      </w:tc>
    </w:tr>
    <w:tr w:rsidR="003A0F8E"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3A0F8E" w:rsidRPr="003B4CA4" w:rsidRDefault="003A0F8E" w:rsidP="008C5110">
          <w:pPr>
            <w:pStyle w:val="Huisstijl-NAW"/>
          </w:pPr>
          <w:r w:rsidRPr="003B4CA4">
            <w:t xml:space="preserve">Aan de </w:t>
          </w:r>
          <w:fldSimple w:instr=" DOCPROPERTY  bz_geadresseerden  \* MERGEFORMAT ">
            <w:r w:rsidR="00CD537D" w:rsidRPr="00CD537D">
              <w:rPr>
                <w:bCs/>
              </w:rPr>
              <w:t>Voorzitter</w:t>
            </w:r>
          </w:fldSimple>
          <w:r w:rsidRPr="003B4CA4">
            <w:t xml:space="preserve"> van de</w:t>
          </w:r>
          <w:r w:rsidRPr="003B4CA4">
            <w:br/>
          </w:r>
          <w:fldSimple w:instr=" DOCPROPERTY  bz_kamernr  \* MERGEFORMAT ">
            <w:r w:rsidR="00CD537D" w:rsidRPr="00CD537D">
              <w:rPr>
                <w:bCs/>
              </w:rPr>
              <w:t>Tweede</w:t>
            </w:r>
          </w:fldSimple>
          <w:r w:rsidRPr="003B4CA4">
            <w:t xml:space="preserve"> Kamer der Staten-Generaal</w:t>
          </w:r>
        </w:p>
        <w:p w:rsidR="003A0F8E" w:rsidRPr="003B4CA4" w:rsidRDefault="003A0F8E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fldSimple w:instr=" DOCPROPERTY  bz_adres_huisnummer  \* MERGEFORMAT ">
            <w:r w:rsidR="00CD537D" w:rsidRPr="00CD537D">
              <w:rPr>
                <w:bCs/>
                <w:lang w:val="en-US"/>
              </w:rPr>
              <w:t>4</w:t>
            </w:r>
          </w:fldSimple>
        </w:p>
        <w:p w:rsidR="003A0F8E" w:rsidRPr="003B4CA4" w:rsidRDefault="003A0F8E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:rsidR="003A0F8E" w:rsidRPr="008C5110" w:rsidRDefault="003A0F8E" w:rsidP="008C5110">
          <w:pPr>
            <w:jc w:val="center"/>
          </w:pPr>
        </w:p>
      </w:tc>
    </w:tr>
    <w:tr w:rsidR="003A0F8E">
      <w:trPr>
        <w:trHeight w:hRule="exact" w:val="400"/>
      </w:trPr>
      <w:tc>
        <w:tcPr>
          <w:tcW w:w="7520" w:type="dxa"/>
          <w:shd w:val="clear" w:color="auto" w:fill="auto"/>
        </w:tcPr>
        <w:p w:rsidR="003A0F8E" w:rsidRPr="00035E67" w:rsidRDefault="003A0F8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3A0F8E">
      <w:trPr>
        <w:trHeight w:val="240"/>
      </w:trPr>
      <w:tc>
        <w:tcPr>
          <w:tcW w:w="7520" w:type="dxa"/>
          <w:shd w:val="clear" w:color="auto" w:fill="auto"/>
        </w:tcPr>
        <w:p w:rsidR="003A0F8E" w:rsidRPr="00035E67" w:rsidRDefault="003A0F8E" w:rsidP="0032591B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CD537D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r w:rsidR="0032591B">
            <w:rPr>
              <w:rFonts w:cs="Verdana"/>
              <w:szCs w:val="18"/>
            </w:rPr>
            <w:t>11 januari 2018</w:t>
          </w:r>
        </w:p>
      </w:tc>
    </w:tr>
    <w:tr w:rsidR="003A0F8E" w:rsidRPr="001F182C" w:rsidTr="00E57A81">
      <w:trPr>
        <w:trHeight w:val="476"/>
      </w:trPr>
      <w:tc>
        <w:tcPr>
          <w:tcW w:w="7520" w:type="dxa"/>
          <w:shd w:val="clear" w:color="auto" w:fill="auto"/>
        </w:tcPr>
        <w:p w:rsidR="003A0F8E" w:rsidRPr="001F182C" w:rsidRDefault="003A0F8E" w:rsidP="00CB5FD5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CD537D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28" w:name="bm_subject"/>
          <w:r w:rsidR="00CB5FD5">
            <w:t>Verslag van de 16</w:t>
          </w:r>
          <w:r w:rsidR="00CB5FD5" w:rsidRPr="00CB5FD5">
            <w:rPr>
              <w:vertAlign w:val="superscript"/>
            </w:rPr>
            <w:t>e</w:t>
          </w:r>
          <w:r w:rsidR="00CB5FD5">
            <w:t xml:space="preserve"> </w:t>
          </w:r>
          <w:r w:rsidR="00925321">
            <w:t>V</w:t>
          </w:r>
          <w:r w:rsidR="00CD537D">
            <w:t xml:space="preserve">ergadering van verdragspartijen bij het Statuut van Rome </w:t>
          </w:r>
          <w:bookmarkEnd w:id="28"/>
        </w:p>
      </w:tc>
    </w:tr>
  </w:tbl>
  <w:p w:rsidR="003A0F8E" w:rsidRDefault="003A0F8E" w:rsidP="00BC4AE3">
    <w:pPr>
      <w:pStyle w:val="Header"/>
    </w:pPr>
  </w:p>
  <w:p w:rsidR="003A0F8E" w:rsidRPr="00BC4AE3" w:rsidRDefault="003A0F8E" w:rsidP="00BC4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 w15:restartNumberingAfterBreak="0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 w15:restartNumberingAfterBreak="0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 w15:restartNumberingAfterBreak="0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0"/>
  <w:activeWritingStyle w:appName="MSWord" w:lang="nl-NL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37D"/>
    <w:rsid w:val="0001192B"/>
    <w:rsid w:val="00012B52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56C60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5AC"/>
    <w:rsid w:val="000A6DF5"/>
    <w:rsid w:val="000B357C"/>
    <w:rsid w:val="000B7281"/>
    <w:rsid w:val="000B7FAB"/>
    <w:rsid w:val="000C3EA9"/>
    <w:rsid w:val="000D1B10"/>
    <w:rsid w:val="000D31B1"/>
    <w:rsid w:val="000D595D"/>
    <w:rsid w:val="000E0FEC"/>
    <w:rsid w:val="000E3080"/>
    <w:rsid w:val="000E5BBF"/>
    <w:rsid w:val="000E74F8"/>
    <w:rsid w:val="000F30B4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569F0"/>
    <w:rsid w:val="00164ED2"/>
    <w:rsid w:val="00165C45"/>
    <w:rsid w:val="001726F3"/>
    <w:rsid w:val="00176770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D317B"/>
    <w:rsid w:val="002D4824"/>
    <w:rsid w:val="002D502D"/>
    <w:rsid w:val="002E0F69"/>
    <w:rsid w:val="002F440E"/>
    <w:rsid w:val="002F6C89"/>
    <w:rsid w:val="002F6CE5"/>
    <w:rsid w:val="0030032B"/>
    <w:rsid w:val="00312597"/>
    <w:rsid w:val="00314773"/>
    <w:rsid w:val="0032591B"/>
    <w:rsid w:val="0033243E"/>
    <w:rsid w:val="003370E1"/>
    <w:rsid w:val="00341FA0"/>
    <w:rsid w:val="00344E82"/>
    <w:rsid w:val="00353932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5575"/>
    <w:rsid w:val="00396F30"/>
    <w:rsid w:val="003A06C8"/>
    <w:rsid w:val="003A0D7C"/>
    <w:rsid w:val="003A0F8E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5B06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506FE5"/>
    <w:rsid w:val="0050723B"/>
    <w:rsid w:val="005100E7"/>
    <w:rsid w:val="00516022"/>
    <w:rsid w:val="005219B8"/>
    <w:rsid w:val="00521CEE"/>
    <w:rsid w:val="00522E82"/>
    <w:rsid w:val="0052370B"/>
    <w:rsid w:val="005429DC"/>
    <w:rsid w:val="00545284"/>
    <w:rsid w:val="005534E3"/>
    <w:rsid w:val="005556B0"/>
    <w:rsid w:val="00566DED"/>
    <w:rsid w:val="00572E52"/>
    <w:rsid w:val="00573041"/>
    <w:rsid w:val="00575B80"/>
    <w:rsid w:val="0057640F"/>
    <w:rsid w:val="00581121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300F"/>
    <w:rsid w:val="005F5DBA"/>
    <w:rsid w:val="00600AD6"/>
    <w:rsid w:val="00600CF0"/>
    <w:rsid w:val="006048F4"/>
    <w:rsid w:val="00605AB4"/>
    <w:rsid w:val="0060660A"/>
    <w:rsid w:val="006174B6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61591"/>
    <w:rsid w:val="0066221A"/>
    <w:rsid w:val="0066361F"/>
    <w:rsid w:val="0066632F"/>
    <w:rsid w:val="006674FD"/>
    <w:rsid w:val="00671EF5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6F6843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41B7"/>
    <w:rsid w:val="0073720D"/>
    <w:rsid w:val="00740712"/>
    <w:rsid w:val="007421E1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E6425"/>
    <w:rsid w:val="007F1074"/>
    <w:rsid w:val="007F20A3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42CD8"/>
    <w:rsid w:val="00843A39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D14"/>
    <w:rsid w:val="00857FEB"/>
    <w:rsid w:val="0086008D"/>
    <w:rsid w:val="0086101E"/>
    <w:rsid w:val="00872271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C5110"/>
    <w:rsid w:val="008E49AD"/>
    <w:rsid w:val="008F0929"/>
    <w:rsid w:val="008F11A2"/>
    <w:rsid w:val="008F3246"/>
    <w:rsid w:val="008F508C"/>
    <w:rsid w:val="008F5987"/>
    <w:rsid w:val="008F67E9"/>
    <w:rsid w:val="008F6D77"/>
    <w:rsid w:val="009016FA"/>
    <w:rsid w:val="009101A3"/>
    <w:rsid w:val="00910642"/>
    <w:rsid w:val="00917A20"/>
    <w:rsid w:val="00921C86"/>
    <w:rsid w:val="00923961"/>
    <w:rsid w:val="00925321"/>
    <w:rsid w:val="009307AB"/>
    <w:rsid w:val="009311C8"/>
    <w:rsid w:val="00933376"/>
    <w:rsid w:val="00933A2F"/>
    <w:rsid w:val="0095060D"/>
    <w:rsid w:val="00954638"/>
    <w:rsid w:val="00954805"/>
    <w:rsid w:val="00956D28"/>
    <w:rsid w:val="00960908"/>
    <w:rsid w:val="009639E4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D6A0B"/>
    <w:rsid w:val="009F0D37"/>
    <w:rsid w:val="009F20F8"/>
    <w:rsid w:val="009F47B8"/>
    <w:rsid w:val="00A0257B"/>
    <w:rsid w:val="00A2047E"/>
    <w:rsid w:val="00A21E76"/>
    <w:rsid w:val="00A23717"/>
    <w:rsid w:val="00A30E68"/>
    <w:rsid w:val="00A34AA0"/>
    <w:rsid w:val="00A408F0"/>
    <w:rsid w:val="00A432F6"/>
    <w:rsid w:val="00A44542"/>
    <w:rsid w:val="00A445DB"/>
    <w:rsid w:val="00A45721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75D61"/>
    <w:rsid w:val="00B93893"/>
    <w:rsid w:val="00BB3151"/>
    <w:rsid w:val="00BB5053"/>
    <w:rsid w:val="00BB5315"/>
    <w:rsid w:val="00BC3B53"/>
    <w:rsid w:val="00BC3B96"/>
    <w:rsid w:val="00BC4AE3"/>
    <w:rsid w:val="00BD3C3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B5FD5"/>
    <w:rsid w:val="00CC3B34"/>
    <w:rsid w:val="00CD362D"/>
    <w:rsid w:val="00CD537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3652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6C5D"/>
    <w:rsid w:val="00E770E9"/>
    <w:rsid w:val="00E77F89"/>
    <w:rsid w:val="00E863C3"/>
    <w:rsid w:val="00E879CF"/>
    <w:rsid w:val="00EA6A1C"/>
    <w:rsid w:val="00EA7215"/>
    <w:rsid w:val="00EA78AE"/>
    <w:rsid w:val="00EB34E6"/>
    <w:rsid w:val="00EB4BD9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181E8CE"/>
  <w15:docId w15:val="{718F203A-E49D-4DFA-9F6F-B829E8C9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47</ap:Words>
  <ap:Characters>276</ap:Characters>
  <ap:DocSecurity>0</ap:DocSecurity>
  <ap:Lines>2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Brief aan parlement</vt:lpstr>
      <vt:lpstr/>
    </vt:vector>
  </ap:TitlesOfParts>
  <ap:LinksUpToDate>false</ap:LinksUpToDate>
  <ap:CharactersWithSpaces>322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dc:description>------------------------</dc:description>
  <lastModifiedBy/>
  <revision/>
  <lastPrinted>2008-07-25T15:17:00.0000000Z</lastPrinted>
  <dcterms:created xsi:type="dcterms:W3CDTF">2018-01-11T13:07:00.0000000Z</dcterms:created>
  <dcterms:modified xsi:type="dcterms:W3CDTF">2018-01-11T13:07:00.0000000Z</dcterms:modified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 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 </vt:lpwstr>
  </property>
  <property fmtid="{D5CDD505-2E9C-101B-9397-08002B2CF9AE}" pid="19" name="SIG_FUNCTION">
    <vt:lpwstr> </vt:lpwstr>
  </property>
  <property fmtid="{D5CDD505-2E9C-101B-9397-08002B2CF9AE}" pid="20" name="SIG_DEP">
    <vt:lpwstr> </vt:lpwstr>
  </property>
  <property fmtid="{D5CDD505-2E9C-101B-9397-08002B2CF9AE}" pid="21" name="SIG_DIR">
    <vt:lpwstr> </vt:lpwstr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4.1</vt:lpwstr>
  </property>
  <property fmtid="{D5CDD505-2E9C-101B-9397-08002B2CF9AE}" pid="25" name="BZ_VersionDate">
    <vt:lpwstr>June 2016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3</vt:i4>
  </property>
  <property fmtid="{D5CDD505-2E9C-101B-9397-08002B2CF9AE}" pid="36" name="bz_commissie">
    <vt:lpwstr>0</vt:lpwstr>
  </property>
  <property fmtid="{D5CDD505-2E9C-101B-9397-08002B2CF9AE}" pid="37" name="bz_directie">
    <vt:r8>28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Verslag van de 16e vergadering van verdragspartijen bij het Statuut van Rome 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december 2017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bz_ondertekenaar">
    <vt:lpwstr>2</vt:lpwstr>
  </property>
  <property fmtid="{D5CDD505-2E9C-101B-9397-08002B2CF9AE}" pid="50" name="bz_bijlage">
    <vt:lpwstr>1</vt:lpwstr>
  </property>
  <property fmtid="{D5CDD505-2E9C-101B-9397-08002B2CF9AE}" pid="51" name="bz_nummerbz">
    <vt:lpwstr>Minbuza-2017.</vt:lpwstr>
  </property>
  <property fmtid="{D5CDD505-2E9C-101B-9397-08002B2CF9AE}" pid="52" name="bz_nummer">
    <vt:lpwstr/>
  </property>
  <property fmtid="{D5CDD505-2E9C-101B-9397-08002B2CF9AE}" pid="53" name="bz_partij">
    <vt:lpwstr/>
  </property>
  <property fmtid="{D5CDD505-2E9C-101B-9397-08002B2CF9AE}" pid="54" name="ContentTypeId">
    <vt:lpwstr>0x01010071F55C4B75E0774BBB8ADD05F5EA06DE</vt:lpwstr>
  </property>
  <property fmtid="{D5CDD505-2E9C-101B-9397-08002B2CF9AE}" pid="55" name="BZ_Country">
    <vt:lpwstr>4;#Not applicable|ec01d90b-9d0f-4785-8785-e1ea615196bf</vt:lpwstr>
  </property>
  <property fmtid="{D5CDD505-2E9C-101B-9397-08002B2CF9AE}" pid="56" name="BZ_Forum">
    <vt:lpwstr>5;#Not applicable|0049e722-bfb1-4a3f-9d08-af7366a9af40</vt:lpwstr>
  </property>
  <property fmtid="{D5CDD505-2E9C-101B-9397-08002B2CF9AE}" pid="57" name="BZ_Theme">
    <vt:lpwstr>1;#International courts|6cbbc9b9-827d-482a-b84b-e325c617f699;#2;#International crime|a16a1cb4-b897-4ccd-ac8d-08c75118e72b;#3;#International law|c3ccc6b0-9272-4627-b7a1-3f29178c4f7c</vt:lpwstr>
  </property>
  <property fmtid="{D5CDD505-2E9C-101B-9397-08002B2CF9AE}" pid="58" name="BZ_Classification">
    <vt:lpwstr>6;#Niet-gerubriceerd|d92c6340-bc14-4cb2-a9a6-6deda93c493b</vt:lpwstr>
  </property>
</Properties>
</file>