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5798297"/>
        <w:docPartObj>
          <w:docPartGallery w:val="Cover Pages"/>
          <w:docPartUnique/>
        </w:docPartObj>
      </w:sdtPr>
      <w:sdtContent>
        <w:p w:rsidRPr="0052061A" w:rsidR="00EE2A9D" w:rsidP="00EE2A9D" w:rsidRDefault="001E3F4C"/>
        <w:p w:rsidRPr="0052061A" w:rsidR="00241BB9" w:rsidRDefault="00C0031E">
          <w:pPr>
            <w:spacing w:line="240" w:lineRule="auto"/>
          </w:pPr>
        </w:p>
      </w:sdtContent>
    </w:sdt>
    <w:p w:rsidRPr="0052061A" w:rsidR="00CD5856" w:rsidRDefault="001E3F4C">
      <w:pPr>
        <w:spacing w:line="240" w:lineRule="auto"/>
      </w:pPr>
    </w:p>
    <w:p w:rsidRPr="0052061A" w:rsidR="00CD5856" w:rsidRDefault="001E3F4C"/>
    <w:p w:rsidRPr="0052061A" w:rsidR="00B37460" w:rsidRDefault="001E3F4C"/>
    <w:p w:rsidRPr="0052061A" w:rsidR="00B37460" w:rsidRDefault="001E3F4C">
      <w:pPr>
        <w:sectPr w:rsidRPr="0052061A" w:rsidR="00B37460" w:rsidSect="00994687">
          <w:headerReference w:type="default" r:id="rId9"/>
          <w:footerReference w:type="default" r:id="rId10"/>
          <w:type w:val="continuous"/>
          <w:pgSz w:w="11905" w:h="16837"/>
          <w:pgMar w:top="2948" w:right="2778" w:bottom="1049" w:left="1588" w:header="4309" w:footer="709" w:gutter="0"/>
          <w:pgNumType w:start="1"/>
          <w:cols w:space="708"/>
          <w:docGrid w:linePitch="326"/>
        </w:sectPr>
      </w:pPr>
    </w:p>
    <w:p w:rsidRPr="0052061A" w:rsidR="00994687" w:rsidP="00994687" w:rsidRDefault="00AD43AC">
      <w:pPr>
        <w:pStyle w:val="Huisstijl-Datumenbetreft"/>
        <w:tabs>
          <w:tab w:val="clear" w:pos="737"/>
          <w:tab w:val="left" w:pos="-5954"/>
          <w:tab w:val="left" w:pos="-5670"/>
          <w:tab w:val="left" w:pos="1134"/>
        </w:tabs>
      </w:pPr>
      <w:r w:rsidRPr="0052061A">
        <w:lastRenderedPageBreak/>
        <w:t>Datum</w:t>
      </w:r>
      <w:r w:rsidRPr="0052061A">
        <w:tab/>
      </w:r>
      <w:r w:rsidR="00220725">
        <w:t>13 december 2017</w:t>
      </w:r>
    </w:p>
    <w:p w:rsidRPr="0052061A" w:rsidR="00994687" w:rsidP="00994687" w:rsidRDefault="00AD43AC">
      <w:pPr>
        <w:pStyle w:val="Huisstijl-Datumenbetreft"/>
        <w:tabs>
          <w:tab w:val="clear" w:pos="737"/>
          <w:tab w:val="left" w:pos="-5954"/>
          <w:tab w:val="left" w:pos="-5670"/>
          <w:tab w:val="left" w:pos="1134"/>
        </w:tabs>
      </w:pPr>
      <w:r w:rsidRPr="0052061A">
        <w:t>Betreft</w:t>
      </w:r>
      <w:r w:rsidRPr="0052061A">
        <w:tab/>
      </w:r>
      <w:fldSimple w:instr=" DOCPROPERTY  Onderwerp  \* MERGEFORMAT ">
        <w:r w:rsidRPr="0052061A">
          <w:t>antwoorden begrotingsbehandeling 2018</w:t>
        </w:r>
      </w:fldSimple>
    </w:p>
    <w:p w:rsidRPr="0052061A" w:rsidR="00994687" w:rsidP="0052061A" w:rsidRDefault="00AD43AC">
      <w:pPr>
        <w:pStyle w:val="Huisstijl-Aanhef"/>
        <w:tabs>
          <w:tab w:val="left" w:pos="2355"/>
        </w:tabs>
      </w:pPr>
      <w:r>
        <w:tab/>
      </w:r>
    </w:p>
    <w:p w:rsidRPr="0052061A" w:rsidR="00994687" w:rsidRDefault="001E3F4C">
      <w:pPr>
        <w:pStyle w:val="Huisstijl-Aanhef"/>
      </w:pPr>
    </w:p>
    <w:p w:rsidR="00C4463E" w:rsidP="00C4463E" w:rsidRDefault="00C4463E">
      <w:pPr>
        <w:pStyle w:val="Huisstijl-Aanhef"/>
      </w:pPr>
      <w:r>
        <w:t>Geachte voorzitter,</w:t>
      </w:r>
    </w:p>
    <w:p w:rsidR="00C4463E" w:rsidP="00C4463E" w:rsidRDefault="00C4463E"/>
    <w:p w:rsidR="00C4463E" w:rsidP="00C4463E" w:rsidRDefault="00C4463E">
      <w:r>
        <w:t>Hierbij ontvangt u de antwoorden op de vragen gesteld tijdens de eerste termijn van het debat over de Begroting VWS 2018 op 12 december 2017. Uiteraard beantwoorden we alle vragen namens ons drieën. Voor uw gemak hebben we per antwoord aangegeven wie van ons drieën het primaire aanspreekpunt is.</w:t>
      </w:r>
    </w:p>
    <w:p w:rsidR="00C4463E" w:rsidP="00C4463E" w:rsidRDefault="00C4463E"/>
    <w:p w:rsidR="00C4463E" w:rsidP="00C4463E" w:rsidRDefault="00C4463E"/>
    <w:p w:rsidRPr="00330B98" w:rsidR="00C4463E" w:rsidP="00C4463E" w:rsidRDefault="00C4463E">
      <w:pPr>
        <w:pStyle w:val="Default"/>
        <w:rPr>
          <w:rFonts w:ascii="Verdana" w:hAnsi="Verdana"/>
          <w:sz w:val="18"/>
          <w:szCs w:val="18"/>
        </w:rPr>
      </w:pPr>
      <w:r w:rsidRPr="00330B98">
        <w:rPr>
          <w:rFonts w:ascii="Verdana" w:hAnsi="Verdana"/>
          <w:sz w:val="18"/>
          <w:szCs w:val="18"/>
        </w:rPr>
        <w:t xml:space="preserve">Hoogachtend, </w:t>
      </w:r>
      <w:r w:rsidRPr="00330B98">
        <w:rPr>
          <w:rFonts w:ascii="Verdana" w:hAnsi="Verdana"/>
          <w:sz w:val="18"/>
          <w:szCs w:val="18"/>
        </w:rPr>
        <w:tab/>
      </w:r>
      <w:r w:rsidRPr="00330B98">
        <w:rPr>
          <w:rFonts w:ascii="Verdana" w:hAnsi="Verdana"/>
          <w:sz w:val="18"/>
          <w:szCs w:val="18"/>
        </w:rPr>
        <w:tab/>
      </w:r>
    </w:p>
    <w:p w:rsidRPr="00330B98" w:rsidR="00C4463E" w:rsidP="00C4463E" w:rsidRDefault="00C4463E">
      <w:pPr>
        <w:pStyle w:val="Default"/>
        <w:rPr>
          <w:rFonts w:ascii="Verdana" w:hAnsi="Verdana"/>
          <w:sz w:val="18"/>
          <w:szCs w:val="18"/>
        </w:rPr>
      </w:pPr>
    </w:p>
    <w:p w:rsidRPr="00330B98" w:rsidR="00C4463E" w:rsidP="00C4463E" w:rsidRDefault="00C4463E">
      <w:pPr>
        <w:pStyle w:val="Default"/>
        <w:rPr>
          <w:rFonts w:ascii="Verdana" w:hAnsi="Verdana"/>
          <w:sz w:val="18"/>
          <w:szCs w:val="18"/>
        </w:rPr>
      </w:pPr>
      <w:r w:rsidRPr="00330B98">
        <w:rPr>
          <w:rFonts w:ascii="Verdana" w:hAnsi="Verdana"/>
          <w:sz w:val="18"/>
          <w:szCs w:val="18"/>
        </w:rPr>
        <w:t xml:space="preserve">de minister van Volksgezondheid, </w:t>
      </w:r>
      <w:r>
        <w:rPr>
          <w:rFonts w:ascii="Verdana" w:hAnsi="Verdana"/>
          <w:sz w:val="18"/>
          <w:szCs w:val="18"/>
        </w:rPr>
        <w:tab/>
      </w:r>
      <w:r>
        <w:rPr>
          <w:rFonts w:ascii="Verdana" w:hAnsi="Verdana"/>
          <w:sz w:val="18"/>
          <w:szCs w:val="18"/>
        </w:rPr>
        <w:tab/>
      </w:r>
      <w:r>
        <w:rPr>
          <w:rFonts w:ascii="Verdana" w:hAnsi="Verdana"/>
          <w:sz w:val="18"/>
          <w:szCs w:val="18"/>
        </w:rPr>
        <w:tab/>
        <w:t>de minister voor Medische Zorg</w:t>
      </w:r>
    </w:p>
    <w:p w:rsidRPr="00330B98" w:rsidR="00C4463E" w:rsidP="00C4463E" w:rsidRDefault="00C4463E">
      <w:pPr>
        <w:pStyle w:val="Default"/>
        <w:rPr>
          <w:rFonts w:ascii="Verdana" w:hAnsi="Verdana"/>
          <w:sz w:val="18"/>
          <w:szCs w:val="18"/>
        </w:rPr>
      </w:pPr>
      <w:r w:rsidRPr="00330B98">
        <w:rPr>
          <w:rFonts w:ascii="Verdana" w:hAnsi="Verdana"/>
          <w:sz w:val="18"/>
          <w:szCs w:val="18"/>
        </w:rPr>
        <w:t xml:space="preserve">Welzijn en Sport, </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en Sport,</w:t>
      </w:r>
    </w:p>
    <w:p w:rsidRPr="00330B98" w:rsidR="00C4463E" w:rsidP="00C4463E" w:rsidRDefault="00C4463E">
      <w:pPr>
        <w:rPr>
          <w:rFonts w:cs="Verdana"/>
          <w:szCs w:val="18"/>
        </w:rPr>
      </w:pPr>
    </w:p>
    <w:p w:rsidRPr="00330B98" w:rsidR="00C4463E" w:rsidP="00C4463E" w:rsidRDefault="00C4463E">
      <w:pPr>
        <w:rPr>
          <w:szCs w:val="18"/>
        </w:rPr>
      </w:pPr>
    </w:p>
    <w:p w:rsidRPr="00330B98" w:rsidR="00C4463E" w:rsidP="00C4463E" w:rsidRDefault="00C4463E">
      <w:pPr>
        <w:rPr>
          <w:szCs w:val="18"/>
        </w:rPr>
      </w:pPr>
      <w:r>
        <w:rPr>
          <w:szCs w:val="18"/>
        </w:rPr>
        <w:br/>
      </w:r>
    </w:p>
    <w:p w:rsidR="00C4463E" w:rsidP="00C4463E" w:rsidRDefault="00C4463E">
      <w:r>
        <w:rPr>
          <w:szCs w:val="18"/>
        </w:rPr>
        <w:br/>
        <w:t>Hugo de Jonge</w:t>
      </w: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r>
      <w:r>
        <w:rPr>
          <w:szCs w:val="18"/>
        </w:rPr>
        <w:tab/>
        <w:t>Bruno Bruins</w:t>
      </w:r>
    </w:p>
    <w:p w:rsidRPr="00F71583" w:rsidR="00C4463E" w:rsidP="00C4463E" w:rsidRDefault="00C4463E"/>
    <w:p w:rsidR="00C4463E" w:rsidP="00C4463E" w:rsidRDefault="00C4463E">
      <w:pPr>
        <w:pStyle w:val="Default"/>
        <w:rPr>
          <w:rFonts w:ascii="Verdana" w:hAnsi="Verdana"/>
          <w:sz w:val="18"/>
          <w:szCs w:val="18"/>
        </w:rPr>
      </w:pPr>
    </w:p>
    <w:p w:rsidRPr="00330B98" w:rsidR="00C4463E" w:rsidP="00C4463E" w:rsidRDefault="00C4463E">
      <w:pPr>
        <w:pStyle w:val="Default"/>
        <w:rPr>
          <w:rFonts w:ascii="Verdana" w:hAnsi="Verdana"/>
          <w:sz w:val="18"/>
          <w:szCs w:val="18"/>
        </w:rPr>
      </w:pPr>
      <w:r w:rsidRPr="00330B98">
        <w:rPr>
          <w:rFonts w:ascii="Verdana" w:hAnsi="Verdana"/>
          <w:sz w:val="18"/>
          <w:szCs w:val="18"/>
        </w:rPr>
        <w:t xml:space="preserve">de </w:t>
      </w:r>
      <w:r>
        <w:rPr>
          <w:rFonts w:ascii="Verdana" w:hAnsi="Verdana"/>
          <w:sz w:val="18"/>
          <w:szCs w:val="18"/>
        </w:rPr>
        <w:t>staatssecretaris</w:t>
      </w:r>
      <w:r w:rsidRPr="00330B98">
        <w:rPr>
          <w:rFonts w:ascii="Verdana" w:hAnsi="Verdana"/>
          <w:sz w:val="18"/>
          <w:szCs w:val="18"/>
        </w:rPr>
        <w:t xml:space="preserve"> van Volksgezondheid, </w:t>
      </w:r>
    </w:p>
    <w:p w:rsidRPr="00330B98" w:rsidR="00C4463E" w:rsidP="00C4463E" w:rsidRDefault="00C4463E">
      <w:pPr>
        <w:pStyle w:val="Default"/>
        <w:rPr>
          <w:rFonts w:ascii="Verdana" w:hAnsi="Verdana"/>
          <w:sz w:val="18"/>
          <w:szCs w:val="18"/>
        </w:rPr>
      </w:pPr>
      <w:r w:rsidRPr="00330B98">
        <w:rPr>
          <w:rFonts w:ascii="Verdana" w:hAnsi="Verdana"/>
          <w:sz w:val="18"/>
          <w:szCs w:val="18"/>
        </w:rPr>
        <w:t xml:space="preserve">Welzijn en Sport, </w:t>
      </w:r>
    </w:p>
    <w:p w:rsidRPr="00330B98" w:rsidR="00C4463E" w:rsidP="00C4463E" w:rsidRDefault="00C4463E">
      <w:pPr>
        <w:rPr>
          <w:rFonts w:cs="Verdana"/>
          <w:szCs w:val="18"/>
        </w:rPr>
      </w:pPr>
    </w:p>
    <w:p w:rsidRPr="00330B98" w:rsidR="00C4463E" w:rsidP="00C4463E" w:rsidRDefault="00C4463E">
      <w:pPr>
        <w:rPr>
          <w:szCs w:val="18"/>
        </w:rPr>
      </w:pPr>
    </w:p>
    <w:p w:rsidRPr="00330B98" w:rsidR="00C4463E" w:rsidP="00C4463E" w:rsidRDefault="00C4463E">
      <w:pPr>
        <w:rPr>
          <w:szCs w:val="18"/>
        </w:rPr>
      </w:pPr>
      <w:r>
        <w:rPr>
          <w:szCs w:val="18"/>
        </w:rPr>
        <w:br/>
      </w:r>
    </w:p>
    <w:p w:rsidRPr="00F71583" w:rsidR="00C4463E" w:rsidP="00C4463E" w:rsidRDefault="00C4463E">
      <w:r>
        <w:rPr>
          <w:szCs w:val="18"/>
        </w:rPr>
        <w:br/>
        <w:t>Paul Blokhuis</w:t>
      </w:r>
    </w:p>
    <w:p w:rsidR="00523C02" w:rsidP="00463DBC" w:rsidRDefault="001E3F4C">
      <w:pPr>
        <w:spacing w:line="240" w:lineRule="auto"/>
        <w:rPr>
          <w:noProof/>
        </w:rPr>
      </w:pPr>
    </w:p>
    <w:p w:rsidR="00235AED" w:rsidP="00463DBC" w:rsidRDefault="001E3F4C">
      <w:pPr>
        <w:spacing w:line="240" w:lineRule="auto"/>
        <w:rPr>
          <w:noProof/>
        </w:rPr>
      </w:pPr>
    </w:p>
    <w:sectPr w:rsidR="00235AED" w:rsidSect="008D59C5">
      <w:headerReference w:type="default" r:id="rId11"/>
      <w:headerReference w:type="first" r:id="rId12"/>
      <w:type w:val="continuous"/>
      <w:pgSz w:w="11905" w:h="16837"/>
      <w:pgMar w:top="2948" w:right="2778" w:bottom="1049" w:left="1588" w:header="2750" w:footer="709" w:gutter="0"/>
      <w:pgNumType w:start="1"/>
      <w:cols w:space="708"/>
      <w:titlePg/>
      <w:docGrid w:linePitch="326"/>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3F4C" w:rsidRDefault="001E3F4C" w:rsidP="009F164B">
      <w:pPr>
        <w:spacing w:line="240" w:lineRule="auto"/>
      </w:pPr>
      <w:r>
        <w:separator/>
      </w:r>
    </w:p>
  </w:endnote>
  <w:endnote w:type="continuationSeparator" w:id="0">
    <w:p w:rsidR="001E3F4C" w:rsidRDefault="001E3F4C" w:rsidP="009F164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639" w:rsidRDefault="00C0031E">
    <w:pPr>
      <w:pStyle w:val="Voettekst"/>
    </w:pPr>
    <w:r w:rsidRPr="00C0031E">
      <w:rPr>
        <w:noProof/>
        <w:lang w:val="en-US" w:eastAsia="en-US" w:bidi="ar-SA"/>
      </w:rPr>
      <w:pict>
        <v:shapetype id="_x0000_t202" coordsize="21600,21600" o:spt="202" path="m,l,21600r21600,l21600,xe">
          <v:stroke joinstyle="miter"/>
          <v:path gradientshapeok="t" o:connecttype="rect"/>
        </v:shapetype>
        <v:shape id="Text Box 25" o:spid="_x0000_s2054" type="#_x0000_t202" style="position:absolute;margin-left:466.35pt;margin-top:805.15pt;width:99.2pt;height:14.6pt;z-index:251675648;visibility:visible;mso-position-horizontal-relative:page;mso-position-vertical-relative:page;mso-width-relative:margin;mso-height-relative:margin" strokecolor="white">
          <v:textbox inset="0,0,0,0">
            <w:txbxContent>
              <w:p w:rsidR="00DC7639" w:rsidRDefault="00AD43AC" w:rsidP="00DC7639">
                <w:pPr>
                  <w:pStyle w:val="Huisstijl-Paginanummer"/>
                </w:pPr>
                <w:r>
                  <w:t xml:space="preserve">Pagina </w:t>
                </w:r>
                <w:r w:rsidR="00C0031E">
                  <w:fldChar w:fldCharType="begin"/>
                </w:r>
                <w:r>
                  <w:instrText xml:space="preserve"> PAGE    \* MERGEFORMAT </w:instrText>
                </w:r>
                <w:r w:rsidR="00C0031E">
                  <w:fldChar w:fldCharType="separate"/>
                </w:r>
                <w:r w:rsidR="002C02B2">
                  <w:rPr>
                    <w:noProof/>
                  </w:rPr>
                  <w:t>1</w:t>
                </w:r>
                <w:r w:rsidR="00C0031E">
                  <w:rPr>
                    <w:noProof/>
                  </w:rPr>
                  <w:fldChar w:fldCharType="end"/>
                </w:r>
                <w:r>
                  <w:t xml:space="preserve"> van </w:t>
                </w:r>
                <w:fldSimple w:instr=" NUMPAGES   \* MERGEFORMAT ">
                  <w:r w:rsidR="002C02B2">
                    <w:rPr>
                      <w:noProof/>
                    </w:rPr>
                    <w:t>1</w:t>
                  </w:r>
                </w:fldSimple>
              </w:p>
            </w:txbxContent>
          </v:textbox>
          <w10:wrap anchorx="page" anchory="page"/>
          <w10:anchorlock/>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3F4C" w:rsidRDefault="001E3F4C" w:rsidP="009F164B">
      <w:pPr>
        <w:spacing w:line="240" w:lineRule="auto"/>
      </w:pPr>
      <w:r>
        <w:separator/>
      </w:r>
    </w:p>
  </w:footnote>
  <w:footnote w:type="continuationSeparator" w:id="0">
    <w:p w:rsidR="001E3F4C" w:rsidRDefault="001E3F4C" w:rsidP="009F164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856" w:rsidRDefault="00AD43AC">
    <w:pPr>
      <w:pStyle w:val="Koptekst"/>
    </w:pPr>
    <w:r>
      <w:rPr>
        <w:noProof/>
        <w:lang w:eastAsia="nl-NL" w:bidi="ar-SA"/>
      </w:rPr>
      <w:drawing>
        <wp:anchor distT="0" distB="0" distL="114300" distR="114300" simplePos="0" relativeHeight="251661312" behindDoc="1" locked="0" layoutInCell="1" allowOverlap="1">
          <wp:simplePos x="0" y="0"/>
          <wp:positionH relativeFrom="page">
            <wp:posOffset>4010660</wp:posOffset>
          </wp:positionH>
          <wp:positionV relativeFrom="page">
            <wp:posOffset>0</wp:posOffset>
          </wp:positionV>
          <wp:extent cx="2337684" cy="1582310"/>
          <wp:effectExtent l="19050" t="0" r="5466" b="0"/>
          <wp:wrapNone/>
          <wp:docPr id="6"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stretch>
                    <a:fillRect/>
                  </a:stretch>
                </pic:blipFill>
                <pic:spPr>
                  <a:xfrm>
                    <a:off x="0" y="0"/>
                    <a:ext cx="2336400" cy="1580400"/>
                  </a:xfrm>
                  <a:prstGeom prst="rect">
                    <a:avLst/>
                  </a:prstGeom>
                  <a:ln w="0">
                    <a:noFill/>
                  </a:ln>
                </pic:spPr>
              </pic:pic>
            </a:graphicData>
          </a:graphic>
        </wp:anchor>
      </w:drawing>
    </w:r>
    <w:r>
      <w:rPr>
        <w:noProof/>
        <w:lang w:eastAsia="nl-NL" w:bidi="ar-SA"/>
      </w:rPr>
      <w:drawing>
        <wp:anchor distT="0" distB="0" distL="114300" distR="114300" simplePos="0" relativeHeight="251660288" behindDoc="0" locked="0" layoutInCell="1" allowOverlap="1">
          <wp:simplePos x="0" y="0"/>
          <wp:positionH relativeFrom="page">
            <wp:posOffset>3542665</wp:posOffset>
          </wp:positionH>
          <wp:positionV relativeFrom="page">
            <wp:posOffset>0</wp:posOffset>
          </wp:positionV>
          <wp:extent cx="461175" cy="1582310"/>
          <wp:effectExtent l="19050" t="0" r="0" b="0"/>
          <wp:wrapNone/>
          <wp:docPr id="5"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stretch>
                    <a:fillRect/>
                  </a:stretch>
                </pic:blipFill>
                <pic:spPr>
                  <a:xfrm>
                    <a:off x="0" y="0"/>
                    <a:ext cx="464400" cy="1580400"/>
                  </a:xfrm>
                  <a:prstGeom prst="rect">
                    <a:avLst/>
                  </a:prstGeom>
                  <a:ln w="3175">
                    <a:noFill/>
                  </a:ln>
                </pic:spPr>
              </pic:pic>
            </a:graphicData>
          </a:graphic>
        </wp:anchor>
      </w:drawing>
    </w:r>
    <w:r w:rsidR="00C0031E">
      <w:rPr>
        <w:lang w:eastAsia="nl-NL" w:bidi="ar-SA"/>
      </w:rPr>
      <w:pict>
        <v:shapetype id="_x0000_t202" coordsize="21600,21600" o:spt="202" path="m,l,21600r21600,l21600,xe">
          <v:stroke joinstyle="miter"/>
          <v:path gradientshapeok="t" o:connecttype="rect"/>
        </v:shapetype>
        <v:shape id="Text Box 30" o:spid="_x0000_s2049" type="#_x0000_t202" style="position:absolute;margin-left:466.35pt;margin-top:154.8pt;width:99.2pt;height:630.7pt;z-index:251666432;visibility:visible;mso-position-horizontal-relative:page;mso-position-vertical-relative:page;mso-width-relative:margin;mso-height-relative:margin" strokecolor="white">
          <v:textbox inset="0,0,0,0">
            <w:txbxContent>
              <w:p w:rsidR="00CD5856" w:rsidRDefault="00AD43AC">
                <w:pPr>
                  <w:pStyle w:val="Huisstijl-AfzendgegevensW1"/>
                </w:pPr>
                <w:r>
                  <w:t>Bezoekadres</w:t>
                </w:r>
              </w:p>
              <w:p w:rsidR="00CD5856" w:rsidRDefault="00AD43AC">
                <w:pPr>
                  <w:pStyle w:val="Huisstijl-Afzendgegevens"/>
                </w:pPr>
                <w:r>
                  <w:t>Parnassusplein 5</w:t>
                </w:r>
              </w:p>
              <w:p w:rsidR="00CD5856" w:rsidRDefault="00AD43AC">
                <w:pPr>
                  <w:pStyle w:val="Huisstijl-Afzendgegevens"/>
                </w:pPr>
                <w:r w:rsidRPr="008D59C5">
                  <w:t>251</w:t>
                </w:r>
                <w:r>
                  <w:t>1</w:t>
                </w:r>
                <w:r w:rsidRPr="008D59C5">
                  <w:t xml:space="preserve"> </w:t>
                </w:r>
                <w:r>
                  <w:t xml:space="preserve">VX  </w:t>
                </w:r>
                <w:r w:rsidRPr="008D59C5">
                  <w:t>Den Haag</w:t>
                </w:r>
              </w:p>
              <w:p w:rsidR="00CD5856" w:rsidRDefault="00AD43AC">
                <w:pPr>
                  <w:pStyle w:val="Huisstijl-Afzendgegevens"/>
                </w:pPr>
                <w:r w:rsidRPr="008D59C5">
                  <w:t>www.rijksoverheid.nl</w:t>
                </w:r>
              </w:p>
              <w:p w:rsidR="00CD5856" w:rsidRDefault="00AD43AC">
                <w:pPr>
                  <w:pStyle w:val="Huisstijl-ReferentiegegevenskopW2"/>
                </w:pPr>
                <w:r w:rsidRPr="008D59C5">
                  <w:t>Kenmerk</w:t>
                </w:r>
              </w:p>
              <w:p w:rsidR="00CD5856" w:rsidRDefault="00C0031E">
                <w:pPr>
                  <w:pStyle w:val="Huisstijl-Referentiegegevens"/>
                </w:pPr>
                <w:fldSimple w:instr=" DOCPROPERTY  KenmerkVWS  \* MERGEFORMAT ">
                  <w:r w:rsidR="002C02B2">
                    <w:t>1272535-171371-BPZ</w:t>
                  </w:r>
                </w:fldSimple>
              </w:p>
              <w:p w:rsidR="00E00C89" w:rsidRDefault="001E3F4C">
                <w:pPr>
                  <w:pStyle w:val="Huisstijl-Referentiegegevens"/>
                </w:pPr>
              </w:p>
              <w:p w:rsidR="00CD5856" w:rsidRDefault="00AD43AC" w:rsidP="00E00C89">
                <w:pPr>
                  <w:pStyle w:val="Huisstijl-ReferentiegegevenskopW1"/>
                </w:pPr>
                <w:r w:rsidRPr="008D59C5">
                  <w:t>Bijlage(n)</w:t>
                </w:r>
              </w:p>
              <w:p w:rsidR="00E00C89" w:rsidRDefault="00D609C8" w:rsidP="00E00C89">
                <w:pPr>
                  <w:pStyle w:val="Huisstijl-Referentiegegevens"/>
                </w:pPr>
                <w:r>
                  <w:t>1</w:t>
                </w:r>
              </w:p>
              <w:p w:rsidR="00E00C89" w:rsidRPr="00E00C89" w:rsidRDefault="001E3F4C" w:rsidP="00E00C89">
                <w:pPr>
                  <w:pStyle w:val="Huisstijl-Referentiegegevens"/>
                </w:pPr>
              </w:p>
              <w:p w:rsidR="00CD5856" w:rsidRDefault="00AD43AC">
                <w:pPr>
                  <w:pStyle w:val="Huisstijl-ReferentiegegevenskopW1"/>
                </w:pPr>
                <w:r>
                  <w:t>Uw brief</w:t>
                </w:r>
              </w:p>
              <w:p w:rsidR="00CD5856" w:rsidRDefault="00C0031E">
                <w:pPr>
                  <w:pStyle w:val="Huisstijl-Referentiegegevens"/>
                </w:pPr>
                <w:r>
                  <w:fldChar w:fldCharType="begin"/>
                </w:r>
                <w:r w:rsidR="00AD43AC">
                  <w:instrText xml:space="preserve"> DOCPROPERTY  KenmerkAfzender  \* MERGEFORMAT </w:instrText>
                </w:r>
                <w:r>
                  <w:fldChar w:fldCharType="end"/>
                </w:r>
                <w:r w:rsidR="00AD43AC">
                  <w:t xml:space="preserve"> </w:t>
                </w:r>
              </w:p>
              <w:p w:rsidR="00FC4A32" w:rsidRDefault="001E3F4C">
                <w:pPr>
                  <w:pStyle w:val="Huisstijl-Referentiegegevens"/>
                </w:pPr>
              </w:p>
              <w:p w:rsidR="00FC4A32" w:rsidRDefault="001E3F4C">
                <w:pPr>
                  <w:pStyle w:val="Huisstijl-Referentiegegevens"/>
                </w:pPr>
              </w:p>
              <w:p w:rsidR="00CD5856" w:rsidRDefault="00AD43AC">
                <w:pPr>
                  <w:pStyle w:val="Huisstijl-Algemenevoorwaarden"/>
                </w:pPr>
                <w:r>
                  <w:t>Correspondentie uitsluitend richten aan het retouradres met vermelding van de datum en het kenmerk van deze brief.</w:t>
                </w:r>
              </w:p>
              <w:p w:rsidR="00CD5856" w:rsidRDefault="001E3F4C"/>
            </w:txbxContent>
          </v:textbox>
          <w10:wrap anchorx="page" anchory="page"/>
        </v:shape>
      </w:pict>
    </w:r>
    <w:r w:rsidR="00C0031E">
      <w:rPr>
        <w:lang w:eastAsia="nl-NL" w:bidi="ar-SA"/>
      </w:rPr>
      <w:pict>
        <v:shape id="Text Box 29" o:spid="_x0000_s2050" type="#_x0000_t202" style="position:absolute;margin-left:79.65pt;margin-top:296.85pt;width:323.1pt;height:36pt;z-index:251665408;visibility:visible;mso-position-horizontal-relative:page;mso-position-vertical-relative:page;mso-width-relative:margin;mso-height-relative:margin" strokecolor="white">
          <v:textbox style="mso-fit-shape-to-text:t" inset="0,0,0,0">
            <w:txbxContent>
              <w:p w:rsidR="00CD5856" w:rsidRDefault="001E3F4C">
                <w:pPr>
                  <w:pStyle w:val="Huisstijl-Datumenbetreft"/>
                  <w:tabs>
                    <w:tab w:val="left" w:pos="-5954"/>
                    <w:tab w:val="left" w:pos="-5670"/>
                  </w:tabs>
                </w:pPr>
              </w:p>
            </w:txbxContent>
          </v:textbox>
          <w10:wrap anchorx="page" anchory="page"/>
        </v:shape>
      </w:pict>
    </w:r>
    <w:r w:rsidR="00C0031E">
      <w:rPr>
        <w:lang w:eastAsia="nl-NL" w:bidi="ar-SA"/>
      </w:rPr>
      <w:pict>
        <v:shape id="Text Box 28" o:spid="_x0000_s2051" type="#_x0000_t202" style="position:absolute;margin-left:79.4pt;margin-top:266.5pt;width:323.15pt;height:14.15pt;z-index:251664384;visibility:visible;mso-position-horizontal-relative:page;mso-position-vertical-relative:page;mso-width-relative:margin;mso-height-relative:margin" strokecolor="white">
          <v:textbox inset="0,0,0,0">
            <w:txbxContent>
              <w:p w:rsidR="00CD5856" w:rsidRDefault="001E3F4C">
                <w:pPr>
                  <w:pStyle w:val="Huisstijl-Toezendgegevens"/>
                </w:pPr>
              </w:p>
            </w:txbxContent>
          </v:textbox>
          <w10:wrap anchorx="page" anchory="page"/>
        </v:shape>
      </w:pict>
    </w:r>
    <w:r w:rsidR="00C0031E">
      <w:rPr>
        <w:lang w:eastAsia="nl-NL" w:bidi="ar-SA"/>
      </w:rPr>
      <w:pict>
        <v:shape id="Text Box 27" o:spid="_x0000_s2052" type="#_x0000_t202" style="position:absolute;margin-left:79.4pt;margin-top:153.1pt;width:263.6pt;height:85.05pt;z-index:251663360;visibility:visible;mso-position-horizontal-relative:page;mso-position-vertical-relative:page;mso-width-relative:margin;mso-height-relative:margin" strokecolor="white">
          <v:textbox inset="0,0,0,0">
            <w:txbxContent>
              <w:p w:rsidR="00CD5856" w:rsidRDefault="00AD43AC">
                <w:pPr>
                  <w:pStyle w:val="Huisstijl-Toezendgegevens"/>
                </w:pPr>
                <w:r>
                  <w:t>De Voorzitter van de Tweede Kamer</w:t>
                </w:r>
                <w:r>
                  <w:br/>
                  <w:t>der Staten-Generaal</w:t>
                </w:r>
                <w:r>
                  <w:br/>
                  <w:t>Postbus 20018</w:t>
                </w:r>
                <w:r>
                  <w:br/>
                  <w:t>2500 EA  DEN HAAG</w:t>
                </w:r>
              </w:p>
            </w:txbxContent>
          </v:textbox>
          <w10:wrap anchorx="page" anchory="page"/>
        </v:shape>
      </w:pict>
    </w:r>
    <w:r w:rsidR="00C0031E">
      <w:rPr>
        <w:lang w:eastAsia="nl-NL" w:bidi="ar-SA"/>
      </w:rPr>
      <w:pict>
        <v:shape id="Text Box 26" o:spid="_x0000_s2053" type="#_x0000_t202" style="position:absolute;margin-left:79.4pt;margin-top:134.95pt;width:282.75pt;height:11.35pt;z-index:251662336;visibility:visible;mso-position-horizontal-relative:page;mso-position-vertical-relative:page;mso-width-relative:margin;mso-height-relative:margin" strokecolor="white">
          <o:lock v:ext="edit" aspectratio="t"/>
          <v:textbox inset="0,0,0,0">
            <w:txbxContent>
              <w:p w:rsidR="00CD5856" w:rsidRDefault="00AD43AC">
                <w:pPr>
                  <w:pStyle w:val="Huisstijl-Retouradres"/>
                </w:pPr>
                <w:r w:rsidRPr="008D59C5">
                  <w:t>&gt; Retouradres</w:t>
                </w:r>
                <w:r>
                  <w:t xml:space="preserve"> Postbus 20350 2500 EJ  Den Haag</w:t>
                </w:r>
              </w:p>
            </w:txbxContent>
          </v:textbox>
          <w10:wrap anchorx="page" anchory="page"/>
          <w10:anchorlo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856" w:rsidRDefault="00C0031E">
    <w:pPr>
      <w:pStyle w:val="Koptekst"/>
    </w:pPr>
    <w:r>
      <w:rPr>
        <w:lang w:eastAsia="nl-NL" w:bidi="ar-SA"/>
      </w:rPr>
      <w:pict>
        <v:shapetype id="_x0000_t202" coordsize="21600,21600" o:spt="202" path="m,l,21600r21600,l21600,xe">
          <v:stroke joinstyle="miter"/>
          <v:path gradientshapeok="t" o:connecttype="rect"/>
        </v:shapetype>
        <v:shape id="Text Box 5" o:spid="_x0000_s2055" type="#_x0000_t202" style="position:absolute;margin-left:466.35pt;margin-top:152.5pt;width:99.2pt;height:630.7pt;z-index:251667456;visibility:visible;mso-position-horizontal-relative:page;mso-position-vertical-relative:page;mso-width-relative:margin;mso-height-relative:margin" strokecolor="white">
          <v:textbox inset="0,0,0,0">
            <w:txbxContent>
              <w:p w:rsidR="00CD5856" w:rsidRDefault="00AD43AC">
                <w:pPr>
                  <w:pStyle w:val="Huisstijl-ReferentiegegevenskopW2"/>
                </w:pPr>
                <w:r w:rsidRPr="008D59C5">
                  <w:t>Kenmerk</w:t>
                </w:r>
              </w:p>
              <w:p w:rsidR="00CD5856" w:rsidRDefault="00C0031E">
                <w:pPr>
                  <w:pStyle w:val="Huisstijl-Referentiegegevens"/>
                </w:pPr>
                <w:fldSimple w:instr=" DOCPROPERTY  KenmerkVWS  \* MERGEFORMAT ">
                  <w:r w:rsidR="002C02B2">
                    <w:t>1272535-171371-BPZ</w:t>
                  </w:r>
                </w:fldSimple>
              </w:p>
            </w:txbxContent>
          </v:textbox>
          <w10:wrap anchorx="page" anchory="page"/>
        </v:shape>
      </w:pict>
    </w:r>
    <w:r>
      <w:rPr>
        <w:lang w:eastAsia="nl-NL" w:bidi="ar-SA"/>
      </w:rPr>
      <w:pict>
        <v:shape id="Text Box 18" o:spid="_x0000_s2056" type="#_x0000_t202" style="position:absolute;margin-left:466.35pt;margin-top:805.15pt;width:99.2pt;height:16.85pt;z-index:251668480;visibility:visible;mso-position-horizontal-relative:page;mso-position-vertical-relative:page;mso-width-relative:margin;mso-height-relative:margin" strokecolor="white">
          <v:textbox inset="0,0,0,0">
            <w:txbxContent>
              <w:p w:rsidR="00CD5856" w:rsidRDefault="00AD43AC">
                <w:pPr>
                  <w:pStyle w:val="Huisstijl-Paginanummer"/>
                </w:pPr>
                <w:r>
                  <w:t xml:space="preserve">Pagina </w:t>
                </w:r>
                <w:r w:rsidR="00C0031E">
                  <w:fldChar w:fldCharType="begin"/>
                </w:r>
                <w:r>
                  <w:instrText xml:space="preserve"> PAGE    \* MERGEFORMAT </w:instrText>
                </w:r>
                <w:r w:rsidR="00C0031E">
                  <w:fldChar w:fldCharType="separate"/>
                </w:r>
                <w:r w:rsidR="002C02B2">
                  <w:rPr>
                    <w:noProof/>
                  </w:rPr>
                  <w:t>1</w:t>
                </w:r>
                <w:r w:rsidR="00C0031E">
                  <w:rPr>
                    <w:noProof/>
                  </w:rPr>
                  <w:fldChar w:fldCharType="end"/>
                </w:r>
                <w:r>
                  <w:t xml:space="preserve"> van </w:t>
                </w:r>
                <w:fldSimple w:instr=" SECTIONPAGES  \* Arabic  \* MERGEFORMAT ">
                  <w:r w:rsidR="002C02B2">
                    <w:rPr>
                      <w:noProof/>
                    </w:rPr>
                    <w:t>1</w:t>
                  </w:r>
                </w:fldSimple>
              </w:p>
              <w:p w:rsidR="00CD5856" w:rsidRDefault="001E3F4C"/>
              <w:p w:rsidR="00CD5856" w:rsidRDefault="001E3F4C">
                <w:pPr>
                  <w:pStyle w:val="Huisstijl-Paginanummer"/>
                </w:pPr>
              </w:p>
              <w:p w:rsidR="00CD5856" w:rsidRDefault="001E3F4C">
                <w:pPr>
                  <w:pStyle w:val="Huisstijl-Paginanummer"/>
                </w:pPr>
              </w:p>
            </w:txbxContent>
          </v:textbox>
          <w10:wrap anchorx="page" anchory="page"/>
          <w10:anchorlock/>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856" w:rsidRDefault="00C0031E">
    <w:pPr>
      <w:pStyle w:val="Koptekst"/>
    </w:pPr>
    <w:r>
      <w:rPr>
        <w:lang w:eastAsia="nl-NL" w:bidi="ar-SA"/>
      </w:rPr>
      <w:pict>
        <v:shapetype id="_x0000_t202" coordsize="21600,21600" o:spt="202" path="m,l,21600r21600,l21600,xe">
          <v:stroke joinstyle="miter"/>
          <v:path gradientshapeok="t" o:connecttype="rect"/>
        </v:shapetype>
        <v:shape id="Text Box 16" o:spid="_x0000_s2057" type="#_x0000_t202" style="position:absolute;margin-left:79.5pt;margin-top:296.75pt;width:323.1pt;height:36pt;z-index:251672576;visibility:visible;mso-position-horizontal-relative:page;mso-position-vertical-relative:page;mso-width-relative:margin;mso-height-relative:margin" strokecolor="white">
          <v:textbox style="mso-fit-shape-to-text:t" inset="0,0,0,0">
            <w:txbxContent>
              <w:p w:rsidR="00CD5856" w:rsidRDefault="00AD43AC">
                <w:pPr>
                  <w:pStyle w:val="Huisstijl-Datumenbetreft"/>
                  <w:tabs>
                    <w:tab w:val="left" w:pos="-5954"/>
                    <w:tab w:val="left" w:pos="-5670"/>
                  </w:tabs>
                </w:pPr>
                <w:r>
                  <w:t>Datum</w:t>
                </w:r>
                <w:r>
                  <w:tab/>
                </w:r>
                <w:sdt>
                  <w:sdtPr>
                    <w:alias w:val="Date"/>
                    <w:tag w:val="Date"/>
                    <w:id w:val="23837501"/>
                    <w:dataBinding w:prefixMappings="xmlns:dg='http://docgen.org/date' " w:xpath="/dg:DocgenData[1]/dg:Date[1]" w:storeItemID="{638E1AF9-0BBE-4B94-A3F4-F6B5671D83EA}"/>
                    <w:date w:fullDate="2014-06-26T00:00:00Z">
                      <w:dateFormat w:val="d MMMM YYYY"/>
                      <w:lid w:val="nl-NL"/>
                      <w:storeMappedDataAs w:val="dateTime"/>
                      <w:calendar w:val="gregorian"/>
                    </w:date>
                  </w:sdtPr>
                  <w:sdtContent>
                    <w:r>
                      <w:t>26 juni 2014</w:t>
                    </w:r>
                  </w:sdtContent>
                </w:sdt>
              </w:p>
              <w:p w:rsidR="00CD5856" w:rsidRDefault="00AD43AC">
                <w:pPr>
                  <w:pStyle w:val="Huisstijl-Datumenbetreft"/>
                  <w:tabs>
                    <w:tab w:val="left" w:pos="-5954"/>
                    <w:tab w:val="left" w:pos="-5670"/>
                  </w:tabs>
                </w:pPr>
                <w:r>
                  <w:t>Betreft</w:t>
                </w:r>
                <w:r>
                  <w:tab/>
                  <w:t>BETREFT</w:t>
                </w:r>
              </w:p>
              <w:p w:rsidR="00CD5856" w:rsidRDefault="001E3F4C">
                <w:pPr>
                  <w:pStyle w:val="Huisstijl-Datumenbetreft"/>
                  <w:tabs>
                    <w:tab w:val="left" w:pos="-5954"/>
                    <w:tab w:val="left" w:pos="-5670"/>
                  </w:tabs>
                </w:pPr>
              </w:p>
            </w:txbxContent>
          </v:textbox>
          <w10:wrap type="topAndBottom" anchorx="page" anchory="page"/>
        </v:shape>
      </w:pict>
    </w:r>
    <w:r w:rsidR="00AD43AC">
      <w:rPr>
        <w:noProof/>
        <w:lang w:eastAsia="nl-NL" w:bidi="ar-SA"/>
      </w:rPr>
      <w:drawing>
        <wp:anchor distT="0" distB="0" distL="114300" distR="114300" simplePos="0" relativeHeight="251659264" behindDoc="0" locked="0" layoutInCell="1" allowOverlap="1">
          <wp:simplePos x="0" y="0"/>
          <wp:positionH relativeFrom="page">
            <wp:posOffset>3542665</wp:posOffset>
          </wp:positionH>
          <wp:positionV relativeFrom="page">
            <wp:posOffset>0</wp:posOffset>
          </wp:positionV>
          <wp:extent cx="464400" cy="1580400"/>
          <wp:effectExtent l="0" t="0" r="0" b="0"/>
          <wp:wrapNone/>
          <wp:docPr id="3"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stretch>
                    <a:fillRect/>
                  </a:stretch>
                </pic:blipFill>
                <pic:spPr>
                  <a:xfrm>
                    <a:off x="0" y="0"/>
                    <a:ext cx="464400" cy="1580400"/>
                  </a:xfrm>
                  <a:prstGeom prst="rect">
                    <a:avLst/>
                  </a:prstGeom>
                  <a:ln w="3175">
                    <a:noFill/>
                  </a:ln>
                </pic:spPr>
              </pic:pic>
            </a:graphicData>
          </a:graphic>
        </wp:anchor>
      </w:drawing>
    </w:r>
    <w:r w:rsidR="00AD43AC">
      <w:rPr>
        <w:noProof/>
        <w:lang w:eastAsia="nl-NL" w:bidi="ar-SA"/>
      </w:rPr>
      <w:drawing>
        <wp:anchor distT="0" distB="0" distL="114300" distR="114300" simplePos="0" relativeHeight="251658240" behindDoc="1" locked="0" layoutInCell="1" allowOverlap="1">
          <wp:simplePos x="0" y="0"/>
          <wp:positionH relativeFrom="page">
            <wp:posOffset>4010660</wp:posOffset>
          </wp:positionH>
          <wp:positionV relativeFrom="page">
            <wp:posOffset>0</wp:posOffset>
          </wp:positionV>
          <wp:extent cx="2336400" cy="1580400"/>
          <wp:effectExtent l="0" t="0" r="0" b="0"/>
          <wp:wrapNone/>
          <wp:docPr id="4"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2"/>
                  <a:stretch>
                    <a:fillRect/>
                  </a:stretch>
                </pic:blipFill>
                <pic:spPr>
                  <a:xfrm>
                    <a:off x="0" y="0"/>
                    <a:ext cx="2336400" cy="1580400"/>
                  </a:xfrm>
                  <a:prstGeom prst="rect">
                    <a:avLst/>
                  </a:prstGeom>
                  <a:ln w="0">
                    <a:noFill/>
                  </a:ln>
                </pic:spPr>
              </pic:pic>
            </a:graphicData>
          </a:graphic>
        </wp:anchor>
      </w:drawing>
    </w:r>
    <w:r>
      <w:rPr>
        <w:lang w:eastAsia="nl-NL" w:bidi="ar-SA"/>
      </w:rPr>
      <w:pict>
        <v:shape id="_x0000_s2058" type="#_x0000_t202" style="position:absolute;margin-left:466.35pt;margin-top:154.7pt;width:99.2pt;height:630.7pt;z-index:251673600;visibility:visible;mso-position-horizontal-relative:page;mso-position-vertical-relative:page;mso-width-relative:margin;mso-height-relative:margin" strokecolor="white">
          <v:textbox inset="0,0,0,0">
            <w:txbxContent>
              <w:p w:rsidR="00CD5856" w:rsidRDefault="00AD43AC">
                <w:pPr>
                  <w:pStyle w:val="Huisstijl-Afzendgegevens"/>
                </w:pPr>
                <w:r w:rsidRPr="008D59C5">
                  <w:t>Rijnstraat 50</w:t>
                </w:r>
              </w:p>
              <w:p w:rsidR="00CD5856" w:rsidRDefault="00AD43AC">
                <w:pPr>
                  <w:pStyle w:val="Huisstijl-Afzendgegevens"/>
                </w:pPr>
                <w:r w:rsidRPr="008D59C5">
                  <w:t>Den Haag</w:t>
                </w:r>
              </w:p>
              <w:p w:rsidR="00CD5856" w:rsidRDefault="00AD43AC">
                <w:pPr>
                  <w:pStyle w:val="Huisstijl-Afzendgegevens"/>
                </w:pPr>
                <w:r w:rsidRPr="008D59C5">
                  <w:t>www.rijksoverheid.nl</w:t>
                </w:r>
              </w:p>
              <w:p w:rsidR="00CD5856" w:rsidRDefault="00AD43AC">
                <w:pPr>
                  <w:pStyle w:val="Huisstijl-AfzendgegevenskopW1"/>
                </w:pPr>
                <w:r>
                  <w:t>Contactpersoon</w:t>
                </w:r>
              </w:p>
              <w:p w:rsidR="00CD5856" w:rsidRDefault="00AD43AC">
                <w:pPr>
                  <w:pStyle w:val="Huisstijl-Afzendgegevens"/>
                </w:pPr>
                <w:r w:rsidRPr="008D59C5">
                  <w:t>ing. J.A. Ramlal</w:t>
                </w:r>
              </w:p>
              <w:p w:rsidR="00CD5856" w:rsidRDefault="00AD43AC">
                <w:pPr>
                  <w:pStyle w:val="Huisstijl-Afzendgegevens"/>
                </w:pPr>
                <w:r w:rsidRPr="008D59C5">
                  <w:t>ja.ramlal@minvws.nl</w:t>
                </w:r>
              </w:p>
              <w:p w:rsidR="00CD5856" w:rsidRDefault="00AD43AC">
                <w:pPr>
                  <w:pStyle w:val="Huisstijl-ReferentiegegevenskopW2"/>
                </w:pPr>
                <w:r>
                  <w:t>Ons kenmerk</w:t>
                </w:r>
              </w:p>
              <w:p w:rsidR="00CD5856" w:rsidRDefault="00AD43AC">
                <w:pPr>
                  <w:pStyle w:val="Huisstijl-Referentiegegevens"/>
                </w:pPr>
                <w:r>
                  <w:t>KENMERK</w:t>
                </w:r>
              </w:p>
              <w:p w:rsidR="00CD5856" w:rsidRDefault="00AD43AC">
                <w:pPr>
                  <w:pStyle w:val="Huisstijl-ReferentiegegevenskopW1"/>
                </w:pPr>
                <w:r>
                  <w:t>Uw kenmerk</w:t>
                </w:r>
              </w:p>
              <w:p w:rsidR="00CD5856" w:rsidRDefault="00AD43AC">
                <w:pPr>
                  <w:pStyle w:val="Huisstijl-Referentiegegevens"/>
                </w:pPr>
                <w:r>
                  <w:t>UW BRIEF</w:t>
                </w:r>
              </w:p>
            </w:txbxContent>
          </v:textbox>
          <w10:wrap anchorx="page" anchory="page"/>
        </v:shape>
      </w:pict>
    </w:r>
    <w:r>
      <w:rPr>
        <w:lang w:eastAsia="nl-NL" w:bidi="ar-SA"/>
      </w:rPr>
      <w:pict>
        <v:shape id="_x0000_s2059" type="#_x0000_t202" style="position:absolute;margin-left:79.4pt;margin-top:152.95pt;width:235.3pt;height:85.05pt;z-index:251670528;visibility:visible;mso-position-horizontal-relative:page;mso-position-vertical-relative:page;mso-width-relative:margin;mso-height-relative:margin" strokecolor="white">
          <v:textbox inset="0,0,0,0">
            <w:txbxContent>
              <w:p w:rsidR="00CD5856" w:rsidRDefault="00AD43AC">
                <w:pPr>
                  <w:pStyle w:val="Huisstijl-Toezendgegevens"/>
                </w:pPr>
                <w:r w:rsidRPr="008D59C5">
                  <w:t>De Voorzitter van de Tweede Kamer</w:t>
                </w:r>
                <w:r w:rsidRPr="008D59C5">
                  <w:br/>
                  <w:t>der Staten-Generaal</w:t>
                </w:r>
                <w:r w:rsidRPr="008D59C5">
                  <w:br/>
                  <w:t>Postbus 20018</w:t>
                </w:r>
                <w:r w:rsidRPr="008D59C5">
                  <w:br/>
                  <w:t>2500 EA DEN HAAG</w:t>
                </w:r>
              </w:p>
            </w:txbxContent>
          </v:textbox>
          <w10:wrap anchorx="page" anchory="page"/>
        </v:shape>
      </w:pict>
    </w:r>
    <w:r>
      <w:rPr>
        <w:lang w:eastAsia="nl-NL" w:bidi="ar-SA"/>
      </w:rPr>
      <w:pict>
        <v:shape id="_x0000_s2060" type="#_x0000_t202" style="position:absolute;margin-left:466.35pt;margin-top:805.1pt;width:57.55pt;height:8.5pt;z-index:251674624;visibility:visible;mso-position-horizontal-relative:page;mso-position-vertical-relative:page;mso-width-relative:margin;mso-height-relative:margin" strokecolor="white">
          <v:textbox inset="0,0,0,0">
            <w:txbxContent>
              <w:p w:rsidR="00CD5856" w:rsidRDefault="00AD43AC">
                <w:pPr>
                  <w:pStyle w:val="Huisstijl-Paginanummer"/>
                </w:pPr>
                <w:r>
                  <w:t xml:space="preserve">Pagina </w:t>
                </w:r>
                <w:r w:rsidR="00C0031E">
                  <w:fldChar w:fldCharType="begin"/>
                </w:r>
                <w:r>
                  <w:instrText xml:space="preserve"> PAGE    \* MERGEFORMAT </w:instrText>
                </w:r>
                <w:r w:rsidR="00C0031E">
                  <w:fldChar w:fldCharType="separate"/>
                </w:r>
                <w:r w:rsidR="002C02B2">
                  <w:rPr>
                    <w:noProof/>
                  </w:rPr>
                  <w:t>1</w:t>
                </w:r>
                <w:r w:rsidR="00C0031E">
                  <w:rPr>
                    <w:noProof/>
                  </w:rPr>
                  <w:fldChar w:fldCharType="end"/>
                </w:r>
                <w:r>
                  <w:t xml:space="preserve"> van </w:t>
                </w:r>
                <w:fldSimple w:instr=" SECTIONPAGES  \* Arabic  \* MERGEFORMAT ">
                  <w:r w:rsidR="002C02B2">
                    <w:rPr>
                      <w:noProof/>
                    </w:rPr>
                    <w:t>1</w:t>
                  </w:r>
                </w:fldSimple>
              </w:p>
            </w:txbxContent>
          </v:textbox>
          <w10:wrap anchorx="page" anchory="page"/>
          <w10:anchorlock/>
        </v:shape>
      </w:pict>
    </w:r>
    <w:r>
      <w:rPr>
        <w:lang w:eastAsia="nl-NL" w:bidi="ar-SA"/>
      </w:rPr>
      <w:pict>
        <v:shape id="_x0000_s2061" type="#_x0000_t202" style="position:absolute;margin-left:79.4pt;margin-top:266.5pt;width:323.15pt;height:14.15pt;z-index:251671552;visibility:visible;mso-position-horizontal-relative:page;mso-position-vertical-relative:page;mso-width-relative:margin;mso-height-relative:margin" strokecolor="white">
          <v:textbox inset="0,0,0,0">
            <w:txbxContent>
              <w:p w:rsidR="00CD5856" w:rsidRDefault="001E3F4C">
                <w:pPr>
                  <w:pStyle w:val="Huisstijl-Toezendgegevens"/>
                </w:pPr>
              </w:p>
            </w:txbxContent>
          </v:textbox>
          <w10:wrap anchorx="page" anchory="page"/>
        </v:shape>
      </w:pict>
    </w:r>
    <w:r>
      <w:rPr>
        <w:lang w:eastAsia="nl-NL" w:bidi="ar-SA"/>
      </w:rPr>
      <w:pict>
        <v:shape id="_x0000_s2062" type="#_x0000_t202" style="position:absolute;margin-left:79.4pt;margin-top:135.05pt;width:282.75pt;height:11.35pt;z-index:251669504;visibility:visible;mso-position-horizontal-relative:page;mso-position-vertical-relative:page;mso-width-relative:margin;mso-height-relative:margin" strokecolor="white">
          <o:lock v:ext="edit" aspectratio="t"/>
          <v:textbox inset="0,0,0,0">
            <w:txbxContent>
              <w:p w:rsidR="00CD5856" w:rsidRDefault="00AD43AC">
                <w:pPr>
                  <w:pStyle w:val="Huisstijl-Retouradres"/>
                </w:pPr>
                <w:r>
                  <w:t xml:space="preserve">&gt; Retouradres </w:t>
                </w:r>
              </w:p>
            </w:txbxContent>
          </v:textbox>
          <w10:wrap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8A576F"/>
    <w:multiLevelType w:val="hybridMultilevel"/>
    <w:tmpl w:val="DB8AF5D4"/>
    <w:lvl w:ilvl="0" w:tplc="06DEABE6">
      <w:numFmt w:val="bullet"/>
      <w:lvlText w:val=""/>
      <w:lvlJc w:val="left"/>
      <w:pPr>
        <w:ind w:left="720" w:hanging="360"/>
      </w:pPr>
      <w:rPr>
        <w:rFonts w:ascii="Wingdings" w:eastAsia="DejaVu Sans" w:hAnsi="Wingdings" w:cs="Lohit Hindi" w:hint="default"/>
      </w:rPr>
    </w:lvl>
    <w:lvl w:ilvl="1" w:tplc="0B14481E" w:tentative="1">
      <w:start w:val="1"/>
      <w:numFmt w:val="bullet"/>
      <w:lvlText w:val="o"/>
      <w:lvlJc w:val="left"/>
      <w:pPr>
        <w:ind w:left="1440" w:hanging="360"/>
      </w:pPr>
      <w:rPr>
        <w:rFonts w:ascii="Courier New" w:hAnsi="Courier New" w:cs="Courier New" w:hint="default"/>
      </w:rPr>
    </w:lvl>
    <w:lvl w:ilvl="2" w:tplc="3A483E3C" w:tentative="1">
      <w:start w:val="1"/>
      <w:numFmt w:val="bullet"/>
      <w:lvlText w:val=""/>
      <w:lvlJc w:val="left"/>
      <w:pPr>
        <w:ind w:left="2160" w:hanging="360"/>
      </w:pPr>
      <w:rPr>
        <w:rFonts w:ascii="Wingdings" w:hAnsi="Wingdings" w:hint="default"/>
      </w:rPr>
    </w:lvl>
    <w:lvl w:ilvl="3" w:tplc="F29E5A36" w:tentative="1">
      <w:start w:val="1"/>
      <w:numFmt w:val="bullet"/>
      <w:lvlText w:val=""/>
      <w:lvlJc w:val="left"/>
      <w:pPr>
        <w:ind w:left="2880" w:hanging="360"/>
      </w:pPr>
      <w:rPr>
        <w:rFonts w:ascii="Symbol" w:hAnsi="Symbol" w:hint="default"/>
      </w:rPr>
    </w:lvl>
    <w:lvl w:ilvl="4" w:tplc="4A3EA86A" w:tentative="1">
      <w:start w:val="1"/>
      <w:numFmt w:val="bullet"/>
      <w:lvlText w:val="o"/>
      <w:lvlJc w:val="left"/>
      <w:pPr>
        <w:ind w:left="3600" w:hanging="360"/>
      </w:pPr>
      <w:rPr>
        <w:rFonts w:ascii="Courier New" w:hAnsi="Courier New" w:cs="Courier New" w:hint="default"/>
      </w:rPr>
    </w:lvl>
    <w:lvl w:ilvl="5" w:tplc="5BF402C0" w:tentative="1">
      <w:start w:val="1"/>
      <w:numFmt w:val="bullet"/>
      <w:lvlText w:val=""/>
      <w:lvlJc w:val="left"/>
      <w:pPr>
        <w:ind w:left="4320" w:hanging="360"/>
      </w:pPr>
      <w:rPr>
        <w:rFonts w:ascii="Wingdings" w:hAnsi="Wingdings" w:hint="default"/>
      </w:rPr>
    </w:lvl>
    <w:lvl w:ilvl="6" w:tplc="EAC64AB2" w:tentative="1">
      <w:start w:val="1"/>
      <w:numFmt w:val="bullet"/>
      <w:lvlText w:val=""/>
      <w:lvlJc w:val="left"/>
      <w:pPr>
        <w:ind w:left="5040" w:hanging="360"/>
      </w:pPr>
      <w:rPr>
        <w:rFonts w:ascii="Symbol" w:hAnsi="Symbol" w:hint="default"/>
      </w:rPr>
    </w:lvl>
    <w:lvl w:ilvl="7" w:tplc="0AA84AA8" w:tentative="1">
      <w:start w:val="1"/>
      <w:numFmt w:val="bullet"/>
      <w:lvlText w:val="o"/>
      <w:lvlJc w:val="left"/>
      <w:pPr>
        <w:ind w:left="5760" w:hanging="360"/>
      </w:pPr>
      <w:rPr>
        <w:rFonts w:ascii="Courier New" w:hAnsi="Courier New" w:cs="Courier New" w:hint="default"/>
      </w:rPr>
    </w:lvl>
    <w:lvl w:ilvl="8" w:tplc="5BBE1246"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170"/>
  <w:autoHyphenation/>
  <w:hyphenationZone w:val="425"/>
  <w:drawingGridHorizontalSpacing w:val="90"/>
  <w:displayHorizontalDrawingGridEvery w:val="2"/>
  <w:characterSpacingControl w:val="doNotCompress"/>
  <w:hdrShapeDefaults>
    <o:shapedefaults v:ext="edit" spidmax="5122"/>
    <o:shapelayout v:ext="edit">
      <o:idmap v:ext="edit" data="1,2"/>
    </o:shapelayout>
  </w:hdrShapeDefaults>
  <w:footnotePr>
    <w:footnote w:id="-1"/>
    <w:footnote w:id="0"/>
  </w:footnotePr>
  <w:endnotePr>
    <w:endnote w:id="-1"/>
    <w:endnote w:id="0"/>
  </w:endnotePr>
  <w:compat/>
  <w:rsids>
    <w:rsidRoot w:val="009F164B"/>
    <w:rsid w:val="0019185E"/>
    <w:rsid w:val="001E3F4C"/>
    <w:rsid w:val="00220725"/>
    <w:rsid w:val="002C02B2"/>
    <w:rsid w:val="00377FBA"/>
    <w:rsid w:val="004268CB"/>
    <w:rsid w:val="00931155"/>
    <w:rsid w:val="009F164B"/>
    <w:rsid w:val="00A42937"/>
    <w:rsid w:val="00AD43AC"/>
    <w:rsid w:val="00C0031E"/>
    <w:rsid w:val="00C4463E"/>
    <w:rsid w:val="00D609C8"/>
    <w:rsid w:val="00E3652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Lohit Hindi"/>
        <w:kern w:val="3"/>
        <w:sz w:val="24"/>
        <w:szCs w:val="24"/>
        <w:lang w:val="nl-NL"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D5856"/>
    <w:pPr>
      <w:spacing w:line="240" w:lineRule="exact"/>
    </w:pPr>
    <w:rPr>
      <w:rFonts w:ascii="Verdana"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eading">
    <w:name w:val="Heading"/>
    <w:basedOn w:val="Standaard"/>
    <w:next w:val="Textbody"/>
    <w:rsid w:val="00CD5856"/>
    <w:pPr>
      <w:keepNext/>
      <w:spacing w:before="240" w:after="120"/>
    </w:pPr>
    <w:rPr>
      <w:rFonts w:ascii="Arial" w:hAnsi="Arial"/>
      <w:sz w:val="28"/>
      <w:szCs w:val="28"/>
    </w:rPr>
  </w:style>
  <w:style w:type="paragraph" w:customStyle="1" w:styleId="Textbody">
    <w:name w:val="Text body"/>
    <w:basedOn w:val="Standaard"/>
    <w:rsid w:val="00CD5856"/>
    <w:pPr>
      <w:spacing w:after="120"/>
    </w:pPr>
  </w:style>
  <w:style w:type="paragraph" w:styleId="Lijst">
    <w:name w:val="List"/>
    <w:basedOn w:val="Textbody"/>
    <w:rsid w:val="00CD5856"/>
  </w:style>
  <w:style w:type="paragraph" w:customStyle="1" w:styleId="Caption1">
    <w:name w:val="Caption1"/>
    <w:basedOn w:val="Standaard"/>
    <w:rsid w:val="00CD5856"/>
    <w:pPr>
      <w:suppressLineNumbers/>
      <w:spacing w:before="120" w:after="120"/>
    </w:pPr>
    <w:rPr>
      <w:i/>
      <w:iCs/>
      <w:sz w:val="24"/>
    </w:rPr>
  </w:style>
  <w:style w:type="paragraph" w:customStyle="1" w:styleId="Index">
    <w:name w:val="Index"/>
    <w:basedOn w:val="Standaard"/>
    <w:rsid w:val="00CD5856"/>
    <w:pPr>
      <w:suppressLineNumbers/>
    </w:pPr>
  </w:style>
  <w:style w:type="paragraph" w:customStyle="1" w:styleId="Heading11">
    <w:name w:val="Heading 11"/>
    <w:basedOn w:val="Heading"/>
    <w:next w:val="Textbody"/>
    <w:rsid w:val="00CD5856"/>
    <w:pPr>
      <w:pageBreakBefore/>
      <w:spacing w:before="340" w:after="170"/>
      <w:ind w:left="-850"/>
    </w:pPr>
    <w:rPr>
      <w:b/>
      <w:bCs/>
      <w:sz w:val="40"/>
    </w:rPr>
  </w:style>
  <w:style w:type="paragraph" w:customStyle="1" w:styleId="Heading21">
    <w:name w:val="Heading 21"/>
    <w:basedOn w:val="Heading"/>
    <w:next w:val="Textbody"/>
    <w:rsid w:val="00CD5856"/>
    <w:pPr>
      <w:spacing w:before="340" w:after="170"/>
      <w:ind w:left="-850"/>
    </w:pPr>
    <w:rPr>
      <w:b/>
      <w:bCs/>
      <w:i/>
      <w:iCs/>
      <w:sz w:val="32"/>
    </w:rPr>
  </w:style>
  <w:style w:type="paragraph" w:customStyle="1" w:styleId="Heading31">
    <w:name w:val="Heading 31"/>
    <w:basedOn w:val="Heading"/>
    <w:next w:val="Textbody"/>
    <w:rsid w:val="00CD5856"/>
    <w:pPr>
      <w:spacing w:before="340" w:after="170"/>
      <w:ind w:left="-850"/>
    </w:pPr>
    <w:rPr>
      <w:b/>
      <w:bCs/>
    </w:rPr>
  </w:style>
  <w:style w:type="paragraph" w:styleId="Titel">
    <w:name w:val="Title"/>
    <w:basedOn w:val="Heading"/>
    <w:next w:val="Subtitel"/>
    <w:rsid w:val="00CD5856"/>
    <w:rPr>
      <w:b/>
      <w:bCs/>
      <w:sz w:val="48"/>
      <w:szCs w:val="36"/>
    </w:rPr>
  </w:style>
  <w:style w:type="paragraph" w:styleId="Subtitel">
    <w:name w:val="Subtitle"/>
    <w:basedOn w:val="Heading"/>
    <w:next w:val="Textbody"/>
    <w:rsid w:val="00CD5856"/>
    <w:pPr>
      <w:jc w:val="center"/>
    </w:pPr>
    <w:rPr>
      <w:i/>
      <w:iCs/>
    </w:rPr>
  </w:style>
  <w:style w:type="paragraph" w:customStyle="1" w:styleId="ContentsHeading">
    <w:name w:val="Contents Heading"/>
    <w:basedOn w:val="Heading"/>
    <w:rsid w:val="00CD5856"/>
    <w:pPr>
      <w:suppressLineNumbers/>
    </w:pPr>
    <w:rPr>
      <w:b/>
      <w:bCs/>
      <w:sz w:val="36"/>
      <w:szCs w:val="32"/>
    </w:rPr>
  </w:style>
  <w:style w:type="paragraph" w:customStyle="1" w:styleId="Contents1">
    <w:name w:val="Contents 1"/>
    <w:basedOn w:val="Index"/>
    <w:rsid w:val="00CD5856"/>
    <w:pPr>
      <w:tabs>
        <w:tab w:val="right" w:leader="dot" w:pos="9637"/>
      </w:tabs>
      <w:spacing w:before="170"/>
    </w:pPr>
    <w:rPr>
      <w:sz w:val="26"/>
    </w:rPr>
  </w:style>
  <w:style w:type="paragraph" w:customStyle="1" w:styleId="Contents2">
    <w:name w:val="Contents 2"/>
    <w:basedOn w:val="Index"/>
    <w:rsid w:val="00CD5856"/>
    <w:pPr>
      <w:tabs>
        <w:tab w:val="right" w:leader="dot" w:pos="9637"/>
      </w:tabs>
      <w:spacing w:before="57"/>
      <w:ind w:left="283"/>
    </w:pPr>
  </w:style>
  <w:style w:type="paragraph" w:customStyle="1" w:styleId="Contents3">
    <w:name w:val="Contents 3"/>
    <w:basedOn w:val="Index"/>
    <w:rsid w:val="00CD5856"/>
    <w:pPr>
      <w:tabs>
        <w:tab w:val="right" w:leader="dot" w:pos="9921"/>
      </w:tabs>
      <w:ind w:left="850"/>
    </w:pPr>
  </w:style>
  <w:style w:type="paragraph" w:customStyle="1" w:styleId="TableContents">
    <w:name w:val="Table Contents"/>
    <w:basedOn w:val="Standaard"/>
    <w:rsid w:val="00CD5856"/>
    <w:pPr>
      <w:suppressLineNumbers/>
    </w:pPr>
  </w:style>
  <w:style w:type="paragraph" w:customStyle="1" w:styleId="Huisstijl-Retouradres">
    <w:name w:val="Huisstijl - Retouradres"/>
    <w:basedOn w:val="Standaard"/>
    <w:next w:val="Huisstijl-Rubricering"/>
    <w:rsid w:val="00CD5856"/>
    <w:pPr>
      <w:spacing w:after="283" w:line="180" w:lineRule="exact"/>
    </w:pPr>
    <w:rPr>
      <w:sz w:val="13"/>
    </w:rPr>
  </w:style>
  <w:style w:type="paragraph" w:customStyle="1" w:styleId="Huisstijl-Rubricering">
    <w:name w:val="Huisstijl - Rubricering"/>
    <w:basedOn w:val="Standaard"/>
    <w:next w:val="Huisstijl-Toezendgegevens"/>
    <w:rsid w:val="00CD5856"/>
    <w:pPr>
      <w:spacing w:line="180" w:lineRule="exact"/>
    </w:pPr>
    <w:rPr>
      <w:b/>
      <w:sz w:val="13"/>
    </w:rPr>
  </w:style>
  <w:style w:type="paragraph" w:customStyle="1" w:styleId="Huisstijl-Toezendgegevens">
    <w:name w:val="Huisstijl - Toezendgegevens"/>
    <w:basedOn w:val="Standaard"/>
    <w:rsid w:val="00CD5856"/>
  </w:style>
  <w:style w:type="paragraph" w:customStyle="1" w:styleId="Huisstijl-Datumenbetreft">
    <w:name w:val="Huisstijl - Datum en betreft"/>
    <w:basedOn w:val="Standaard"/>
    <w:rsid w:val="00CD5856"/>
    <w:pPr>
      <w:tabs>
        <w:tab w:val="left" w:pos="737"/>
      </w:tabs>
    </w:pPr>
  </w:style>
  <w:style w:type="paragraph" w:customStyle="1" w:styleId="Huisstijl-Aanhef">
    <w:name w:val="Huisstijl - Aanhef"/>
    <w:basedOn w:val="Standaard"/>
    <w:rsid w:val="00CD5856"/>
    <w:pPr>
      <w:spacing w:before="100" w:after="240"/>
    </w:pPr>
  </w:style>
  <w:style w:type="paragraph" w:customStyle="1" w:styleId="Huisstijl-Slotzin">
    <w:name w:val="Huisstijl - Slotzin"/>
    <w:basedOn w:val="Standaard"/>
    <w:next w:val="Huisstijl-Ondertekening"/>
    <w:rsid w:val="00CD5856"/>
    <w:pPr>
      <w:spacing w:before="240"/>
    </w:pPr>
  </w:style>
  <w:style w:type="paragraph" w:customStyle="1" w:styleId="Header1">
    <w:name w:val="Header1"/>
    <w:basedOn w:val="Standaard"/>
    <w:rsid w:val="00CD5856"/>
    <w:pPr>
      <w:suppressLineNumbers/>
      <w:tabs>
        <w:tab w:val="center" w:pos="3742"/>
        <w:tab w:val="right" w:pos="7484"/>
      </w:tabs>
    </w:pPr>
  </w:style>
  <w:style w:type="paragraph" w:customStyle="1" w:styleId="Framecontents">
    <w:name w:val="Frame contents"/>
    <w:basedOn w:val="Textbody"/>
    <w:rsid w:val="00CD5856"/>
  </w:style>
  <w:style w:type="paragraph" w:customStyle="1" w:styleId="Huisstijl-Afzendgegevenskop">
    <w:name w:val="Huisstijl - Afzendgegevens kop"/>
    <w:basedOn w:val="Standaard"/>
    <w:rsid w:val="00CD5856"/>
    <w:pPr>
      <w:spacing w:line="180" w:lineRule="exact"/>
    </w:pPr>
    <w:rPr>
      <w:b/>
      <w:sz w:val="13"/>
    </w:rPr>
  </w:style>
  <w:style w:type="paragraph" w:customStyle="1" w:styleId="Huisstijl-Afzendgegevens">
    <w:name w:val="Huisstijl - Afzendgegevens"/>
    <w:basedOn w:val="Standaard"/>
    <w:rsid w:val="00CD5856"/>
    <w:pPr>
      <w:tabs>
        <w:tab w:val="left" w:pos="170"/>
      </w:tabs>
      <w:spacing w:line="180" w:lineRule="exact"/>
    </w:pPr>
    <w:rPr>
      <w:sz w:val="13"/>
    </w:rPr>
  </w:style>
  <w:style w:type="paragraph" w:customStyle="1" w:styleId="Huisstijl-AfzendgegevensW1">
    <w:name w:val="Huisstijl - Afzendgegevens W1"/>
    <w:basedOn w:val="Huisstijl-Afzendgegevens"/>
    <w:rsid w:val="002B504F"/>
    <w:pPr>
      <w:spacing w:before="90"/>
    </w:pPr>
    <w:rPr>
      <w:b/>
    </w:rPr>
  </w:style>
  <w:style w:type="paragraph" w:customStyle="1" w:styleId="Huisstijl-ReferentiegegevenskopW1">
    <w:name w:val="Huisstijl - Referentiegegevens kop W1"/>
    <w:basedOn w:val="Standaard"/>
    <w:next w:val="Huisstijl-Referentiegegevens"/>
    <w:rsid w:val="00CD5856"/>
    <w:pPr>
      <w:spacing w:before="90" w:line="180" w:lineRule="exact"/>
    </w:pPr>
    <w:rPr>
      <w:b/>
      <w:sz w:val="13"/>
    </w:rPr>
  </w:style>
  <w:style w:type="paragraph" w:customStyle="1" w:styleId="Huisstijl-Referentiegegevens">
    <w:name w:val="Huisstijl - Referentiegegevens"/>
    <w:basedOn w:val="Standaard"/>
    <w:rsid w:val="00CD5856"/>
    <w:pPr>
      <w:spacing w:line="180" w:lineRule="exact"/>
    </w:pPr>
    <w:rPr>
      <w:sz w:val="13"/>
    </w:rPr>
  </w:style>
  <w:style w:type="paragraph" w:customStyle="1" w:styleId="Huisstijl-ReferentiegegevenskopW2">
    <w:name w:val="Huisstijl - Referentiegegevens kop W2"/>
    <w:basedOn w:val="Standaard"/>
    <w:next w:val="Huisstijl-Referentiegegevens"/>
    <w:rsid w:val="00CD5856"/>
    <w:pPr>
      <w:spacing w:before="270" w:line="180" w:lineRule="exact"/>
    </w:pPr>
    <w:rPr>
      <w:b/>
      <w:sz w:val="13"/>
    </w:rPr>
  </w:style>
  <w:style w:type="paragraph" w:customStyle="1" w:styleId="Huisstijl-Algemenevoorwaarden">
    <w:name w:val="Huisstijl - Algemene voorwaarden"/>
    <w:basedOn w:val="Standaard"/>
    <w:rsid w:val="00CD5856"/>
    <w:pPr>
      <w:spacing w:before="90" w:line="180" w:lineRule="exact"/>
    </w:pPr>
    <w:rPr>
      <w:i/>
      <w:sz w:val="13"/>
    </w:rPr>
  </w:style>
  <w:style w:type="paragraph" w:customStyle="1" w:styleId="Huisstijl-Ondertekening">
    <w:name w:val="Huisstijl - Ondertekening"/>
    <w:basedOn w:val="Standaard"/>
    <w:next w:val="Huisstijl-Ondertekeningvervolg"/>
    <w:rsid w:val="00CD5856"/>
  </w:style>
  <w:style w:type="paragraph" w:customStyle="1" w:styleId="Huisstijl-Ondertekeningvervolg">
    <w:name w:val="Huisstijl - Ondertekening vervolg"/>
    <w:basedOn w:val="Huisstijl-Ondertekening"/>
    <w:rsid w:val="00CD5856"/>
    <w:rPr>
      <w:i/>
    </w:rPr>
  </w:style>
  <w:style w:type="paragraph" w:customStyle="1" w:styleId="Footer1">
    <w:name w:val="Footer1"/>
    <w:basedOn w:val="Standaard"/>
    <w:rsid w:val="00CD5856"/>
    <w:pPr>
      <w:suppressLineNumbers/>
      <w:tabs>
        <w:tab w:val="center" w:pos="3742"/>
        <w:tab w:val="right" w:pos="7484"/>
      </w:tabs>
    </w:pPr>
  </w:style>
  <w:style w:type="paragraph" w:customStyle="1" w:styleId="Huisstijl-Paginanummer">
    <w:name w:val="Huisstijl - Paginanummer"/>
    <w:basedOn w:val="Standaard"/>
    <w:rsid w:val="00CD5856"/>
    <w:pPr>
      <w:spacing w:line="240" w:lineRule="auto"/>
    </w:pPr>
    <w:rPr>
      <w:sz w:val="13"/>
    </w:rPr>
  </w:style>
  <w:style w:type="character" w:customStyle="1" w:styleId="Placeholder">
    <w:name w:val="Placeholder"/>
    <w:rsid w:val="00CD5856"/>
    <w:rPr>
      <w:smallCaps/>
      <w:color w:val="008080"/>
      <w:u w:val="dotted"/>
    </w:rPr>
  </w:style>
  <w:style w:type="character" w:customStyle="1" w:styleId="NumberingSymbols">
    <w:name w:val="Numbering Symbols"/>
    <w:rsid w:val="00CD5856"/>
    <w:rPr>
      <w:rFonts w:ascii="Verdana" w:hAnsi="Verdana"/>
      <w:sz w:val="18"/>
    </w:rPr>
  </w:style>
  <w:style w:type="character" w:customStyle="1" w:styleId="BulletSymbols">
    <w:name w:val="Bullet Symbols"/>
    <w:rsid w:val="00CD5856"/>
    <w:rPr>
      <w:rFonts w:ascii="Verdana" w:eastAsia="OpenSymbol" w:hAnsi="Verdana" w:cs="OpenSymbol"/>
      <w:sz w:val="26"/>
    </w:rPr>
  </w:style>
  <w:style w:type="character" w:customStyle="1" w:styleId="Huisstijl-Aankruisvakken">
    <w:name w:val="Huisstijl - Aankruisvakken"/>
    <w:rsid w:val="00CD5856"/>
    <w:rPr>
      <w:rFonts w:ascii="Verdana" w:hAnsi="Verdana"/>
      <w:sz w:val="26"/>
    </w:rPr>
  </w:style>
  <w:style w:type="paragraph" w:styleId="Koptekst">
    <w:name w:val="header"/>
    <w:basedOn w:val="Standaard"/>
    <w:link w:val="KoptekstChar"/>
    <w:uiPriority w:val="99"/>
    <w:unhideWhenUsed/>
    <w:rsid w:val="00CD5856"/>
    <w:pPr>
      <w:tabs>
        <w:tab w:val="center" w:pos="4536"/>
        <w:tab w:val="right" w:pos="9072"/>
      </w:tabs>
    </w:pPr>
    <w:rPr>
      <w:rFonts w:cs="Mangal"/>
      <w:szCs w:val="21"/>
    </w:rPr>
  </w:style>
  <w:style w:type="character" w:customStyle="1" w:styleId="KoptekstChar">
    <w:name w:val="Koptekst Char"/>
    <w:basedOn w:val="Standaardalinea-lettertype"/>
    <w:link w:val="Koptekst"/>
    <w:uiPriority w:val="99"/>
    <w:rsid w:val="00CD5856"/>
    <w:rPr>
      <w:rFonts w:cs="Mangal"/>
      <w:szCs w:val="21"/>
    </w:rPr>
  </w:style>
  <w:style w:type="paragraph" w:styleId="Voettekst">
    <w:name w:val="footer"/>
    <w:basedOn w:val="Standaard"/>
    <w:link w:val="VoettekstChar"/>
    <w:uiPriority w:val="99"/>
    <w:unhideWhenUsed/>
    <w:rsid w:val="00CD5856"/>
    <w:pPr>
      <w:tabs>
        <w:tab w:val="center" w:pos="4536"/>
        <w:tab w:val="right" w:pos="9072"/>
      </w:tabs>
    </w:pPr>
    <w:rPr>
      <w:rFonts w:cs="Mangal"/>
      <w:szCs w:val="21"/>
    </w:rPr>
  </w:style>
  <w:style w:type="character" w:customStyle="1" w:styleId="VoettekstChar">
    <w:name w:val="Voettekst Char"/>
    <w:basedOn w:val="Standaardalinea-lettertype"/>
    <w:link w:val="Voettekst"/>
    <w:uiPriority w:val="99"/>
    <w:rsid w:val="00CD5856"/>
    <w:rPr>
      <w:rFonts w:cs="Mangal"/>
      <w:szCs w:val="21"/>
    </w:rPr>
  </w:style>
  <w:style w:type="paragraph" w:styleId="Ballontekst">
    <w:name w:val="Balloon Text"/>
    <w:basedOn w:val="Standaard"/>
    <w:link w:val="BallontekstChar"/>
    <w:uiPriority w:val="99"/>
    <w:semiHidden/>
    <w:unhideWhenUsed/>
    <w:rsid w:val="00CD5856"/>
    <w:rPr>
      <w:rFonts w:ascii="Tahoma" w:hAnsi="Tahoma" w:cs="Mangal"/>
      <w:sz w:val="16"/>
      <w:szCs w:val="14"/>
    </w:rPr>
  </w:style>
  <w:style w:type="character" w:customStyle="1" w:styleId="BallontekstChar">
    <w:name w:val="Ballontekst Char"/>
    <w:basedOn w:val="Standaardalinea-lettertype"/>
    <w:link w:val="Ballontekst"/>
    <w:uiPriority w:val="99"/>
    <w:semiHidden/>
    <w:rsid w:val="00CD5856"/>
    <w:rPr>
      <w:rFonts w:ascii="Tahoma" w:hAnsi="Tahoma" w:cs="Mangal"/>
      <w:sz w:val="16"/>
      <w:szCs w:val="14"/>
    </w:rPr>
  </w:style>
  <w:style w:type="paragraph" w:customStyle="1" w:styleId="Huisstijl-AfzendgegevenskopW1">
    <w:name w:val="Huisstijl - Afzendgegevens kop W1"/>
    <w:basedOn w:val="Huisstijl-Afzendgegevenskop"/>
    <w:qFormat/>
    <w:rsid w:val="00CD5856"/>
    <w:pPr>
      <w:spacing w:before="90"/>
    </w:pPr>
  </w:style>
  <w:style w:type="paragraph" w:customStyle="1" w:styleId="Huisstijl-AfzendgegevensC">
    <w:name w:val="Huisstijl - Afzendgegevens C"/>
    <w:basedOn w:val="Huisstijl-Afzendgegevens"/>
    <w:qFormat/>
    <w:rsid w:val="00CD5856"/>
    <w:rPr>
      <w:i/>
    </w:rPr>
  </w:style>
  <w:style w:type="paragraph" w:customStyle="1" w:styleId="Huisstijl-AfzendgegevensMdtn">
    <w:name w:val="Huisstijl - Afzendgegevens Mdtn"/>
    <w:basedOn w:val="Huisstijl-Afzendgegevens"/>
    <w:qFormat/>
    <w:rsid w:val="00CD5856"/>
    <w:pPr>
      <w:tabs>
        <w:tab w:val="clear" w:pos="170"/>
        <w:tab w:val="left" w:pos="482"/>
      </w:tabs>
    </w:pPr>
  </w:style>
  <w:style w:type="paragraph" w:customStyle="1" w:styleId="Huisstijl-Ondertekeningvervolgtitel">
    <w:name w:val="Huisstijl - Ondertekening vervolg titel"/>
    <w:basedOn w:val="Huisstijl-Ondertekeningvervolg"/>
    <w:qFormat/>
    <w:rsid w:val="00CD5856"/>
    <w:rPr>
      <w:i w:val="0"/>
      <w:noProof/>
    </w:rPr>
  </w:style>
  <w:style w:type="table" w:styleId="Tabelraster">
    <w:name w:val="Table Grid"/>
    <w:basedOn w:val="Standaardtabel"/>
    <w:uiPriority w:val="59"/>
    <w:rsid w:val="00CD585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uisstijl-Minuutgegevenskop">
    <w:name w:val="Huisstijl - Minuutgegevens kop"/>
    <w:basedOn w:val="Standaard"/>
    <w:qFormat/>
    <w:rsid w:val="00CD5856"/>
    <w:rPr>
      <w:b/>
      <w:noProof/>
      <w:sz w:val="13"/>
      <w:szCs w:val="13"/>
    </w:rPr>
  </w:style>
  <w:style w:type="paragraph" w:customStyle="1" w:styleId="Huisstijl-Minuutgegevens">
    <w:name w:val="Huisstijl - Minuutgegevens"/>
    <w:basedOn w:val="Standaard"/>
    <w:qFormat/>
    <w:rsid w:val="00CD5856"/>
  </w:style>
  <w:style w:type="paragraph" w:customStyle="1" w:styleId="Huisstijl-Gegevenskop">
    <w:name w:val="Huisstijl - Gegevens kop"/>
    <w:basedOn w:val="Standaard"/>
    <w:qFormat/>
    <w:rsid w:val="00CD5856"/>
    <w:pPr>
      <w:textAlignment w:val="auto"/>
    </w:pPr>
    <w:rPr>
      <w:sz w:val="13"/>
    </w:rPr>
  </w:style>
  <w:style w:type="paragraph" w:customStyle="1" w:styleId="Huisstijl-Gegevens">
    <w:name w:val="Huisstijl - Gegevens"/>
    <w:basedOn w:val="Huisstijl-Gegevenskop"/>
    <w:qFormat/>
    <w:rsid w:val="00CD5856"/>
    <w:rPr>
      <w:sz w:val="18"/>
    </w:rPr>
  </w:style>
  <w:style w:type="paragraph" w:customStyle="1" w:styleId="Default">
    <w:name w:val="Default"/>
    <w:rsid w:val="00C4463E"/>
    <w:pPr>
      <w:widowControl/>
      <w:suppressAutoHyphens w:val="0"/>
      <w:autoSpaceDE w:val="0"/>
      <w:adjustRightInd w:val="0"/>
      <w:textAlignment w:val="auto"/>
    </w:pPr>
    <w:rPr>
      <w:rFonts w:ascii="Calibri" w:eastAsia="Calibri" w:hAnsi="Calibri" w:cs="Calibri"/>
      <w:color w:val="000000"/>
      <w:kern w:val="0"/>
      <w:lang w:eastAsia="en-US"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ntTable" Target="fontTable.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107</ap:Words>
  <ap:Characters>589</ap:Characters>
  <ap:DocSecurity>0</ap:DocSecurity>
  <ap:Lines>4</ap:Lines>
  <ap:Paragraphs>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695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lastModifiedBy/>
  <revision/>
  <lastPrinted>2010-10-07T13:46:00.0000000Z</lastPrinted>
  <dcterms:created xsi:type="dcterms:W3CDTF">2017-12-13T19:41:00.0000000Z</dcterms:created>
  <dcterms:modified xsi:type="dcterms:W3CDTF">2017-12-13T20:04:00.0000000Z</dcterms:modified>
  <dc:creator/>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Aanhef">
    <vt:lpwstr/>
  </property>
  <property fmtid="{D5CDD505-2E9C-101B-9397-08002B2CF9AE}" pid="3" name="BewindspersoonVWS">
    <vt:lpwstr>Minister van Volksgezondheid, Welzijn en Sport</vt:lpwstr>
  </property>
  <property fmtid="{D5CDD505-2E9C-101B-9397-08002B2CF9AE}" pid="4" name="Bijlagen">
    <vt:lpwstr/>
  </property>
  <property fmtid="{D5CDD505-2E9C-101B-9397-08002B2CF9AE}" pid="5" name="GroetRegel">
    <vt:lpwstr/>
  </property>
  <property fmtid="{D5CDD505-2E9C-101B-9397-08002B2CF9AE}" pid="6" name="KenmerkAfzender">
    <vt:lpwstr/>
  </property>
  <property fmtid="{D5CDD505-2E9C-101B-9397-08002B2CF9AE}" pid="7" name="KenmerkVWS">
    <vt:lpwstr>1272535-171371-BPZ</vt:lpwstr>
  </property>
  <property fmtid="{D5CDD505-2E9C-101B-9397-08002B2CF9AE}" pid="8" name="Naam">
    <vt:lpwstr/>
  </property>
  <property fmtid="{D5CDD505-2E9C-101B-9397-08002B2CF9AE}" pid="9" name="NaamOndertekenaar">
    <vt:lpwstr/>
  </property>
  <property fmtid="{D5CDD505-2E9C-101B-9397-08002B2CF9AE}" pid="10" name="Onderwerp">
    <vt:lpwstr>antwoorden begrotingsbehandeling 2018</vt:lpwstr>
  </property>
  <property fmtid="{D5CDD505-2E9C-101B-9397-08002B2CF9AE}" pid="11" name="RolOndertekenaar">
    <vt:lpwstr/>
  </property>
  <property fmtid="{D5CDD505-2E9C-101B-9397-08002B2CF9AE}" pid="12" name="ContentTypeId">
    <vt:lpwstr>0x01010015DDC2C6E9F211419BA89EA1AED39FA2</vt:lpwstr>
  </property>
</Properties>
</file>