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3D336D42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EA7200" w:rsidP="00C37FE1" w:rsidRDefault="00EA7200" w14:paraId="78F343EE" w14:textId="77777777">
      <w:r>
        <w:t>Geachte Voorzitter,</w:t>
      </w:r>
    </w:p>
    <w:p w:rsidR="00EA7200" w:rsidP="00C37FE1" w:rsidRDefault="00EA7200" w14:paraId="27820231" w14:textId="77777777"/>
    <w:p w:rsidR="00C37FE1" w:rsidP="002C48AB" w:rsidRDefault="00EA7200" w14:paraId="1B384558" w14:textId="20C79379">
      <w:r>
        <w:t xml:space="preserve">Hierbij bied ik u het verslag aan van </w:t>
      </w:r>
      <w:bookmarkStart w:name="bm_txtend" w:id="2"/>
      <w:r w:rsidR="002C48AB">
        <w:t>Sociale Top Gotenburg van 17</w:t>
      </w:r>
      <w:r w:rsidR="002C48AB">
        <w:rPr>
          <w:rFonts w:hint="eastAsia"/>
          <w:lang w:eastAsia="ja-JP"/>
        </w:rPr>
        <w:t xml:space="preserve"> </w:t>
      </w:r>
      <w:r w:rsidR="002C48AB">
        <w:rPr>
          <w:lang w:eastAsia="ja-JP"/>
        </w:rPr>
        <w:t>november</w:t>
      </w:r>
      <w:r w:rsidR="002C48AB">
        <w:t xml:space="preserve"> 2017.</w:t>
      </w:r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EA7200" w14:paraId="5BC292ED" w14:textId="77777777">
        <w:tc>
          <w:tcPr>
            <w:tcW w:w="4500" w:type="pct"/>
          </w:tcPr>
          <w:p w:rsidRPr="00C37FE1" w:rsidR="002F6C89" w:rsidP="002F6C89" w:rsidRDefault="00EA7200" w14:paraId="58C8F412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EA7200" w14:paraId="30482BBC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EA7200" w14:paraId="5E7C61F6" w14:textId="77777777">
        <w:tc>
          <w:tcPr>
            <w:tcW w:w="4500" w:type="pct"/>
          </w:tcPr>
          <w:p w:rsidR="00EA7200" w:rsidP="002F6C89" w:rsidRDefault="00EA7200" w14:paraId="528B80D0" w14:textId="77777777">
            <w:bookmarkStart w:name="bm_groet1" w:id="5"/>
          </w:p>
          <w:p w:rsidR="00EA7200" w:rsidP="002F6C89" w:rsidRDefault="00EA7200" w14:paraId="4CD988EC" w14:textId="77777777"/>
          <w:p w:rsidR="00EA7200" w:rsidP="002F6C89" w:rsidRDefault="00EA7200" w14:paraId="5066AC03" w14:textId="77777777"/>
          <w:p w:rsidR="00EA7200" w:rsidP="002F6C89" w:rsidRDefault="00EA7200" w14:paraId="0DE1C69C" w14:textId="77777777"/>
          <w:bookmarkEnd w:id="5"/>
          <w:p w:rsidRPr="00C37FE1" w:rsidR="004B0BDA" w:rsidP="002F6C89" w:rsidRDefault="002C48AB" w14:paraId="298D0825" w14:textId="413E4AEC">
            <w:r>
              <w:t>Halbe Zijlstra</w:t>
            </w:r>
          </w:p>
        </w:tc>
        <w:tc>
          <w:tcPr>
            <w:tcW w:w="2500" w:type="pct"/>
          </w:tcPr>
          <w:p w:rsidRPr="00C37FE1" w:rsidR="004B0BDA" w:rsidP="002F6C89" w:rsidRDefault="00EA7200" w14:paraId="227E3322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64C70690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F0EE9" w14:textId="77777777" w:rsidR="00EA7200" w:rsidRDefault="00EA7200">
      <w:r>
        <w:separator/>
      </w:r>
    </w:p>
    <w:p w14:paraId="4F8BFE39" w14:textId="77777777" w:rsidR="00EA7200" w:rsidRDefault="00EA7200"/>
  </w:endnote>
  <w:endnote w:type="continuationSeparator" w:id="0">
    <w:p w14:paraId="72A7F214" w14:textId="77777777" w:rsidR="00EA7200" w:rsidRDefault="00EA7200">
      <w:r>
        <w:continuationSeparator/>
      </w:r>
    </w:p>
    <w:p w14:paraId="2FFED0BE" w14:textId="77777777" w:rsidR="00EA7200" w:rsidRDefault="00EA7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7465B" w14:textId="77777777" w:rsidR="0014093E" w:rsidRDefault="0014093E">
    <w:pPr>
      <w:pStyle w:val="Footer"/>
    </w:pPr>
  </w:p>
  <w:p w14:paraId="2A5309C5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11F8FF87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EAA9605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014A144A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EA7200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19C1F6F7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0A28E443" w14:textId="77777777" w:rsidR="0014093E" w:rsidRDefault="0014093E" w:rsidP="002B153C">
          <w:bookmarkStart w:id="16" w:name="bmVoettekst1"/>
        </w:p>
      </w:tc>
      <w:tc>
        <w:tcPr>
          <w:tcW w:w="2148" w:type="dxa"/>
        </w:tcPr>
        <w:p w14:paraId="5DC99765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EA7200">
              <w:t>1</w:t>
            </w:r>
          </w:fldSimple>
        </w:p>
      </w:tc>
    </w:tr>
    <w:bookmarkEnd w:id="16"/>
  </w:tbl>
  <w:p w14:paraId="412C27DD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9222D1A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5364C014" w14:textId="77777777" w:rsidR="0014093E" w:rsidRDefault="0014093E" w:rsidP="00023E9A"/>
      </w:tc>
      <w:tc>
        <w:tcPr>
          <w:tcW w:w="2148" w:type="dxa"/>
        </w:tcPr>
        <w:p w14:paraId="5B29AEC2" w14:textId="2943D0B3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8742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EA7200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687424">
              <w:t>1</w:t>
            </w:r>
          </w:fldSimple>
        </w:p>
      </w:tc>
    </w:tr>
  </w:tbl>
  <w:p w14:paraId="5F293C79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3A73E" w14:textId="77777777" w:rsidR="00EA7200" w:rsidRDefault="00EA7200">
      <w:r>
        <w:separator/>
      </w:r>
    </w:p>
    <w:p w14:paraId="1E43C2B4" w14:textId="77777777" w:rsidR="00EA7200" w:rsidRDefault="00EA7200"/>
  </w:footnote>
  <w:footnote w:type="continuationSeparator" w:id="0">
    <w:p w14:paraId="64111E5F" w14:textId="77777777" w:rsidR="00EA7200" w:rsidRDefault="00EA7200">
      <w:r>
        <w:continuationSeparator/>
      </w:r>
    </w:p>
    <w:p w14:paraId="7FC6FE25" w14:textId="77777777" w:rsidR="00EA7200" w:rsidRDefault="00EA7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DD40C" w14:textId="77777777" w:rsidR="0014093E" w:rsidRDefault="0014093E">
    <w:pPr>
      <w:pStyle w:val="Header"/>
    </w:pPr>
  </w:p>
  <w:p w14:paraId="285C91EC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D157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1A0EF6" wp14:editId="60BCD898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3A3F7CCE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05376C39" w14:textId="77777777" w:rsidR="0014093E" w:rsidRPr="00FB2EB1" w:rsidRDefault="00EA7200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1691A8F4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0A3CA39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318D6C3E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D0B4D9D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EA7200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5AD69FB" w14:textId="77777777" w:rsidR="0014093E" w:rsidRDefault="00EA7200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MinBuZa-2015.</w:t>
                                </w:r>
                                <w:bookmarkEnd w:id="11"/>
                              </w:p>
                              <w:p w14:paraId="48C7BC3E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1F18AEE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97E5893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0FADA45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1A0EF6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3A3F7CCE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05376C39" w14:textId="77777777" w:rsidR="0014093E" w:rsidRPr="00FB2EB1" w:rsidRDefault="00EA7200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2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3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3"/>
                        </w:p>
                      </w:tc>
                    </w:tr>
                    <w:tr w:rsidR="0014093E" w14:paraId="1691A8F4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30A3CA39" w14:textId="77777777" w:rsidR="0014093E" w:rsidRPr="00DF54D9" w:rsidRDefault="0014093E" w:rsidP="004F44C2"/>
                      </w:tc>
                    </w:tr>
                    <w:bookmarkStart w:id="14" w:name="bm_date2"/>
                    <w:bookmarkEnd w:id="14"/>
                    <w:tr w:rsidR="0014093E" w:rsidRPr="00496319" w14:paraId="318D6C3E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D0B4D9D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EA7200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5AD69FB" w14:textId="77777777" w:rsidR="0014093E" w:rsidRDefault="00EA7200" w:rsidP="004F44C2">
                          <w:pPr>
                            <w:pStyle w:val="Huisstijl-Gegeven"/>
                          </w:pPr>
                          <w:bookmarkStart w:id="15" w:name="bm_reference2"/>
                          <w:r>
                            <w:t>MinBuZa-2015.</w:t>
                          </w:r>
                          <w:bookmarkEnd w:id="15"/>
                        </w:p>
                        <w:p w14:paraId="48C7BC3E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1F18AEE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97E5893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0FADA45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20C54AC9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0467E4E8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4BD2C4D4" w14:textId="77777777" w:rsidR="0014093E" w:rsidRPr="00740712" w:rsidRDefault="0014093E" w:rsidP="004F44C2"/>
  <w:p w14:paraId="6FD5E19D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15344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CE2858" wp14:editId="4AEE8BBD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099EA452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8CA48D5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03590843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E22AF5" wp14:editId="1E96BDA4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26129730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CE2858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099EA452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8CA48D5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03590843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E22AF5" wp14:editId="1E96BDA4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26129730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73AE59" wp14:editId="3CF45A42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EA7200" w14:paraId="17010692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D1E7CA1" w14:textId="4C358217" w:rsidR="0014093E" w:rsidRPr="00EA7200" w:rsidRDefault="00EA7200" w:rsidP="00973C3C">
                                <w:pPr>
                                  <w:pStyle w:val="Huisstijl-Adres"/>
                                </w:pPr>
                                <w:bookmarkStart w:id="17" w:name="bm_txtdirectie"/>
                                <w:bookmarkStart w:id="18" w:name="bm_addressfrom"/>
                                <w:r w:rsidRPr="00EA7200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7"/>
                                <w:r w:rsidR="0014093E" w:rsidRPr="00EA7200">
                                  <w:br/>
                                </w:r>
                                <w:r w:rsidR="00862686">
                                  <w:t>Rijnstraat 8</w:t>
                                </w:r>
                                <w:r w:rsidR="0014093E" w:rsidRPr="00EA7200">
                                  <w:br/>
                                  <w:t>25</w:t>
                                </w:r>
                                <w:r w:rsidR="00862686">
                                  <w:t>15 XP</w:t>
                                </w:r>
                                <w:r w:rsidR="0014093E" w:rsidRPr="00EA7200">
                                  <w:t xml:space="preserve"> Den Haag</w:t>
                                </w:r>
                                <w:r w:rsidR="0014093E" w:rsidRPr="00EA7200">
                                  <w:br/>
                                  <w:t>Postbus 20061</w:t>
                                </w:r>
                                <w:r w:rsidR="0014093E" w:rsidRPr="00EA7200">
                                  <w:br/>
                                  <w:t>Nederland</w:t>
                                </w:r>
                                <w:r w:rsidR="0014093E" w:rsidRPr="00EA7200">
                                  <w:fldChar w:fldCharType="begin"/>
                                </w:r>
                                <w:r w:rsidR="0014093E" w:rsidRPr="00EA7200">
                                  <w:instrText xml:space="preserve"> IF  </w:instrText>
                                </w:r>
                                <w:r w:rsidR="0014093E" w:rsidRPr="00EA7200">
                                  <w:fldChar w:fldCharType="begin"/>
                                </w:r>
                                <w:r w:rsidR="0014093E" w:rsidRPr="00EA7200">
                                  <w:instrText xml:space="preserve"> DOCPROPERTY "BZ_UseCountry" </w:instrText>
                                </w:r>
                                <w:r w:rsidR="0014093E" w:rsidRPr="00EA7200">
                                  <w:fldChar w:fldCharType="separate"/>
                                </w:r>
                                <w:r w:rsidRPr="00EA7200">
                                  <w:instrText>N</w:instrText>
                                </w:r>
                                <w:r w:rsidR="0014093E" w:rsidRPr="00EA7200">
                                  <w:fldChar w:fldCharType="end"/>
                                </w:r>
                                <w:r w:rsidR="0014093E" w:rsidRPr="00EA7200">
                                  <w:instrText>="Y" "</w:instrText>
                                </w:r>
                                <w:r w:rsidR="0014093E" w:rsidRPr="00EA7200">
                                  <w:fldChar w:fldCharType="begin"/>
                                </w:r>
                                <w:r w:rsidR="0014093E" w:rsidRPr="00EA7200">
                                  <w:instrText xml:space="preserve"> DOCPROPERTY "L_HomeCountry" </w:instrText>
                                </w:r>
                                <w:r w:rsidR="0014093E" w:rsidRPr="00EA7200">
                                  <w:fldChar w:fldCharType="separate"/>
                                </w:r>
                                <w:r w:rsidR="0014093E" w:rsidRPr="00EA7200">
                                  <w:instrText>Nederland</w:instrText>
                                </w:r>
                                <w:r w:rsidR="0014093E" w:rsidRPr="00EA7200">
                                  <w:fldChar w:fldCharType="end"/>
                                </w:r>
                                <w:r w:rsidR="0014093E" w:rsidRPr="00EA7200">
                                  <w:instrText>" ""</w:instrText>
                                </w:r>
                                <w:r w:rsidR="0014093E" w:rsidRPr="00EA7200">
                                  <w:fldChar w:fldCharType="end"/>
                                </w:r>
                                <w:r w:rsidR="0014093E" w:rsidRPr="00EA7200">
                                  <w:br/>
                                </w:r>
                                <w:r w:rsidR="00522E82" w:rsidRPr="00EA7200">
                                  <w:t>www.rijksoverheid.nl</w:t>
                                </w:r>
                              </w:p>
                              <w:p w14:paraId="059FF1F3" w14:textId="77777777" w:rsidR="0014093E" w:rsidRPr="00EA7200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9" w:name="bm_ministerie"/>
                                <w:bookmarkStart w:id="20" w:name="bm_aministerie"/>
                                <w:bookmarkEnd w:id="18"/>
                                <w:r w:rsidRPr="00EA7200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9"/>
                                <w:r w:rsidRPr="00EA7200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21" w:name="bm_adres"/>
                                <w:r w:rsidRPr="00EA7200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1"/>
                              </w:p>
                              <w:p w14:paraId="6411B95D" w14:textId="77777777" w:rsidR="0014093E" w:rsidRPr="00EA7200" w:rsidRDefault="0014093E" w:rsidP="00BC4AE3">
                                <w:pPr>
                                  <w:pStyle w:val="Huisstijl-Adres"/>
                                </w:pPr>
                                <w:bookmarkStart w:id="22" w:name="bm_email"/>
                                <w:bookmarkEnd w:id="20"/>
                                <w:bookmarkEnd w:id="22"/>
                              </w:p>
                            </w:tc>
                          </w:tr>
                          <w:tr w:rsidR="0014093E" w:rsidRPr="00EA7200" w14:paraId="642070E8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D65C417" w14:textId="77777777" w:rsidR="0014093E" w:rsidRPr="00EA7200" w:rsidRDefault="0014093E" w:rsidP="00BC4AE3"/>
                            </w:tc>
                          </w:tr>
                          <w:tr w:rsidR="0014093E" w:rsidRPr="00EA7200" w14:paraId="0800751E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B986A38" w14:textId="77777777" w:rsidR="0014093E" w:rsidRPr="00EA7200" w:rsidRDefault="007D31E6" w:rsidP="00BC4AE3">
                                <w:pPr>
                                  <w:pStyle w:val="Huisstijl-Kopje"/>
                                </w:pPr>
                                <w:fldSimple w:instr=" DOCPROPERTY  L_REFERENCE  \* MERGEFORMAT ">
                                  <w:r w:rsidR="00EA7200" w:rsidRPr="00EA7200">
                                    <w:t>Onze Referentie</w:t>
                                  </w:r>
                                </w:fldSimple>
                              </w:p>
                              <w:p w14:paraId="312FBC70" w14:textId="39CFAC44" w:rsidR="0014093E" w:rsidRPr="00EA7200" w:rsidRDefault="00EA7200" w:rsidP="00BC4AE3">
                                <w:pPr>
                                  <w:pStyle w:val="Huisstijl-Gegeven"/>
                                </w:pPr>
                                <w:bookmarkStart w:id="23" w:name="bm_reference"/>
                                <w:r w:rsidRPr="00EA7200">
                                  <w:t>MinBuZa-201</w:t>
                                </w:r>
                                <w:r w:rsidR="002C48AB">
                                  <w:t>7</w:t>
                                </w:r>
                                <w:r w:rsidRPr="00EA7200">
                                  <w:t>.</w:t>
                                </w:r>
                                <w:bookmarkEnd w:id="23"/>
                                <w:r w:rsidR="007D31E6">
                                  <w:t>1239253</w:t>
                                </w:r>
                              </w:p>
                              <w:p w14:paraId="0F5CE337" w14:textId="77777777" w:rsidR="0014093E" w:rsidRPr="00EA7200" w:rsidRDefault="00EA7200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EA7200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EA7200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EA7200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EA7200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EA7200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7985763D" w14:textId="77777777" w:rsidR="0014093E" w:rsidRPr="00EA7200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4" w:name="bm_nummer"/>
                                <w:bookmarkEnd w:id="24"/>
                              </w:p>
                              <w:p w14:paraId="10160A62" w14:textId="77777777" w:rsidR="0014093E" w:rsidRPr="00EA7200" w:rsidRDefault="00EA7200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EA7200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EA7200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EA7200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EA7200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EA7200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38990D9F" w14:textId="604100C1" w:rsidR="0014093E" w:rsidRPr="00EA7200" w:rsidRDefault="007D31E6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5" w:name="bm_enclosures"/>
                                <w:bookmarkEnd w:id="25"/>
                                <w:r>
                                  <w:rPr>
                                    <w:vanish/>
                                  </w:rPr>
                                  <w:t>1</w:t>
                                </w:r>
                              </w:p>
                              <w:p w14:paraId="62AC5331" w14:textId="77777777" w:rsidR="0014093E" w:rsidRPr="00EA7200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EA7200" w14:paraId="666C6817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499AC1C" w14:textId="77777777" w:rsidR="0014093E" w:rsidRPr="00EA7200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7E223DA" w14:textId="77777777" w:rsidR="0014093E" w:rsidRPr="00EA7200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73AE59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EA7200" w14:paraId="17010692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2D1E7CA1" w14:textId="4C358217" w:rsidR="0014093E" w:rsidRPr="00EA7200" w:rsidRDefault="00EA7200" w:rsidP="00973C3C">
                          <w:pPr>
                            <w:pStyle w:val="Huisstijl-Adres"/>
                          </w:pPr>
                          <w:bookmarkStart w:id="26" w:name="bm_txtdirectie"/>
                          <w:bookmarkStart w:id="27" w:name="bm_addressfrom"/>
                          <w:r w:rsidRPr="00EA7200">
                            <w:rPr>
                              <w:b/>
                            </w:rPr>
                            <w:t>Directie Integratie Europa</w:t>
                          </w:r>
                          <w:bookmarkEnd w:id="26"/>
                          <w:r w:rsidR="0014093E" w:rsidRPr="00EA7200">
                            <w:br/>
                          </w:r>
                          <w:r w:rsidR="00862686">
                            <w:t>Rijnstraat 8</w:t>
                          </w:r>
                          <w:r w:rsidR="0014093E" w:rsidRPr="00EA7200">
                            <w:br/>
                            <w:t>25</w:t>
                          </w:r>
                          <w:r w:rsidR="00862686">
                            <w:t>15 XP</w:t>
                          </w:r>
                          <w:r w:rsidR="0014093E" w:rsidRPr="00EA7200">
                            <w:t xml:space="preserve"> Den Haag</w:t>
                          </w:r>
                          <w:r w:rsidR="0014093E" w:rsidRPr="00EA7200">
                            <w:br/>
                            <w:t>Postbus 20061</w:t>
                          </w:r>
                          <w:r w:rsidR="0014093E" w:rsidRPr="00EA7200">
                            <w:br/>
                            <w:t>Nederland</w:t>
                          </w:r>
                          <w:r w:rsidR="0014093E" w:rsidRPr="00EA7200">
                            <w:fldChar w:fldCharType="begin"/>
                          </w:r>
                          <w:r w:rsidR="0014093E" w:rsidRPr="00EA7200">
                            <w:instrText xml:space="preserve"> IF  </w:instrText>
                          </w:r>
                          <w:r w:rsidR="0014093E" w:rsidRPr="00EA7200">
                            <w:fldChar w:fldCharType="begin"/>
                          </w:r>
                          <w:r w:rsidR="0014093E" w:rsidRPr="00EA7200">
                            <w:instrText xml:space="preserve"> DOCPROPERTY "BZ_UseCountry" </w:instrText>
                          </w:r>
                          <w:r w:rsidR="0014093E" w:rsidRPr="00EA7200">
                            <w:fldChar w:fldCharType="separate"/>
                          </w:r>
                          <w:r w:rsidRPr="00EA7200">
                            <w:instrText>N</w:instrText>
                          </w:r>
                          <w:r w:rsidR="0014093E" w:rsidRPr="00EA7200">
                            <w:fldChar w:fldCharType="end"/>
                          </w:r>
                          <w:r w:rsidR="0014093E" w:rsidRPr="00EA7200">
                            <w:instrText>="Y" "</w:instrText>
                          </w:r>
                          <w:r w:rsidR="0014093E" w:rsidRPr="00EA7200">
                            <w:fldChar w:fldCharType="begin"/>
                          </w:r>
                          <w:r w:rsidR="0014093E" w:rsidRPr="00EA7200">
                            <w:instrText xml:space="preserve"> DOCPROPERTY "L_HomeCountry" </w:instrText>
                          </w:r>
                          <w:r w:rsidR="0014093E" w:rsidRPr="00EA7200">
                            <w:fldChar w:fldCharType="separate"/>
                          </w:r>
                          <w:r w:rsidR="0014093E" w:rsidRPr="00EA7200">
                            <w:instrText>Nederland</w:instrText>
                          </w:r>
                          <w:r w:rsidR="0014093E" w:rsidRPr="00EA7200">
                            <w:fldChar w:fldCharType="end"/>
                          </w:r>
                          <w:r w:rsidR="0014093E" w:rsidRPr="00EA7200">
                            <w:instrText>" ""</w:instrText>
                          </w:r>
                          <w:r w:rsidR="0014093E" w:rsidRPr="00EA7200">
                            <w:fldChar w:fldCharType="end"/>
                          </w:r>
                          <w:r w:rsidR="0014093E" w:rsidRPr="00EA7200">
                            <w:br/>
                          </w:r>
                          <w:r w:rsidR="00522E82" w:rsidRPr="00EA7200">
                            <w:t>www.rijksoverheid.nl</w:t>
                          </w:r>
                        </w:p>
                        <w:p w14:paraId="059FF1F3" w14:textId="77777777" w:rsidR="0014093E" w:rsidRPr="00EA7200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8" w:name="bm_ministerie"/>
                          <w:bookmarkStart w:id="29" w:name="bm_aministerie"/>
                          <w:bookmarkEnd w:id="27"/>
                          <w:r w:rsidRPr="00EA7200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8"/>
                          <w:r w:rsidRPr="00EA7200">
                            <w:rPr>
                              <w:b/>
                              <w:vanish/>
                            </w:rPr>
                            <w:br/>
                          </w:r>
                          <w:bookmarkStart w:id="30" w:name="bm_adres"/>
                          <w:r w:rsidRPr="00EA7200">
                            <w:rPr>
                              <w:vanish/>
                            </w:rPr>
                            <w:t xml:space="preserve"> </w:t>
                          </w:r>
                          <w:bookmarkEnd w:id="30"/>
                        </w:p>
                        <w:p w14:paraId="6411B95D" w14:textId="77777777" w:rsidR="0014093E" w:rsidRPr="00EA7200" w:rsidRDefault="0014093E" w:rsidP="00BC4AE3">
                          <w:pPr>
                            <w:pStyle w:val="Huisstijl-Adres"/>
                          </w:pPr>
                          <w:bookmarkStart w:id="31" w:name="bm_email"/>
                          <w:bookmarkEnd w:id="29"/>
                          <w:bookmarkEnd w:id="31"/>
                        </w:p>
                      </w:tc>
                    </w:tr>
                    <w:tr w:rsidR="0014093E" w:rsidRPr="00EA7200" w14:paraId="642070E8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D65C417" w14:textId="77777777" w:rsidR="0014093E" w:rsidRPr="00EA7200" w:rsidRDefault="0014093E" w:rsidP="00BC4AE3"/>
                      </w:tc>
                    </w:tr>
                    <w:tr w:rsidR="0014093E" w:rsidRPr="00EA7200" w14:paraId="0800751E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B986A38" w14:textId="77777777" w:rsidR="0014093E" w:rsidRPr="00EA7200" w:rsidRDefault="007D31E6" w:rsidP="00BC4AE3">
                          <w:pPr>
                            <w:pStyle w:val="Huisstijl-Kopje"/>
                          </w:pPr>
                          <w:fldSimple w:instr=" DOCPROPERTY  L_REFERENCE  \* MERGEFORMAT ">
                            <w:r w:rsidR="00EA7200" w:rsidRPr="00EA7200">
                              <w:t>Onze Referentie</w:t>
                            </w:r>
                          </w:fldSimple>
                        </w:p>
                        <w:p w14:paraId="312FBC70" w14:textId="39CFAC44" w:rsidR="0014093E" w:rsidRPr="00EA7200" w:rsidRDefault="00EA7200" w:rsidP="00BC4AE3">
                          <w:pPr>
                            <w:pStyle w:val="Huisstijl-Gegeven"/>
                          </w:pPr>
                          <w:bookmarkStart w:id="32" w:name="bm_reference"/>
                          <w:r w:rsidRPr="00EA7200">
                            <w:t>MinBuZa-201</w:t>
                          </w:r>
                          <w:r w:rsidR="002C48AB">
                            <w:t>7</w:t>
                          </w:r>
                          <w:r w:rsidRPr="00EA7200">
                            <w:t>.</w:t>
                          </w:r>
                          <w:bookmarkEnd w:id="32"/>
                          <w:r w:rsidR="007D31E6">
                            <w:t>1239253</w:t>
                          </w:r>
                        </w:p>
                        <w:p w14:paraId="0F5CE337" w14:textId="77777777" w:rsidR="0014093E" w:rsidRPr="00EA7200" w:rsidRDefault="00EA7200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EA7200">
                            <w:rPr>
                              <w:vanish/>
                            </w:rPr>
                            <w:fldChar w:fldCharType="begin"/>
                          </w:r>
                          <w:r w:rsidRPr="00EA7200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EA7200">
                            <w:rPr>
                              <w:vanish/>
                            </w:rPr>
                            <w:fldChar w:fldCharType="separate"/>
                          </w:r>
                          <w:r w:rsidRPr="00EA7200">
                            <w:rPr>
                              <w:vanish/>
                            </w:rPr>
                            <w:t>Uw Referentie</w:t>
                          </w:r>
                          <w:r w:rsidRPr="00EA7200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7985763D" w14:textId="77777777" w:rsidR="0014093E" w:rsidRPr="00EA7200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3" w:name="bm_nummer"/>
                          <w:bookmarkEnd w:id="33"/>
                        </w:p>
                        <w:p w14:paraId="10160A62" w14:textId="77777777" w:rsidR="0014093E" w:rsidRPr="00EA7200" w:rsidRDefault="00EA7200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EA7200">
                            <w:rPr>
                              <w:vanish/>
                            </w:rPr>
                            <w:fldChar w:fldCharType="begin"/>
                          </w:r>
                          <w:r w:rsidRPr="00EA7200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EA7200">
                            <w:rPr>
                              <w:vanish/>
                            </w:rPr>
                            <w:fldChar w:fldCharType="separate"/>
                          </w:r>
                          <w:r w:rsidRPr="00EA7200">
                            <w:rPr>
                              <w:vanish/>
                            </w:rPr>
                            <w:t>Bijlage(n)</w:t>
                          </w:r>
                          <w:r w:rsidRPr="00EA7200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38990D9F" w14:textId="604100C1" w:rsidR="0014093E" w:rsidRPr="00EA7200" w:rsidRDefault="007D31E6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4" w:name="bm_enclosures"/>
                          <w:bookmarkEnd w:id="34"/>
                          <w:r>
                            <w:rPr>
                              <w:vanish/>
                            </w:rPr>
                            <w:t>1</w:t>
                          </w:r>
                        </w:p>
                        <w:p w14:paraId="62AC5331" w14:textId="77777777" w:rsidR="0014093E" w:rsidRPr="00EA7200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EA7200" w14:paraId="666C6817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499AC1C" w14:textId="77777777" w:rsidR="0014093E" w:rsidRPr="00EA7200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7E223DA" w14:textId="77777777" w:rsidR="0014093E" w:rsidRPr="00EA7200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3D6B6CD9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38841020" w14:textId="77777777" w:rsidR="0014093E" w:rsidRPr="00BC3B53" w:rsidRDefault="0014093E" w:rsidP="00717318">
          <w:pPr>
            <w:pStyle w:val="Huisstijl-NAW"/>
          </w:pPr>
        </w:p>
      </w:tc>
    </w:tr>
    <w:tr w:rsidR="0014093E" w14:paraId="2C0D09EF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5D3B96C6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fldSimple w:instr=" DOCPROPERTY  bz_geadresseerden  \* MERGEFORMAT ">
            <w:r w:rsidR="00EA7200" w:rsidRPr="00EA7200">
              <w:rPr>
                <w:bCs/>
              </w:rPr>
              <w:t>Voorzitter</w:t>
            </w:r>
          </w:fldSimple>
          <w:r w:rsidRPr="003B4CA4">
            <w:t xml:space="preserve"> van de</w:t>
          </w:r>
          <w:r w:rsidRPr="003B4CA4">
            <w:br/>
          </w:r>
          <w:fldSimple w:instr=" DOCPROPERTY  bz_kamernr  \* MERGEFORMAT ">
            <w:r w:rsidR="00EA7200" w:rsidRPr="00EA7200">
              <w:rPr>
                <w:bCs/>
              </w:rPr>
              <w:t>Tweede</w:t>
            </w:r>
          </w:fldSimple>
          <w:r w:rsidRPr="003B4CA4">
            <w:t xml:space="preserve"> Kamer der Staten-Generaal</w:t>
          </w:r>
        </w:p>
        <w:p w14:paraId="521410E1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fldSimple w:instr=" DOCPROPERTY  bz_adres_huisnummer  \* MERGEFORMAT ">
            <w:r w:rsidR="00EA7200" w:rsidRPr="00EA7200">
              <w:rPr>
                <w:bCs/>
                <w:lang w:val="en-US"/>
              </w:rPr>
              <w:t>4</w:t>
            </w:r>
          </w:fldSimple>
        </w:p>
        <w:p w14:paraId="66D8779B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1971566B" w14:textId="77777777" w:rsidR="0014093E" w:rsidRPr="008C5110" w:rsidRDefault="0014093E" w:rsidP="008C5110">
          <w:pPr>
            <w:jc w:val="center"/>
          </w:pPr>
        </w:p>
      </w:tc>
    </w:tr>
    <w:tr w:rsidR="0014093E" w14:paraId="1F75DB03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0B42DF1C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01F57D1D" w14:textId="77777777">
      <w:trPr>
        <w:trHeight w:val="240"/>
      </w:trPr>
      <w:tc>
        <w:tcPr>
          <w:tcW w:w="7520" w:type="dxa"/>
          <w:shd w:val="clear" w:color="auto" w:fill="auto"/>
        </w:tcPr>
        <w:p w14:paraId="075FD185" w14:textId="775CEF28" w:rsidR="0014093E" w:rsidRPr="00035E67" w:rsidRDefault="0014093E" w:rsidP="0068742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EA7200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5" w:name="bm_date"/>
          <w:r w:rsidR="00687424">
            <w:rPr>
              <w:rFonts w:cs="Verdana"/>
              <w:szCs w:val="18"/>
            </w:rPr>
            <w:t>24</w:t>
          </w:r>
          <w:bookmarkStart w:id="36" w:name="_GoBack"/>
          <w:bookmarkEnd w:id="36"/>
          <w:r w:rsidR="002C48AB">
            <w:rPr>
              <w:rFonts w:cs="Verdana"/>
              <w:szCs w:val="18"/>
            </w:rPr>
            <w:t xml:space="preserve"> november</w:t>
          </w:r>
          <w:r w:rsidR="00EA7200">
            <w:rPr>
              <w:rFonts w:cs="Verdana"/>
              <w:szCs w:val="18"/>
            </w:rPr>
            <w:t xml:space="preserve"> 201</w:t>
          </w:r>
          <w:bookmarkEnd w:id="35"/>
          <w:r w:rsidR="002C48AB">
            <w:rPr>
              <w:rFonts w:cs="Verdana"/>
              <w:szCs w:val="18"/>
            </w:rPr>
            <w:t>7</w:t>
          </w:r>
        </w:p>
      </w:tc>
    </w:tr>
    <w:tr w:rsidR="0014093E" w:rsidRPr="001F182C" w14:paraId="0198EB12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41CD71F0" w14:textId="51C63779" w:rsidR="0014093E" w:rsidRPr="001F182C" w:rsidRDefault="0014093E" w:rsidP="00700F78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EA7200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7" w:name="bm_subject"/>
          <w:r w:rsidR="00EA7200">
            <w:t xml:space="preserve">Verslag </w:t>
          </w:r>
          <w:r w:rsidR="002C48AB">
            <w:t>Sociale Top Gotenburg van 17</w:t>
          </w:r>
          <w:r w:rsidR="002C48AB">
            <w:rPr>
              <w:rFonts w:hint="eastAsia"/>
              <w:lang w:eastAsia="ja-JP"/>
            </w:rPr>
            <w:t xml:space="preserve"> </w:t>
          </w:r>
          <w:r w:rsidR="002C48AB">
            <w:rPr>
              <w:lang w:eastAsia="ja-JP"/>
            </w:rPr>
            <w:t>november</w:t>
          </w:r>
          <w:r w:rsidR="002C48AB">
            <w:t xml:space="preserve"> 2017</w:t>
          </w:r>
          <w:bookmarkEnd w:id="37"/>
        </w:p>
      </w:tc>
    </w:tr>
  </w:tbl>
  <w:p w14:paraId="627EC4B7" w14:textId="77777777" w:rsidR="0014093E" w:rsidRDefault="0014093E" w:rsidP="00BC4AE3">
    <w:pPr>
      <w:pStyle w:val="Header"/>
    </w:pPr>
  </w:p>
  <w:p w14:paraId="344D7CA5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00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C48AB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8742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0F78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31E6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62686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00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33A8169"/>
  <w15:docId w15:val="{50F1C010-77B3-467A-82A3-482D4A4E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584EA6A3-B1CA-4202-8F2C-89496F61E532}">
  <ds:schemaRefs>
    <ds:schemaRef ds:uri="http://schemas.microsoft.com/office/infopath/2007/PartnerControls"/>
    <ds:schemaRef ds:uri="97a7b5b3-1deb-4e4a-a31c-d0d293eddb9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145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2017-11-24T10:22:00.0000000Z</dcterms:created>
  <dcterms:modified xsi:type="dcterms:W3CDTF">2017-11-24T10:22:00.0000000Z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Raad Algemene Zaken van 13 oktober 2015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juli 2015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MinBuZa-2015.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0x01010098D608CEFB0B9440A5FB34771C068870</vt:lpwstr>
  </property>
  <property fmtid="{D5CDD505-2E9C-101B-9397-08002B2CF9AE}" pid="58" name="Land0">
    <vt:lpwstr/>
  </property>
  <property fmtid="{D5CDD505-2E9C-101B-9397-08002B2CF9AE}" pid="59" name="Forum">
    <vt:lpwstr/>
  </property>
</Properties>
</file>