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90F" w:rsidP="008A390F" w:rsidRDefault="008A390F">
      <w:pPr>
        <w:pStyle w:val="Huisstijl-Aanhef"/>
      </w:pPr>
      <w:bookmarkStart w:name="_GoBack" w:id="0"/>
      <w:bookmarkEnd w:id="0"/>
      <w:r>
        <w:t>Geachte voorzitter,</w:t>
      </w:r>
    </w:p>
    <w:p w:rsidR="008A390F" w:rsidP="008A390F" w:rsidRDefault="008A390F">
      <w:pPr>
        <w:autoSpaceDE w:val="0"/>
        <w:autoSpaceDN w:val="0"/>
        <w:spacing w:line="240" w:lineRule="auto"/>
        <w:rPr>
          <w:rFonts w:cs="Calibri"/>
          <w:color w:val="000000"/>
          <w:szCs w:val="18"/>
        </w:rPr>
      </w:pPr>
      <w:r w:rsidRPr="00DC296F">
        <w:rPr>
          <w:rFonts w:cs="Calibri"/>
          <w:color w:val="000000"/>
          <w:szCs w:val="18"/>
        </w:rPr>
        <w:t>Hierbij bied ik u</w:t>
      </w:r>
      <w:r>
        <w:rPr>
          <w:rFonts w:cs="Calibri"/>
          <w:color w:val="000000"/>
          <w:szCs w:val="18"/>
        </w:rPr>
        <w:t xml:space="preserve">, mede namens de minister van Binnenlandse Zake en Koninkrijksrelaties, </w:t>
      </w:r>
      <w:r w:rsidRPr="00DC296F">
        <w:rPr>
          <w:rFonts w:cs="Calibri"/>
          <w:color w:val="000000"/>
          <w:szCs w:val="18"/>
        </w:rPr>
        <w:t xml:space="preserve">de nota naar aanleiding van het </w:t>
      </w:r>
      <w:r>
        <w:rPr>
          <w:rFonts w:cs="Calibri"/>
          <w:color w:val="000000"/>
          <w:szCs w:val="18"/>
        </w:rPr>
        <w:t xml:space="preserve">nader </w:t>
      </w:r>
      <w:r w:rsidRPr="00DC296F">
        <w:rPr>
          <w:rFonts w:cs="Calibri"/>
          <w:color w:val="000000"/>
          <w:szCs w:val="18"/>
        </w:rPr>
        <w:t>verslag aan betreffen</w:t>
      </w:r>
      <w:r>
        <w:rPr>
          <w:rFonts w:cs="Calibri"/>
          <w:color w:val="000000"/>
          <w:szCs w:val="18"/>
        </w:rPr>
        <w:t>de het bovenvermelde wetsvoorstel</w:t>
      </w:r>
      <w:r w:rsidRPr="00DC296F">
        <w:rPr>
          <w:rFonts w:cs="Calibri"/>
          <w:color w:val="000000"/>
          <w:szCs w:val="18"/>
        </w:rPr>
        <w:t>.</w:t>
      </w:r>
    </w:p>
    <w:p w:rsidR="008A390F" w:rsidP="008A390F" w:rsidRDefault="008A390F">
      <w:pPr>
        <w:pStyle w:val="Huisstijl-Slotzin"/>
      </w:pPr>
      <w:r>
        <w:t>Hoogachtend,</w:t>
      </w:r>
    </w:p>
    <w:p w:rsidR="008A390F" w:rsidP="008A390F" w:rsidRDefault="008A390F">
      <w:pPr>
        <w:pStyle w:val="Huisstijl-Ondertekening"/>
      </w:pPr>
      <w:r>
        <w:t>De Staatssecretaris van Financiën,</w:t>
      </w:r>
    </w:p>
    <w:p w:rsidR="008A390F" w:rsidP="008A390F" w:rsidRDefault="008A390F">
      <w:pPr>
        <w:rPr>
          <w:lang w:eastAsia="zh-CN" w:bidi="hi-IN"/>
        </w:rPr>
      </w:pPr>
    </w:p>
    <w:p w:rsidR="008A390F" w:rsidP="008A390F" w:rsidRDefault="008A390F">
      <w:pPr>
        <w:rPr>
          <w:lang w:eastAsia="zh-CN" w:bidi="hi-IN"/>
        </w:rPr>
      </w:pPr>
    </w:p>
    <w:p w:rsidR="008A390F" w:rsidP="008A390F" w:rsidRDefault="008A390F">
      <w:pPr>
        <w:rPr>
          <w:lang w:eastAsia="zh-CN" w:bidi="hi-IN"/>
        </w:rPr>
      </w:pPr>
    </w:p>
    <w:p w:rsidR="008A390F" w:rsidP="008A390F" w:rsidRDefault="008A390F">
      <w:pPr>
        <w:rPr>
          <w:lang w:eastAsia="zh-CN" w:bidi="hi-IN"/>
        </w:rPr>
      </w:pPr>
    </w:p>
    <w:p w:rsidR="008A390F" w:rsidP="008A390F" w:rsidRDefault="008A390F">
      <w:pPr>
        <w:rPr>
          <w:lang w:eastAsia="zh-CN" w:bidi="hi-IN"/>
        </w:rPr>
      </w:pPr>
    </w:p>
    <w:p w:rsidRPr="00DC296F" w:rsidR="008A390F" w:rsidP="008A390F" w:rsidRDefault="008A390F">
      <w:pPr>
        <w:autoSpaceDE w:val="0"/>
        <w:autoSpaceDN w:val="0"/>
        <w:spacing w:line="240" w:lineRule="auto"/>
        <w:rPr>
          <w:rFonts w:ascii="Calibri" w:hAnsi="Calibri" w:cs="Calibri"/>
          <w:sz w:val="22"/>
          <w:szCs w:val="22"/>
        </w:rPr>
      </w:pPr>
      <w:r>
        <w:rPr>
          <w:rFonts w:cs="Calibri"/>
          <w:color w:val="000000"/>
          <w:szCs w:val="18"/>
        </w:rPr>
        <w:t>Menno Snel</w:t>
      </w:r>
      <w:r>
        <w:rPr>
          <w:rFonts w:cs="Calibri"/>
          <w:color w:val="000000"/>
          <w:szCs w:val="18"/>
        </w:rPr>
        <w:br/>
      </w:r>
    </w:p>
    <w:p w:rsidRPr="008A390F" w:rsidR="00911C9F" w:rsidP="008A390F" w:rsidRDefault="00911C9F"/>
    <w:sectPr w:rsidRPr="008A390F" w:rsidR="00911C9F" w:rsidSect="00911C9F">
      <w:headerReference w:type="even" r:id="rId7"/>
      <w:headerReference w:type="default" r:id="rId8"/>
      <w:footerReference w:type="even" r:id="rId9"/>
      <w:footerReference w:type="default" r:id="rId10"/>
      <w:headerReference w:type="first" r:id="rId11"/>
      <w:footerReference w:type="first" r:id="rId12"/>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95F" w:rsidRDefault="00AE095F">
      <w:pPr>
        <w:spacing w:line="240" w:lineRule="auto"/>
      </w:pPr>
      <w:r>
        <w:separator/>
      </w:r>
    </w:p>
  </w:endnote>
  <w:endnote w:type="continuationSeparator" w:id="0">
    <w:p w:rsidR="00AE095F" w:rsidRDefault="00AE095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3BF" w:rsidRDefault="00A113BF">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A113BF">
      <w:trPr>
        <w:trHeight w:hRule="exact" w:val="240"/>
      </w:trPr>
      <w:tc>
        <w:tcPr>
          <w:tcW w:w="7752" w:type="dxa"/>
          <w:shd w:val="clear" w:color="auto" w:fill="auto"/>
        </w:tcPr>
        <w:p w:rsidR="00A113BF" w:rsidRDefault="00A113BF"/>
      </w:tc>
      <w:tc>
        <w:tcPr>
          <w:tcW w:w="2148" w:type="dxa"/>
        </w:tcPr>
        <w:p w:rsidR="00A113BF" w:rsidRDefault="00A113BF">
          <w:pPr>
            <w:pStyle w:val="Huisstijl-Paginanummer"/>
          </w:pPr>
          <w:r>
            <w:t>Pagina </w:t>
          </w:r>
          <w:fldSimple w:instr=" PAGE    \* MERGEFORMAT ">
            <w:r w:rsidR="0018608B">
              <w:rPr>
                <w:noProof/>
              </w:rPr>
              <w:t>1</w:t>
            </w:r>
          </w:fldSimple>
          <w:r>
            <w:t> van </w:t>
          </w:r>
          <w:fldSimple w:instr=" NUMPAGES  \* Arabic  \* MERGEFORMAT ">
            <w:r w:rsidR="0018608B">
              <w:rPr>
                <w:noProof/>
              </w:rPr>
              <w:t>1</w:t>
            </w:r>
          </w:fldSimple>
        </w:p>
      </w:tc>
    </w:tr>
  </w:tbl>
  <w:p w:rsidR="00A113BF" w:rsidRDefault="0017368F">
    <w:pPr>
      <w:pStyle w:val="Huisstijl-Rubricering"/>
    </w:pPr>
    <w:r>
      <w:fldChar w:fldCharType="begin"/>
    </w:r>
    <w:r w:rsidR="00A113BF">
      <w:instrText xml:space="preserve"> DOCPROPERTY  Rubricering  \* MERGEFORMAT </w:instrTex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A113BF">
      <w:trPr>
        <w:trHeight w:hRule="exact" w:val="240"/>
      </w:trPr>
      <w:tc>
        <w:tcPr>
          <w:tcW w:w="7752" w:type="dxa"/>
          <w:shd w:val="clear" w:color="auto" w:fill="auto"/>
        </w:tcPr>
        <w:p w:rsidR="00A113BF" w:rsidRDefault="0017368F">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A113BF">
            <w:instrText xml:space="preserve"> DOCPROPERTY  Rubricering  \* MERGEFORMAT </w:instrText>
          </w:r>
          <w:r>
            <w:fldChar w:fldCharType="end"/>
          </w:r>
        </w:p>
      </w:tc>
      <w:tc>
        <w:tcPr>
          <w:tcW w:w="2148" w:type="dxa"/>
        </w:tcPr>
        <w:p w:rsidR="00A113BF" w:rsidRDefault="00A113BF">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t>Pagina </w:t>
          </w:r>
          <w:fldSimple w:instr=" PAGE    \* MERGEFORMAT ">
            <w:r w:rsidR="0018608B">
              <w:rPr>
                <w:noProof/>
              </w:rPr>
              <w:t>1</w:t>
            </w:r>
          </w:fldSimple>
          <w:r>
            <w:t> van </w:t>
          </w:r>
          <w:fldSimple w:instr=" NUMPAGES  \* Arabic  \* MERGEFORMAT ">
            <w:r w:rsidR="0018608B">
              <w:rPr>
                <w:noProof/>
              </w:rPr>
              <w:t>1</w:t>
            </w:r>
          </w:fldSimple>
        </w:p>
      </w:tc>
    </w:tr>
  </w:tbl>
  <w:p w:rsidR="00A113BF" w:rsidRDefault="00A113B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95F" w:rsidRDefault="00AE095F">
      <w:pPr>
        <w:spacing w:line="240" w:lineRule="auto"/>
      </w:pPr>
      <w:r>
        <w:separator/>
      </w:r>
    </w:p>
  </w:footnote>
  <w:footnote w:type="continuationSeparator" w:id="0">
    <w:p w:rsidR="00AE095F" w:rsidRDefault="00AE095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3BF" w:rsidRDefault="00A113BF">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3BF" w:rsidRDefault="00A113BF" w:rsidP="00A113BF">
    <w:pPr>
      <w:pStyle w:val="Huisstijl-Afzendgegevenskop"/>
      <w:framePr w:w="2103" w:h="12013" w:hRule="exact" w:hSpace="180" w:wrap="around" w:vAnchor="page" w:hAnchor="page" w:x="9316" w:y="3022"/>
    </w:pPr>
    <w:r w:rsidRPr="00B96746">
      <w:t>Directie Algemene Fiscale Politiek</w:t>
    </w:r>
  </w:p>
  <w:p w:rsidR="00A113BF" w:rsidRDefault="00A113BF" w:rsidP="00A113BF">
    <w:pPr>
      <w:pStyle w:val="Huisstijl-ReferentiegegevenskopW2"/>
      <w:framePr w:w="2103" w:h="12013" w:hRule="exact" w:hSpace="180" w:wrap="around" w:vAnchor="page" w:hAnchor="page" w:x="9316" w:y="3022"/>
    </w:pPr>
    <w:r w:rsidRPr="00B96746">
      <w:t>Ons kenmerk</w:t>
    </w:r>
  </w:p>
  <w:p w:rsidR="00A113BF" w:rsidRPr="00FD21B8" w:rsidRDefault="0017368F" w:rsidP="00A113BF">
    <w:pPr>
      <w:pStyle w:val="Huisstijl-Referentiegegevens"/>
      <w:framePr w:w="2103" w:h="12013" w:hRule="exact" w:hSpace="180" w:wrap="around" w:vAnchor="page" w:hAnchor="page" w:x="9316" w:y="3022"/>
    </w:pPr>
    <w:fldSimple w:instr=" DOCPROPERTY  Kenmerk  \* MERGEFORMAT ">
      <w:r w:rsidR="0018608B">
        <w:t>2017-0000221032</w:t>
      </w:r>
    </w:fldSimple>
    <w:r w:rsidR="00A113BF" w:rsidRPr="00C8655C">
      <w:t xml:space="preserve"> </w:t>
    </w:r>
  </w:p>
  <w:p w:rsidR="00A113BF" w:rsidRDefault="00A113BF">
    <w:pPr>
      <w:pStyle w:val="Koptekst"/>
      <w:spacing w:after="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3BF" w:rsidRDefault="00A113BF"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Algemene Fiscale Politiek</w:t>
    </w:r>
  </w:p>
  <w:p w:rsidR="00A113BF" w:rsidRDefault="00A113BF"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 xml:space="preserve">Korte </w:t>
    </w:r>
    <w:proofErr w:type="spellStart"/>
    <w:r w:rsidRPr="00B96746">
      <w:t>Voorhout</w:t>
    </w:r>
    <w:proofErr w:type="spellEnd"/>
    <w:r w:rsidRPr="00B96746">
      <w:t xml:space="preserve"> 7</w:t>
    </w:r>
  </w:p>
  <w:p w:rsidR="00A113BF" w:rsidRDefault="00A113BF"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r>
      <w:t>  </w:t>
    </w:r>
  </w:p>
  <w:p w:rsidR="00A113BF" w:rsidRDefault="00A113BF"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A113BF" w:rsidRDefault="00A113BF"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r>
      <w:t>  </w:t>
    </w:r>
  </w:p>
  <w:p w:rsidR="00A113BF" w:rsidRDefault="00A113BF"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www.rijksoverheid.nl</w:t>
    </w:r>
  </w:p>
  <w:p w:rsidR="00A113BF" w:rsidRDefault="00A113BF"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A113BF" w:rsidRDefault="0017368F"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18608B">
        <w:t>2017-0000221032</w:t>
      </w:r>
    </w:fldSimple>
    <w:r w:rsidR="00A113BF" w:rsidRPr="00C8655C">
      <w:t xml:space="preserve"> </w:t>
    </w:r>
  </w:p>
  <w:p w:rsidR="00A113BF" w:rsidRDefault="00A113BF"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Uw brief (kenmerk)</w:t>
    </w:r>
  </w:p>
  <w:p w:rsidR="00A113BF" w:rsidRDefault="0017368F"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A113BF">
      <w:instrText xml:space="preserve"> DOCPROPERTY  UwKenmerk  \* MERGEFORMAT </w:instrText>
    </w:r>
    <w:r>
      <w:fldChar w:fldCharType="end"/>
    </w:r>
  </w:p>
  <w:p w:rsidR="00A113BF" w:rsidRDefault="00A113BF"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Bijlagen</w:t>
    </w:r>
  </w:p>
  <w:p w:rsidR="00A113BF" w:rsidRDefault="00A113BF"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1</w:t>
    </w:r>
  </w:p>
  <w:p w:rsidR="00A113BF" w:rsidRDefault="0017368F">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A113BF">
                  <w:trPr>
                    <w:trHeight w:val="2636"/>
                  </w:trPr>
                  <w:tc>
                    <w:tcPr>
                      <w:tcW w:w="737" w:type="dxa"/>
                      <w:shd w:val="clear" w:color="auto" w:fill="auto"/>
                    </w:tcPr>
                    <w:p w:rsidR="00A113BF" w:rsidRDefault="00A113BF">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A113BF" w:rsidRDefault="00A113BF">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A113BF" w:rsidRDefault="00A113BF"/>
            </w:txbxContent>
          </v:textbox>
          <w10:wrap anchory="page"/>
        </v:shape>
      </w:pict>
    </w:r>
  </w:p>
  <w:tbl>
    <w:tblPr>
      <w:tblW w:w="7520" w:type="dxa"/>
      <w:tblLayout w:type="fixed"/>
      <w:tblCellMar>
        <w:left w:w="0" w:type="dxa"/>
        <w:right w:w="0" w:type="dxa"/>
      </w:tblCellMar>
      <w:tblLook w:val="0000"/>
    </w:tblPr>
    <w:tblGrid>
      <w:gridCol w:w="742"/>
      <w:gridCol w:w="6778"/>
    </w:tblGrid>
    <w:tr w:rsidR="00A113BF" w:rsidRPr="00925824">
      <w:trPr>
        <w:trHeight w:val="400"/>
      </w:trPr>
      <w:tc>
        <w:tcPr>
          <w:tcW w:w="7520" w:type="dxa"/>
          <w:gridSpan w:val="2"/>
          <w:shd w:val="clear" w:color="auto" w:fill="auto"/>
        </w:tcPr>
        <w:p w:rsidR="00A113BF" w:rsidRPr="00925824" w:rsidRDefault="00A113BF">
          <w:pPr>
            <w:pStyle w:val="Huisstijl-Retouradres"/>
            <w:rPr>
              <w:lang w:val="de-DE"/>
            </w:rPr>
          </w:pPr>
          <w:r w:rsidRPr="00925824">
            <w:rPr>
              <w:lang w:val="de-DE"/>
            </w:rPr>
            <w:t>&gt; Retouradres Postbus 20201  2500 EE  Den Haag  </w:t>
          </w:r>
        </w:p>
      </w:tc>
    </w:tr>
    <w:tr w:rsidR="00A113BF">
      <w:trPr>
        <w:cantSplit/>
        <w:trHeight w:hRule="exact" w:val="2440"/>
      </w:trPr>
      <w:tc>
        <w:tcPr>
          <w:tcW w:w="7520" w:type="dxa"/>
          <w:gridSpan w:val="2"/>
          <w:shd w:val="clear" w:color="auto" w:fill="auto"/>
        </w:tcPr>
        <w:p w:rsidR="00A113BF" w:rsidRPr="00925824" w:rsidRDefault="0017368F">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lang w:val="de-DE"/>
            </w:rPr>
          </w:pPr>
          <w:r>
            <w:fldChar w:fldCharType="begin"/>
          </w:r>
          <w:r w:rsidR="00A113BF" w:rsidRPr="00925824">
            <w:rPr>
              <w:lang w:val="de-DE"/>
            </w:rPr>
            <w:instrText xml:space="preserve"> DOCPROPERTY  Rubricering  \* MERGEFORMAT </w:instrText>
          </w:r>
          <w:r>
            <w:fldChar w:fldCharType="end"/>
          </w:r>
        </w:p>
        <w:p w:rsidR="0018608B" w:rsidRDefault="0017368F">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A113BF">
            <w:instrText xml:space="preserve"> DOCPROPERTY  Aan  \* MERGEFORMAT </w:instrText>
          </w:r>
          <w:r>
            <w:fldChar w:fldCharType="separate"/>
          </w:r>
          <w:r w:rsidR="0018608B">
            <w:t>De voorzitter van de Tweede Kamer der Staten-Generaal</w:t>
          </w:r>
        </w:p>
        <w:p w:rsidR="0018608B" w:rsidRDefault="0018608B">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A113BF" w:rsidRDefault="0018608B">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 xml:space="preserve">2500 EA  's </w:t>
          </w:r>
          <w:proofErr w:type="spellStart"/>
          <w:r>
            <w:t>Gravenhage</w:t>
          </w:r>
          <w:proofErr w:type="spellEnd"/>
          <w:r w:rsidR="0017368F">
            <w:fldChar w:fldCharType="end"/>
          </w:r>
        </w:p>
      </w:tc>
    </w:tr>
    <w:tr w:rsidR="00A113BF">
      <w:trPr>
        <w:trHeight w:hRule="exact" w:val="400"/>
      </w:trPr>
      <w:tc>
        <w:tcPr>
          <w:tcW w:w="7520" w:type="dxa"/>
          <w:gridSpan w:val="2"/>
          <w:shd w:val="clear" w:color="auto" w:fill="auto"/>
        </w:tcPr>
        <w:p w:rsidR="00A113BF" w:rsidRDefault="00A113BF">
          <w:pPr>
            <w:tabs>
              <w:tab w:val="left" w:pos="740"/>
            </w:tabs>
            <w:autoSpaceDE w:val="0"/>
            <w:autoSpaceDN w:val="0"/>
            <w:adjustRightInd w:val="0"/>
            <w:ind w:left="743" w:hanging="743"/>
            <w:rPr>
              <w:rFonts w:cs="Verdana"/>
              <w:szCs w:val="18"/>
            </w:rPr>
          </w:pPr>
        </w:p>
      </w:tc>
    </w:tr>
    <w:tr w:rsidR="00A113BF">
      <w:trPr>
        <w:trHeight w:val="240"/>
      </w:trPr>
      <w:tc>
        <w:tcPr>
          <w:tcW w:w="742" w:type="dxa"/>
          <w:shd w:val="clear" w:color="auto" w:fill="auto"/>
        </w:tcPr>
        <w:p w:rsidR="00A113BF" w:rsidRDefault="00A113BF">
          <w:pPr>
            <w:pStyle w:val="Huisstijl-Datumenbetreft"/>
            <w:rPr>
              <w:rFonts w:cs="Verdana"/>
              <w:szCs w:val="18"/>
            </w:rPr>
          </w:pPr>
          <w:r>
            <w:t>Datum</w:t>
          </w:r>
        </w:p>
      </w:tc>
      <w:tc>
        <w:tcPr>
          <w:tcW w:w="6778" w:type="dxa"/>
          <w:shd w:val="clear" w:color="auto" w:fill="auto"/>
        </w:tcPr>
        <w:p w:rsidR="00A113BF" w:rsidRDefault="0017368F">
          <w:pPr>
            <w:pStyle w:val="Huisstijl-Gegevens"/>
            <w:rPr>
              <w:rFonts w:cs="Verdana"/>
              <w:szCs w:val="18"/>
            </w:rPr>
          </w:pPr>
          <w:fldSimple w:instr=" DOCPROPERTY  Datum  \* MERGEFORMAT ">
            <w:r w:rsidR="0018608B">
              <w:t>20 november 2017</w:t>
            </w:r>
          </w:fldSimple>
        </w:p>
      </w:tc>
    </w:tr>
    <w:tr w:rsidR="00A113BF">
      <w:trPr>
        <w:trHeight w:val="240"/>
      </w:trPr>
      <w:tc>
        <w:tcPr>
          <w:tcW w:w="742" w:type="dxa"/>
          <w:shd w:val="clear" w:color="auto" w:fill="auto"/>
        </w:tcPr>
        <w:p w:rsidR="00A113BF" w:rsidRDefault="00A113BF">
          <w:pPr>
            <w:pStyle w:val="Huisstijl-Datumenbetreft"/>
            <w:rPr>
              <w:rFonts w:cs="Verdana"/>
              <w:szCs w:val="18"/>
            </w:rPr>
          </w:pPr>
          <w:r>
            <w:t>Betreft</w:t>
          </w:r>
        </w:p>
      </w:tc>
      <w:tc>
        <w:tcPr>
          <w:tcW w:w="6778" w:type="dxa"/>
          <w:shd w:val="clear" w:color="auto" w:fill="auto"/>
        </w:tcPr>
        <w:p w:rsidR="00A113BF" w:rsidRDefault="0017368F">
          <w:pPr>
            <w:pStyle w:val="Huisstijl-Gegevens"/>
            <w:rPr>
              <w:rFonts w:cs="Verdana"/>
              <w:szCs w:val="18"/>
            </w:rPr>
          </w:pPr>
          <w:r>
            <w:fldChar w:fldCharType="begin"/>
          </w:r>
          <w:r w:rsidR="00C03EA3">
            <w:instrText xml:space="preserve"> DOCPROPERTY  Onderwerp  \* MERGEFORMAT </w:instrText>
          </w:r>
          <w:r>
            <w:fldChar w:fldCharType="separate"/>
          </w:r>
          <w:r w:rsidR="0018608B">
            <w:t xml:space="preserve">Nota naar aanleiding van het nader verslag op het wetsvoorstel tot wijziging van de Wet inkomstenbelasting 2001 tot het geleidelijk uitfaseren van de aftrek wegens geen of geringe </w:t>
          </w:r>
          <w:proofErr w:type="spellStart"/>
          <w:r w:rsidR="0018608B">
            <w:t>eigenwoningschuld</w:t>
          </w:r>
          <w:proofErr w:type="spellEnd"/>
          <w:r w:rsidR="0018608B">
            <w:t xml:space="preserve"> (34 819)</w:t>
          </w:r>
          <w:r>
            <w:fldChar w:fldCharType="end"/>
          </w:r>
        </w:p>
      </w:tc>
    </w:tr>
  </w:tbl>
  <w:p w:rsidR="00A113BF" w:rsidRDefault="00A113BF">
    <w:pPr>
      <w:pStyle w:val="Koptekst"/>
    </w:pPr>
  </w:p>
  <w:p w:rsidR="00A113BF" w:rsidRDefault="00A113BF">
    <w:pPr>
      <w:pStyle w:val="Koptekst"/>
    </w:pPr>
  </w:p>
  <w:p w:rsidR="00A113BF" w:rsidRDefault="00A113BF">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proofState w:spelling="clean"/>
  <w:stylePaneFormatFilter w:val="3F01"/>
  <w:defaultTabStop w:val="708"/>
  <w:hyphenationZone w:val="425"/>
  <w:drawingGridHorizontalSpacing w:val="90"/>
  <w:displayHorizontalDrawingGridEvery w:val="2"/>
  <w:noPunctuationKerning/>
  <w:characterSpacingControl w:val="doNotCompress"/>
  <w:hdrShapeDefaults>
    <o:shapedefaults v:ext="edit" spidmax="15362"/>
    <o:shapelayout v:ext="edit">
      <o:idmap v:ext="edit" data="13"/>
    </o:shapelayout>
  </w:hdrShapeDefaults>
  <w:footnotePr>
    <w:footnote w:id="-1"/>
    <w:footnote w:id="0"/>
  </w:footnotePr>
  <w:endnotePr>
    <w:endnote w:id="-1"/>
    <w:endnote w:id="0"/>
  </w:endnotePr>
  <w:compat/>
  <w:rsids>
    <w:rsidRoot w:val="00911C9F"/>
    <w:rsid w:val="000B7976"/>
    <w:rsid w:val="000D41F9"/>
    <w:rsid w:val="00113AE1"/>
    <w:rsid w:val="00165F60"/>
    <w:rsid w:val="0017368F"/>
    <w:rsid w:val="0018608B"/>
    <w:rsid w:val="00191478"/>
    <w:rsid w:val="002A52EC"/>
    <w:rsid w:val="0040714C"/>
    <w:rsid w:val="004B3AB8"/>
    <w:rsid w:val="00561F2D"/>
    <w:rsid w:val="005D7103"/>
    <w:rsid w:val="00623000"/>
    <w:rsid w:val="006C6495"/>
    <w:rsid w:val="007102C8"/>
    <w:rsid w:val="008A390F"/>
    <w:rsid w:val="008B0939"/>
    <w:rsid w:val="00911C9F"/>
    <w:rsid w:val="00925824"/>
    <w:rsid w:val="0094716C"/>
    <w:rsid w:val="009D7BC1"/>
    <w:rsid w:val="00A113BF"/>
    <w:rsid w:val="00AB3EF9"/>
    <w:rsid w:val="00AE095F"/>
    <w:rsid w:val="00AE70BA"/>
    <w:rsid w:val="00B96746"/>
    <w:rsid w:val="00BE3F1B"/>
    <w:rsid w:val="00C03EA3"/>
    <w:rsid w:val="00C8655C"/>
    <w:rsid w:val="00C90F2C"/>
    <w:rsid w:val="00CE728B"/>
    <w:rsid w:val="00D67849"/>
    <w:rsid w:val="00E05A5B"/>
    <w:rsid w:val="00E81A4D"/>
    <w:rsid w:val="00F875B1"/>
    <w:rsid w:val="00F93787"/>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tLeast"/>
    </w:pPr>
    <w:rPr>
      <w:rFonts w:ascii="Verdana" w:hAnsi="Verdana"/>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isstijl-Rubricering">
    <w:name w:val="Huisstijl - Rubricering"/>
    <w:basedOn w:val="Normal"/>
    <w:next w:val="Normal"/>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DefaultParagraphFont"/>
    <w:rPr>
      <w:color w:val="0000FF"/>
      <w:u w:val="single"/>
    </w:rPr>
  </w:style>
  <w:style w:type="paragraph" w:styleId="Header">
    <w:name w:val="header"/>
    <w:basedOn w:val="Normal"/>
    <w:pPr>
      <w:tabs>
        <w:tab w:val="center" w:pos="4536"/>
        <w:tab w:val="right" w:pos="9072"/>
      </w:tabs>
    </w:pPr>
  </w:style>
  <w:style w:type="paragraph" w:styleId="ListBullet">
    <w:name w:val="List Bullet"/>
    <w:basedOn w:val="Normal"/>
    <w:pPr>
      <w:numPr>
        <w:numId w:val="2"/>
      </w:numPr>
    </w:pPr>
    <w:rPr>
      <w:noProof/>
    </w:rPr>
  </w:style>
  <w:style w:type="paragraph" w:styleId="ListBullet2">
    <w:name w:val="List Bullet 2"/>
    <w:basedOn w:val="Normal"/>
    <w:pPr>
      <w:numPr>
        <w:numId w:val="4"/>
      </w:numPr>
      <w:tabs>
        <w:tab w:val="left" w:pos="454"/>
      </w:tabs>
    </w:pPr>
    <w:rPr>
      <w:noProof/>
    </w:rPr>
  </w:style>
  <w:style w:type="table" w:styleId="TableGrid">
    <w:name w:val="Table Grid"/>
    <w:basedOn w:val="TableNormal"/>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center" w:pos="4536"/>
        <w:tab w:val="right" w:pos="9072"/>
      </w:tabs>
    </w:pPr>
  </w:style>
  <w:style w:type="paragraph" w:styleId="FootnoteText">
    <w:name w:val="footnote text"/>
    <w:basedOn w:val="Normal"/>
    <w:pPr>
      <w:spacing w:line="180" w:lineRule="atLeast"/>
    </w:pPr>
    <w:rPr>
      <w:sz w:val="13"/>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Huisstijl-Retouradres">
    <w:name w:val="Huisstijl - Retouradres"/>
    <w:basedOn w:val="Normal"/>
    <w:next w:val="Normal"/>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Normal"/>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Normal"/>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Normal"/>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Normal"/>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Normal"/>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Normal"/>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Normal"/>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Normal"/>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Normal"/>
    <w:next w:val="Normal"/>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Normal"/>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Normal"/>
    <w:next w:val="Normal"/>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microsoft.com/office/2007/relationships/stylesWithEffects" Target="stylesWithEffects.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41</ap:Words>
  <ap:Characters>228</ap:Characters>
  <ap:DocSecurity>0</ap:DocSecurity>
  <ap:Lines>1</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2017-11-20T14:33:00.0000000Z</lastPrinted>
  <dcterms:created xsi:type="dcterms:W3CDTF">2017-11-20T15:54:00.0000000Z</dcterms:created>
  <dcterms:modified xsi:type="dcterms:W3CDTF">2017-11-20T16:08:00.0000000Z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Nota naar aanleiding van het nader verslag op het wetsvoorstel tot wijziging van de Wet inkomstenbelasting 2001 tot het geleidelijk uitfaseren van de aftrek wegens geen of geringe eigenwoningschuld (34 819)</vt:lpwstr>
  </property>
  <property fmtid="{D5CDD505-2E9C-101B-9397-08002B2CF9AE}" pid="4" name="Datum">
    <vt:lpwstr>20 november 2017</vt:lpwstr>
  </property>
  <property fmtid="{D5CDD505-2E9C-101B-9397-08002B2CF9AE}" pid="5" name="Kenmerk">
    <vt:lpwstr>2017-0000221032</vt:lpwstr>
  </property>
  <property fmtid="{D5CDD505-2E9C-101B-9397-08002B2CF9AE}" pid="6" name="UwKenmerk">
    <vt:lpwstr/>
  </property>
  <property fmtid="{D5CDD505-2E9C-101B-9397-08002B2CF9AE}" pid="7" name="Aan">
    <vt:lpwstr>De voorzitter van de Tweede Kamer der Staten-Generaal_x000d_
Postbus 20018_x000d_
2500 EA  's Gravenhage</vt:lpwstr>
  </property>
  <property fmtid="{D5CDD505-2E9C-101B-9397-08002B2CF9AE}" pid="8" name="Rubricering">
    <vt:lpwstr/>
  </property>
  <property fmtid="{D5CDD505-2E9C-101B-9397-08002B2CF9AE}" pid="9" name="ContentTypeId">
    <vt:lpwstr>0x0101009AEC7E5D0EFF8844B2A56E918EB84061</vt:lpwstr>
  </property>
</Properties>
</file>