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C9F" w:rsidP="00623000" w:rsidRDefault="00113AE1">
      <w:pPr>
        <w:pStyle w:val="Huisstijl-Aanhef"/>
      </w:pPr>
      <w:bookmarkStart w:name="_GoBack" w:id="0"/>
      <w:bookmarkEnd w:id="0"/>
      <w:r>
        <w:t>G</w:t>
      </w:r>
      <w:r w:rsidR="00981317">
        <w:t>eachte voorzitter</w:t>
      </w:r>
      <w:r>
        <w:t>,</w:t>
      </w:r>
    </w:p>
    <w:p w:rsidRPr="009D03C5" w:rsidR="009D03C5" w:rsidP="009D03C5" w:rsidRDefault="009D03C5">
      <w:pPr>
        <w:rPr>
          <w:lang w:eastAsia="zh-CN" w:bidi="hi-IN"/>
        </w:rPr>
      </w:pPr>
    </w:p>
    <w:p w:rsidR="00981317" w:rsidP="00981317" w:rsidRDefault="00981317">
      <w:pPr>
        <w:rPr>
          <w:lang w:eastAsia="zh-CN" w:bidi="hi-IN"/>
        </w:rPr>
      </w:pPr>
      <w:r w:rsidRPr="00981317">
        <w:rPr>
          <w:lang w:eastAsia="zh-CN" w:bidi="hi-IN"/>
        </w:rPr>
        <w:t>Hierbij bied ik u een nota van wijziging aan behorende bij het bovenvermelde voorstel.</w:t>
      </w:r>
    </w:p>
    <w:p w:rsidRPr="00981317" w:rsidR="00981317" w:rsidP="00981317" w:rsidRDefault="00981317">
      <w:pPr>
        <w:rPr>
          <w:lang w:eastAsia="zh-CN" w:bidi="hi-IN"/>
        </w:rPr>
      </w:pPr>
    </w:p>
    <w:p w:rsidR="00911C9F" w:rsidRDefault="00561F2D">
      <w:pPr>
        <w:pStyle w:val="Huisstijl-Slotzin"/>
      </w:pPr>
      <w:r>
        <w:t>Hoogachtend,</w:t>
      </w:r>
    </w:p>
    <w:p w:rsidR="00981317" w:rsidP="00981317" w:rsidRDefault="00981317">
      <w:pPr>
        <w:pStyle w:val="Huisstijl-Ondertekening"/>
      </w:pPr>
      <w:r>
        <w:t>De Staatssecretaris van Financiën,</w:t>
      </w:r>
    </w:p>
    <w:p w:rsidR="00981317" w:rsidP="00981317" w:rsidRDefault="00981317">
      <w:pPr>
        <w:rPr>
          <w:lang w:eastAsia="zh-CN" w:bidi="hi-IN"/>
        </w:rPr>
      </w:pPr>
    </w:p>
    <w:p w:rsidR="00981317" w:rsidP="00981317" w:rsidRDefault="00981317">
      <w:pPr>
        <w:rPr>
          <w:lang w:eastAsia="zh-CN" w:bidi="hi-IN"/>
        </w:rPr>
      </w:pPr>
    </w:p>
    <w:p w:rsidR="00981317" w:rsidP="00981317" w:rsidRDefault="00981317">
      <w:pPr>
        <w:rPr>
          <w:lang w:eastAsia="zh-CN" w:bidi="hi-IN"/>
        </w:rPr>
      </w:pPr>
    </w:p>
    <w:p w:rsidR="00981317" w:rsidP="00981317" w:rsidRDefault="00981317">
      <w:pPr>
        <w:rPr>
          <w:lang w:eastAsia="zh-CN" w:bidi="hi-IN"/>
        </w:rPr>
      </w:pPr>
    </w:p>
    <w:p w:rsidR="00981317" w:rsidP="00981317" w:rsidRDefault="00981317">
      <w:pPr>
        <w:rPr>
          <w:lang w:eastAsia="zh-CN" w:bidi="hi-IN"/>
        </w:rPr>
      </w:pPr>
    </w:p>
    <w:p w:rsidRPr="00981317" w:rsidR="00981317" w:rsidP="00981317" w:rsidRDefault="00981317">
      <w:pPr>
        <w:rPr>
          <w:lang w:eastAsia="zh-CN" w:bidi="hi-IN"/>
        </w:rPr>
      </w:pPr>
      <w:r>
        <w:rPr>
          <w:lang w:eastAsia="zh-CN" w:bidi="hi-IN"/>
        </w:rPr>
        <w:t>Eric Wiebes</w:t>
      </w:r>
    </w:p>
    <w:sectPr w:rsidRPr="00981317" w:rsidR="00981317" w:rsidSect="00911C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786" w:rsidRDefault="00375786">
      <w:pPr>
        <w:spacing w:line="240" w:lineRule="auto"/>
      </w:pPr>
      <w:r>
        <w:separator/>
      </w:r>
    </w:p>
  </w:endnote>
  <w:endnote w:type="continuationSeparator" w:id="0">
    <w:p w:rsidR="00375786" w:rsidRDefault="0037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1D0" w:rsidRDefault="009411D0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FD21B8"/>
      </w:tc>
      <w:tc>
        <w:tcPr>
          <w:tcW w:w="2148" w:type="dxa"/>
        </w:tcPr>
        <w:p w:rsidR="00FD21B8" w:rsidRDefault="00B96746">
          <w:pPr>
            <w:pStyle w:val="Huisstijl-Paginanummer"/>
          </w:pPr>
          <w:r>
            <w:t>Pagina</w:t>
          </w:r>
          <w:r w:rsidR="00FD21B8">
            <w:t> </w:t>
          </w:r>
          <w:fldSimple w:instr=" PAGE    \* MERGEFORMAT ">
            <w:r w:rsidR="009411D0">
              <w:rPr>
                <w:noProof/>
              </w:rPr>
              <w:t>1</w:t>
            </w:r>
          </w:fldSimple>
          <w:r w:rsidR="00FD21B8">
            <w:t> </w:t>
          </w:r>
          <w:r>
            <w:t>van</w:t>
          </w:r>
          <w:r w:rsidR="00FD21B8">
            <w:t> </w:t>
          </w:r>
          <w:fldSimple w:instr=" NUMPAGES  \* Arabic  \* MERGEFORMAT ">
            <w:r w:rsidR="009411D0">
              <w:rPr>
                <w:noProof/>
              </w:rPr>
              <w:t>1</w:t>
            </w:r>
          </w:fldSimple>
        </w:p>
      </w:tc>
    </w:tr>
  </w:tbl>
  <w:p w:rsidR="00FD21B8" w:rsidRDefault="00565FAD">
    <w:pPr>
      <w:pStyle w:val="Huisstijl-Rubricering"/>
    </w:pPr>
    <w:r>
      <w:fldChar w:fldCharType="begin"/>
    </w:r>
    <w:r w:rsidR="00141F8B">
      <w:instrText xml:space="preserve"> DOCPROPERTY  Rubricering  \* MERGEFORMAT </w:instrTex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565FAD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141F8B"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FD21B8" w:rsidRDefault="00FD21B8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96746">
            <w:t>Pagina</w:t>
          </w:r>
          <w:r>
            <w:t> </w:t>
          </w:r>
          <w:fldSimple w:instr=" PAGE    \* MERGEFORMAT ">
            <w:r w:rsidR="009411D0">
              <w:rPr>
                <w:noProof/>
              </w:rPr>
              <w:t>1</w:t>
            </w:r>
          </w:fldSimple>
          <w:r>
            <w:t> </w:t>
          </w:r>
          <w:r w:rsidR="00B96746">
            <w:t>van</w:t>
          </w:r>
          <w:r>
            <w:t> </w:t>
          </w:r>
          <w:fldSimple w:instr=" NUMPAGES  \* Arabic  \* MERGEFORMAT ">
            <w:r w:rsidR="009411D0">
              <w:rPr>
                <w:noProof/>
              </w:rPr>
              <w:t>1</w:t>
            </w:r>
          </w:fldSimple>
        </w:p>
      </w:tc>
    </w:tr>
  </w:tbl>
  <w:p w:rsidR="00FD21B8" w:rsidRDefault="00FD21B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786" w:rsidRDefault="00375786">
      <w:pPr>
        <w:spacing w:line="240" w:lineRule="auto"/>
      </w:pPr>
      <w:r>
        <w:separator/>
      </w:r>
    </w:p>
  </w:footnote>
  <w:footnote w:type="continuationSeparator" w:id="0">
    <w:p w:rsidR="00375786" w:rsidRDefault="0037578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1D0" w:rsidRDefault="009411D0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F2C" w:rsidRDefault="00B96746" w:rsidP="00332C67">
    <w:pPr>
      <w:pStyle w:val="Huisstijl-Afzendgegevenskop"/>
      <w:framePr w:w="2103" w:h="12013" w:hRule="exact" w:hSpace="180" w:wrap="around" w:vAnchor="page" w:hAnchor="page" w:x="9316" w:y="3022"/>
    </w:pPr>
    <w:r w:rsidRPr="00B96746">
      <w:t>Directie Algemene Fiscale Politiek</w:t>
    </w:r>
  </w:p>
  <w:p w:rsidR="00C90F2C" w:rsidRDefault="00B96746" w:rsidP="00332C67">
    <w:pPr>
      <w:pStyle w:val="Huisstijl-ReferentiegegevenskopW2"/>
      <w:framePr w:w="2103" w:h="12013" w:hRule="exact" w:hSpace="180" w:wrap="around" w:vAnchor="page" w:hAnchor="page" w:x="9316" w:y="3022"/>
    </w:pPr>
    <w:r w:rsidRPr="00B96746">
      <w:t>Ons kenmerk</w:t>
    </w:r>
  </w:p>
  <w:p w:rsidR="00C90F2C" w:rsidRPr="00FD21B8" w:rsidRDefault="00565FAD" w:rsidP="00332C67">
    <w:pPr>
      <w:pStyle w:val="Huisstijl-Referentiegegevens"/>
      <w:framePr w:w="2103" w:h="12013" w:hRule="exact" w:hSpace="180" w:wrap="around" w:vAnchor="page" w:hAnchor="page" w:x="9316" w:y="3022"/>
    </w:pPr>
    <w:fldSimple w:instr=" DOCPROPERTY  Kenmerk  \* MERGEFORMAT ">
      <w:r w:rsidR="009411D0">
        <w:t>2017-0000206904</w:t>
      </w:r>
    </w:fldSimple>
    <w:r w:rsidR="00C90F2C" w:rsidRPr="00C8655C">
      <w:t xml:space="preserve"> </w:t>
    </w:r>
  </w:p>
  <w:p w:rsidR="00FD21B8" w:rsidRDefault="00FD21B8">
    <w:pPr>
      <w:pStyle w:val="Koptekst"/>
      <w:spacing w:after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1B8" w:rsidRDefault="00B96746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Directie Algemene Fiscale Politiek</w:t>
    </w:r>
  </w:p>
  <w:p w:rsidR="00FD21B8" w:rsidRDefault="00B96746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Korte Voorhout 7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2511 CW  Den Haag</w:t>
    </w:r>
    <w:r w:rsidR="00FD21B8">
      <w:t>  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Postbus 20201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2500 EE  Den Haag</w:t>
    </w:r>
    <w:r w:rsidR="00FD21B8">
      <w:t>  </w:t>
    </w:r>
  </w:p>
  <w:p w:rsidR="00FD21B8" w:rsidRPr="009D03C5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rPr>
        <w:lang w:val="en-US"/>
      </w:rPr>
    </w:pPr>
    <w:r w:rsidRPr="009D03C5">
      <w:rPr>
        <w:lang w:val="en-US"/>
      </w:rPr>
      <w:t>www.rijksoverheid.nl</w:t>
    </w:r>
  </w:p>
  <w:p w:rsidR="00FD21B8" w:rsidRDefault="00B96746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Ons kenmerk</w:t>
    </w:r>
  </w:p>
  <w:p w:rsidR="00FD21B8" w:rsidRDefault="00565FAD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9411D0">
        <w:t>2017-0000206904</w:t>
      </w:r>
    </w:fldSimple>
    <w:r w:rsidR="00FD21B8" w:rsidRPr="00C8655C">
      <w:t xml:space="preserve"> </w:t>
    </w:r>
  </w:p>
  <w:p w:rsidR="00FD21B8" w:rsidRDefault="00B96746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Uw brief (kenmerk)</w:t>
    </w:r>
  </w:p>
  <w:p w:rsidR="00FD21B8" w:rsidRDefault="00565FAD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141F8B">
      <w:instrText xml:space="preserve"> DOCPROPERTY  UwKenmerk  \* MERGEFORMAT </w:instrText>
    </w:r>
    <w:r>
      <w:fldChar w:fldCharType="end"/>
    </w:r>
  </w:p>
  <w:p w:rsidR="00FD21B8" w:rsidRDefault="00B96746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Bijlagen</w:t>
    </w:r>
  </w:p>
  <w:p w:rsidR="00FD21B8" w:rsidRDefault="00B96746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1</w:t>
    </w:r>
  </w:p>
  <w:p w:rsidR="00FD21B8" w:rsidRDefault="00565FAD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3313" type="#_x0000_t202" style="position:absolute;margin-left:193.5pt;margin-top:-7pt;width:317pt;height:137.5pt;z-index:25165772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FD21B8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FD21B8" w:rsidRDefault="00FD21B8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42"/>
      <w:gridCol w:w="6778"/>
    </w:tblGrid>
    <w:tr w:rsidR="00FD21B8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FD21B8" w:rsidRDefault="00B96746">
          <w:pPr>
            <w:pStyle w:val="Huisstijl-Retouradres"/>
          </w:pPr>
          <w:r w:rsidRPr="00B96746">
            <w:t>&gt; Retouradres</w:t>
          </w:r>
          <w:r w:rsidR="00FD21B8">
            <w:t> </w:t>
          </w:r>
          <w:r w:rsidRPr="00B96746">
            <w:t>Postbus 20201</w:t>
          </w:r>
          <w:r w:rsidR="00FD21B8">
            <w:t>  </w:t>
          </w:r>
          <w:r w:rsidRPr="00B96746">
            <w:t>2500 EE  Den Haag</w:t>
          </w:r>
          <w:r w:rsidR="00FD21B8">
            <w:t>  </w:t>
          </w:r>
        </w:p>
      </w:tc>
    </w:tr>
    <w:tr w:rsidR="00FD21B8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FD21B8" w:rsidRDefault="00565FAD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141F8B">
            <w:instrText xml:space="preserve"> DOCPROPERTY  Rubricering  \* MERGEFORMAT </w:instrText>
          </w:r>
          <w:r>
            <w:fldChar w:fldCharType="end"/>
          </w:r>
        </w:p>
        <w:p w:rsidR="009411D0" w:rsidRDefault="00565FAD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141F8B">
            <w:instrText xml:space="preserve"> DOCPROPERTY  Aan  \* MERGEFORMAT </w:instrText>
          </w:r>
          <w:r>
            <w:fldChar w:fldCharType="separate"/>
          </w:r>
          <w:r w:rsidR="009411D0">
            <w:t>De voorzitter van de Tweede Kamer der Staten-Generaal</w:t>
          </w:r>
        </w:p>
        <w:p w:rsidR="009411D0" w:rsidRDefault="009411D0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Postbus 20018</w:t>
          </w:r>
        </w:p>
        <w:p w:rsidR="00FD21B8" w:rsidRDefault="009411D0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 xml:space="preserve">2500EA  's </w:t>
          </w:r>
          <w:proofErr w:type="spellStart"/>
          <w:r>
            <w:t>Gravenhage</w:t>
          </w:r>
          <w:proofErr w:type="spellEnd"/>
          <w:r w:rsidR="00565FAD">
            <w:fldChar w:fldCharType="end"/>
          </w:r>
        </w:p>
      </w:tc>
    </w:tr>
    <w:tr w:rsidR="00FD21B8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FD21B8" w:rsidRDefault="00FD21B8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FD21B8" w:rsidRDefault="00565FAD">
          <w:pPr>
            <w:pStyle w:val="Huisstijl-Gegevens"/>
            <w:rPr>
              <w:rFonts w:cs="Verdana"/>
              <w:szCs w:val="18"/>
            </w:rPr>
          </w:pPr>
          <w:fldSimple w:instr=" DOCPROPERTY  Datum  \* MERGEFORMAT ">
            <w:r w:rsidR="009411D0">
              <w:t>24 oktober 2017</w:t>
            </w:r>
          </w:fldSimple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778" w:type="dxa"/>
          <w:shd w:val="clear" w:color="auto" w:fill="auto"/>
        </w:tcPr>
        <w:p w:rsidR="00FD21B8" w:rsidRDefault="00565FAD">
          <w:pPr>
            <w:pStyle w:val="Huisstijl-Gegevens"/>
            <w:rPr>
              <w:rFonts w:cs="Verdana"/>
              <w:szCs w:val="18"/>
            </w:rPr>
          </w:pPr>
          <w:fldSimple w:instr=" DOCPROPERTY  Onderwerp  \* MERGEFORMAT ">
            <w:r w:rsidR="009411D0">
              <w:t>Nota van wijziging Wetsvoorstel Overige fiscale maatregelen 2018</w:t>
            </w:r>
          </w:fldSimple>
        </w:p>
      </w:tc>
    </w:tr>
  </w:tbl>
  <w:p w:rsidR="00FD21B8" w:rsidRDefault="00FD21B8">
    <w:pPr>
      <w:pStyle w:val="Koptekst"/>
    </w:pPr>
  </w:p>
  <w:p w:rsidR="00FD21B8" w:rsidRDefault="00FD21B8">
    <w:pPr>
      <w:pStyle w:val="Koptekst"/>
    </w:pPr>
  </w:p>
  <w:p w:rsidR="00FD21B8" w:rsidRDefault="00FD21B8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7410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911C9F"/>
    <w:rsid w:val="000826E4"/>
    <w:rsid w:val="000B7976"/>
    <w:rsid w:val="00113AE1"/>
    <w:rsid w:val="00141F8B"/>
    <w:rsid w:val="00191478"/>
    <w:rsid w:val="002655EE"/>
    <w:rsid w:val="002B5B9C"/>
    <w:rsid w:val="00375786"/>
    <w:rsid w:val="0040714C"/>
    <w:rsid w:val="004B3AB8"/>
    <w:rsid w:val="00561F2D"/>
    <w:rsid w:val="00565FAD"/>
    <w:rsid w:val="005D7103"/>
    <w:rsid w:val="00623000"/>
    <w:rsid w:val="00636864"/>
    <w:rsid w:val="006C6495"/>
    <w:rsid w:val="007A3075"/>
    <w:rsid w:val="007E4581"/>
    <w:rsid w:val="007E6997"/>
    <w:rsid w:val="008163E5"/>
    <w:rsid w:val="00911C9F"/>
    <w:rsid w:val="009411D0"/>
    <w:rsid w:val="0094716C"/>
    <w:rsid w:val="00981317"/>
    <w:rsid w:val="009C4CC5"/>
    <w:rsid w:val="009D03C5"/>
    <w:rsid w:val="009D7BC1"/>
    <w:rsid w:val="00AB3EF9"/>
    <w:rsid w:val="00AE70BA"/>
    <w:rsid w:val="00B96746"/>
    <w:rsid w:val="00BE3F1B"/>
    <w:rsid w:val="00C8655C"/>
    <w:rsid w:val="00C90F2C"/>
    <w:rsid w:val="00CE728B"/>
    <w:rsid w:val="00D67849"/>
    <w:rsid w:val="00DE6637"/>
    <w:rsid w:val="00E05A5B"/>
    <w:rsid w:val="00E81A4D"/>
    <w:rsid w:val="00F875B1"/>
    <w:rsid w:val="00F93787"/>
    <w:rsid w:val="00FD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1C9F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11C9F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rsid w:val="00911C9F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uisstijl-Rubricering">
    <w:name w:val="Huisstijl - Rubricering"/>
    <w:basedOn w:val="Normal"/>
    <w:next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Bullet">
    <w:name w:val="List Bullet"/>
    <w:basedOn w:val="Normal"/>
    <w:pPr>
      <w:numPr>
        <w:numId w:val="2"/>
      </w:numPr>
    </w:pPr>
    <w:rPr>
      <w:noProof/>
    </w:rPr>
  </w:style>
  <w:style w:type="paragraph" w:styleId="ListBullet2">
    <w:name w:val="List Bullet 2"/>
    <w:basedOn w:val="Normal"/>
    <w:pPr>
      <w:numPr>
        <w:numId w:val="4"/>
      </w:numPr>
      <w:tabs>
        <w:tab w:val="left" w:pos="454"/>
      </w:tabs>
    </w:pPr>
    <w:rPr>
      <w:noProof/>
    </w:rPr>
  </w:style>
  <w:style w:type="table" w:styleId="TableGrid">
    <w:name w:val="Table Grid"/>
    <w:basedOn w:val="TableNormal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pPr>
      <w:spacing w:line="180" w:lineRule="atLeast"/>
    </w:pPr>
    <w:rPr>
      <w:sz w:val="1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Normal"/>
    <w:next w:val="Normal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Normal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Normal"/>
    <w:next w:val="Huisstijl-Referentiegegevens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Normal"/>
    <w:next w:val="Huisstijl-Referentiegegevens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Paginanummer">
    <w:name w:val="Huisstijl - Paginanummer"/>
    <w:basedOn w:val="Normal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Normal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Normal"/>
    <w:qFormat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Pr>
      <w:sz w:val="18"/>
    </w:rPr>
  </w:style>
  <w:style w:type="paragraph" w:customStyle="1" w:styleId="Huisstijl-Ondertekening">
    <w:name w:val="Huisstijl - Ondertekening"/>
    <w:basedOn w:val="Normal"/>
    <w:next w:val="Normal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Pr>
      <w:i/>
      <w:noProof/>
    </w:rPr>
  </w:style>
  <w:style w:type="paragraph" w:customStyle="1" w:styleId="Huisstijl-Slotzin">
    <w:name w:val="Huisstijl - Slotzin"/>
    <w:basedOn w:val="Normal"/>
    <w:next w:val="Huisstijl-Ondertekening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Normal"/>
    <w:next w:val="Normal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microsoft.com/office/2007/relationships/stylesWithEffects" Target="stylesWithEffects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26</ap:Words>
  <ap:Characters>148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173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2017-10-24T14:37:00.0000000Z</lastPrinted>
  <dcterms:created xsi:type="dcterms:W3CDTF">2017-10-24T12:57:00.0000000Z</dcterms:created>
  <dcterms:modified xsi:type="dcterms:W3CDTF">2017-10-24T14:38:00.0000000Z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Nota van wijziging Wetsvoorstel Overige fiscale maatregelen 2018</vt:lpwstr>
  </property>
  <property fmtid="{D5CDD505-2E9C-101B-9397-08002B2CF9AE}" pid="4" name="Datum">
    <vt:lpwstr>24 oktober 2017</vt:lpwstr>
  </property>
  <property fmtid="{D5CDD505-2E9C-101B-9397-08002B2CF9AE}" pid="5" name="Kenmerk">
    <vt:lpwstr>2017-0000206904</vt:lpwstr>
  </property>
  <property fmtid="{D5CDD505-2E9C-101B-9397-08002B2CF9AE}" pid="6" name="UwKenmerk">
    <vt:lpwstr/>
  </property>
  <property fmtid="{D5CDD505-2E9C-101B-9397-08002B2CF9AE}" pid="7" name="Aan">
    <vt:lpwstr>De voorzitter van de Tweede Kamer der Staten-Generaal_x000d_
Postbus 20018_x000d_
2500EA  's Gravenhage</vt:lpwstr>
  </property>
  <property fmtid="{D5CDD505-2E9C-101B-9397-08002B2CF9AE}" pid="8" name="Rubricering">
    <vt:lpwstr/>
  </property>
  <property fmtid="{D5CDD505-2E9C-101B-9397-08002B2CF9AE}" pid="9" name="ContentTypeId">
    <vt:lpwstr>0x0101007DABFFF390BB014586158D8CE76EC910</vt:lpwstr>
  </property>
</Properties>
</file>