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C37FE1" w:rsidR="00C37FE1" w:rsidP="00C37FE1" w:rsidRDefault="00D122D5" w14:paraId="65A3B439" w14:textId="77777777">
      <w:bookmarkStart w:name="bm_txtAanhef" w:id="0"/>
      <w:bookmarkStart w:name="bm_start" w:id="1"/>
      <w:r>
        <w:t xml:space="preserve"> </w:t>
      </w:r>
      <w:bookmarkEnd w:id="0"/>
      <w:bookmarkEnd w:id="1"/>
    </w:p>
    <w:p w:rsidR="003B2623" w:rsidP="00C37FE1" w:rsidRDefault="003B2623" w14:paraId="5445DA9A" w14:textId="77777777">
      <w:r>
        <w:t>Geachte Voorzitter,</w:t>
      </w:r>
    </w:p>
    <w:p w:rsidR="003B2623" w:rsidP="00C37FE1" w:rsidRDefault="003B2623" w14:paraId="16E0355E" w14:textId="77777777"/>
    <w:p w:rsidRPr="00C37FE1" w:rsidR="00C37FE1" w:rsidP="00C37FE1" w:rsidRDefault="003B2623" w14:paraId="326C0E72" w14:textId="77777777">
      <w:r>
        <w:t>Hierbij bied ik u het verslag aan van de Raad Algemene Zaken, inclusief Art. 50 van 25 september 2017.</w:t>
      </w:r>
      <w:r w:rsidR="002D4824">
        <w:t xml:space="preserve"> </w:t>
      </w:r>
    </w:p>
    <w:p w:rsidR="00C37FE1" w:rsidP="00C37FE1" w:rsidRDefault="003B2623" w14:paraId="76730733" w14:textId="77777777">
      <w:bookmarkStart w:name="bm_txtend" w:id="2"/>
      <w:r>
        <w:br/>
      </w:r>
      <w:r>
        <w:br/>
      </w:r>
      <w:r>
        <w:br/>
      </w:r>
      <w:bookmarkEnd w:id="2"/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2F6C89" w:rsidTr="003B2623" w14:paraId="38DA4324" w14:textId="77777777">
        <w:tc>
          <w:tcPr>
            <w:tcW w:w="4500" w:type="pct"/>
          </w:tcPr>
          <w:p w:rsidRPr="00C37FE1" w:rsidR="002F6C89" w:rsidP="002F6C89" w:rsidRDefault="003B2623" w14:paraId="35E81CEC" w14:textId="77777777">
            <w:bookmarkStart w:name="bm_groet" w:id="3"/>
            <w:r>
              <w:t>De Minister van Buitenlandse Zaken,</w:t>
            </w:r>
            <w:bookmarkEnd w:id="3"/>
          </w:p>
        </w:tc>
        <w:tc>
          <w:tcPr>
            <w:tcW w:w="2500" w:type="pct"/>
          </w:tcPr>
          <w:p w:rsidRPr="00C37FE1" w:rsidR="002F6C89" w:rsidP="002F6C89" w:rsidRDefault="003B2623" w14:paraId="24AA6B11" w14:textId="77777777">
            <w:bookmarkStart w:name="bm_groetam" w:id="4"/>
            <w:r>
              <w:t xml:space="preserve"> </w:t>
            </w:r>
            <w:bookmarkEnd w:id="4"/>
          </w:p>
        </w:tc>
      </w:tr>
      <w:tr w:rsidRPr="00C37FE1" w:rsidR="004B0BDA" w:rsidTr="003B2623" w14:paraId="33E87FDC" w14:textId="77777777">
        <w:tc>
          <w:tcPr>
            <w:tcW w:w="4500" w:type="pct"/>
          </w:tcPr>
          <w:p w:rsidR="003B2623" w:rsidP="002F6C89" w:rsidRDefault="003B2623" w14:paraId="284E9F5C" w14:textId="77777777">
            <w:bookmarkStart w:name="bm_groet1" w:id="5"/>
          </w:p>
          <w:p w:rsidR="003B2623" w:rsidP="002F6C89" w:rsidRDefault="003B2623" w14:paraId="6B4459BF" w14:textId="77777777"/>
          <w:p w:rsidR="003B2623" w:rsidP="002F6C89" w:rsidRDefault="003B2623" w14:paraId="3833DF9C" w14:textId="77777777"/>
          <w:p w:rsidR="003B2623" w:rsidP="002F6C89" w:rsidRDefault="003B2623" w14:paraId="39163AD0" w14:textId="77777777"/>
          <w:p w:rsidRPr="00C37FE1" w:rsidR="004B0BDA" w:rsidP="002F6C89" w:rsidRDefault="003B2623" w14:paraId="24DB20EB" w14:textId="77777777">
            <w:r>
              <w:t>Bert Koenders</w:t>
            </w:r>
            <w:bookmarkEnd w:id="5"/>
          </w:p>
        </w:tc>
        <w:tc>
          <w:tcPr>
            <w:tcW w:w="2500" w:type="pct"/>
          </w:tcPr>
          <w:p w:rsidRPr="00C37FE1" w:rsidR="004B0BDA" w:rsidP="002F6C89" w:rsidRDefault="003B2623" w14:paraId="058AABAB" w14:textId="77777777">
            <w:bookmarkStart w:name="bm_groetam1" w:id="6"/>
            <w:r>
              <w:t xml:space="preserve"> </w:t>
            </w:r>
            <w:bookmarkEnd w:id="6"/>
          </w:p>
        </w:tc>
      </w:tr>
    </w:tbl>
    <w:p w:rsidRPr="00825019" w:rsidR="00825019" w:rsidP="00D36B95" w:rsidRDefault="00C37FE1" w14:paraId="797DF25C" w14:textId="77777777">
      <w:bookmarkStart w:name="bm_antwoord" w:id="7"/>
      <w:r w:rsidRPr="00C37FE1">
        <w:t xml:space="preserve"> </w:t>
      </w:r>
      <w:bookmarkEnd w:id="7"/>
    </w:p>
    <w:sectPr w:rsidRPr="00825019" w:rsidR="00825019" w:rsidSect="00482A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143CF" w14:textId="77777777" w:rsidR="003B2623" w:rsidRDefault="003B2623">
      <w:r>
        <w:separator/>
      </w:r>
    </w:p>
    <w:p w14:paraId="77B349D1" w14:textId="77777777" w:rsidR="003B2623" w:rsidRDefault="003B2623"/>
  </w:endnote>
  <w:endnote w:type="continuationSeparator" w:id="0">
    <w:p w14:paraId="5C829002" w14:textId="77777777" w:rsidR="003B2623" w:rsidRDefault="003B2623">
      <w:r>
        <w:continuationSeparator/>
      </w:r>
    </w:p>
    <w:p w14:paraId="17DB8F12" w14:textId="77777777" w:rsidR="003B2623" w:rsidRDefault="003B26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5AA8B" w14:textId="77777777" w:rsidR="003A0F8E" w:rsidRDefault="003A0F8E">
    <w:pPr>
      <w:pStyle w:val="Footer"/>
    </w:pPr>
  </w:p>
  <w:p w14:paraId="7B5C6DA2" w14:textId="77777777" w:rsidR="003A0F8E" w:rsidRDefault="003A0F8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3A0F8E" w14:paraId="1EEB15B9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23E6E992" w14:textId="77777777" w:rsidR="003A0F8E" w:rsidRDefault="003A0F8E" w:rsidP="002B153C">
          <w:r>
            <w:t>VERTROUWELIJK</w:t>
          </w:r>
        </w:p>
      </w:tc>
      <w:tc>
        <w:tcPr>
          <w:tcW w:w="2148" w:type="dxa"/>
        </w:tcPr>
        <w:p w14:paraId="6C9B5A7B" w14:textId="77777777" w:rsidR="003A0F8E" w:rsidRDefault="003A0F8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3B2623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r w:rsidR="00D7262E">
            <w:fldChar w:fldCharType="begin"/>
          </w:r>
          <w:r w:rsidR="00D7262E">
            <w:instrText xml:space="preserve"> NUMPAGES   \* MERGEFORMAT </w:instrText>
          </w:r>
          <w:r w:rsidR="00D7262E">
            <w:fldChar w:fldCharType="separate"/>
          </w:r>
          <w:r w:rsidR="003B2623">
            <w:t>1</w:t>
          </w:r>
          <w:r w:rsidR="00D7262E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3A0F8E" w14:paraId="7960C385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7D201422" w14:textId="77777777" w:rsidR="003A0F8E" w:rsidRDefault="003A0F8E" w:rsidP="002B153C">
          <w:bookmarkStart w:id="12" w:name="bmVoettekst1"/>
        </w:p>
      </w:tc>
      <w:tc>
        <w:tcPr>
          <w:tcW w:w="2148" w:type="dxa"/>
        </w:tcPr>
        <w:p w14:paraId="52B15D9A" w14:textId="77777777" w:rsidR="003A0F8E" w:rsidRDefault="003A0F8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3B2623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3B2623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3B2623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D7262E">
            <w:fldChar w:fldCharType="begin"/>
          </w:r>
          <w:r w:rsidR="00D7262E">
            <w:instrText xml:space="preserve"> NUMPAGES   \* MERGEFORMAT </w:instrText>
          </w:r>
          <w:r w:rsidR="00D7262E">
            <w:fldChar w:fldCharType="separate"/>
          </w:r>
          <w:r w:rsidR="003B2623">
            <w:t>1</w:t>
          </w:r>
          <w:r w:rsidR="00D7262E">
            <w:fldChar w:fldCharType="end"/>
          </w:r>
        </w:p>
      </w:tc>
    </w:tr>
    <w:bookmarkEnd w:id="12"/>
  </w:tbl>
  <w:p w14:paraId="1039B8B6" w14:textId="77777777" w:rsidR="003A0F8E" w:rsidRPr="00BC3B53" w:rsidRDefault="003A0F8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3A0F8E" w14:paraId="34ADF14C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9049329" w14:textId="77777777" w:rsidR="003A0F8E" w:rsidRDefault="003A0F8E" w:rsidP="00023E9A"/>
      </w:tc>
      <w:tc>
        <w:tcPr>
          <w:tcW w:w="2148" w:type="dxa"/>
        </w:tcPr>
        <w:p w14:paraId="1F8E6463" w14:textId="27BC0BB5" w:rsidR="003A0F8E" w:rsidRDefault="003A0F8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3B2623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D7262E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3B2623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D7262E">
            <w:fldChar w:fldCharType="begin"/>
          </w:r>
          <w:r w:rsidR="00D7262E">
            <w:instrText xml:space="preserve"> NUMPAGES   \* MERGEFORMAT </w:instrText>
          </w:r>
          <w:r w:rsidR="00D7262E">
            <w:fldChar w:fldCharType="separate"/>
          </w:r>
          <w:r w:rsidR="00D7262E">
            <w:t>1</w:t>
          </w:r>
          <w:r w:rsidR="00D7262E">
            <w:fldChar w:fldCharType="end"/>
          </w:r>
        </w:p>
      </w:tc>
    </w:tr>
  </w:tbl>
  <w:p w14:paraId="100EC774" w14:textId="77777777" w:rsidR="003A0F8E" w:rsidRPr="00BC3B53" w:rsidRDefault="003A0F8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3A357" w14:textId="77777777" w:rsidR="003B2623" w:rsidRDefault="003B2623">
      <w:r>
        <w:separator/>
      </w:r>
    </w:p>
    <w:p w14:paraId="417DFBCD" w14:textId="77777777" w:rsidR="003B2623" w:rsidRDefault="003B2623"/>
  </w:footnote>
  <w:footnote w:type="continuationSeparator" w:id="0">
    <w:p w14:paraId="21EC4D1A" w14:textId="77777777" w:rsidR="003B2623" w:rsidRDefault="003B2623">
      <w:r>
        <w:continuationSeparator/>
      </w:r>
    </w:p>
    <w:p w14:paraId="0156ACE6" w14:textId="77777777" w:rsidR="003B2623" w:rsidRDefault="003B26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DF3F8" w14:textId="77777777" w:rsidR="003A0F8E" w:rsidRDefault="003A0F8E">
    <w:pPr>
      <w:pStyle w:val="Header"/>
    </w:pPr>
  </w:p>
  <w:p w14:paraId="7E1546BC" w14:textId="77777777" w:rsidR="003A0F8E" w:rsidRDefault="003A0F8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8ABCE" w14:textId="77777777" w:rsidR="003A0F8E" w:rsidRDefault="003A0F8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17D7FBC" wp14:editId="769A34D2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3A0F8E" w:rsidRPr="00496319" w14:paraId="1528AF0A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6151AB62" w14:textId="77777777" w:rsidR="003A0F8E" w:rsidRPr="00FB2EB1" w:rsidRDefault="003B2623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8" w:name="bm_txtdirectie2"/>
                                <w:r>
                                  <w:rPr>
                                    <w:b/>
                                  </w:rPr>
                                  <w:t>Dir. Integratie Europa</w:t>
                                </w:r>
                                <w:bookmarkEnd w:id="8"/>
                                <w:r w:rsidR="003A0F8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9" w:name="bm_ministerie2"/>
                                <w:r w:rsidR="003A0F8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9"/>
                              </w:p>
                            </w:tc>
                          </w:tr>
                          <w:tr w:rsidR="003A0F8E" w14:paraId="409FA0FA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4CFBD57" w14:textId="77777777" w:rsidR="003A0F8E" w:rsidRPr="00DF54D9" w:rsidRDefault="003A0F8E" w:rsidP="004F44C2"/>
                            </w:tc>
                          </w:tr>
                          <w:bookmarkStart w:id="10" w:name="bm_date2"/>
                          <w:bookmarkEnd w:id="10"/>
                          <w:tr w:rsidR="003A0F8E" w:rsidRPr="00496319" w14:paraId="237E58E0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46EF5FA7" w14:textId="77777777" w:rsidR="003A0F8E" w:rsidRDefault="003A0F8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3B2623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6835526C" w14:textId="77777777" w:rsidR="003A0F8E" w:rsidRDefault="003B2623" w:rsidP="004F44C2">
                                <w:pPr>
                                  <w:pStyle w:val="Huisstijl-Gegeven"/>
                                </w:pPr>
                                <w:bookmarkStart w:id="11" w:name="bm_reference2"/>
                                <w:r>
                                  <w:t>MinBuZa-2017.</w:t>
                                </w:r>
                                <w:bookmarkEnd w:id="11"/>
                              </w:p>
                              <w:p w14:paraId="60A7E162" w14:textId="77777777" w:rsidR="003A0F8E" w:rsidRPr="00F93F9E" w:rsidRDefault="003A0F8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3A0F8E" w14:paraId="28F409B4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41244EE9" w14:textId="77777777" w:rsidR="003A0F8E" w:rsidRDefault="003A0F8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3524F5B0" w14:textId="77777777" w:rsidR="003A0F8E" w:rsidRDefault="003A0F8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7D7FBC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3A0F8E" w:rsidRPr="00496319" w14:paraId="1528AF0A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6151AB62" w14:textId="77777777" w:rsidR="003A0F8E" w:rsidRPr="00FB2EB1" w:rsidRDefault="003B2623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3" w:name="bm_txtdirectie2"/>
                          <w:r>
                            <w:rPr>
                              <w:b/>
                            </w:rPr>
                            <w:t>Dir. Integratie Europa</w:t>
                          </w:r>
                          <w:bookmarkEnd w:id="13"/>
                          <w:r w:rsidR="003A0F8E">
                            <w:rPr>
                              <w:b/>
                            </w:rPr>
                            <w:t xml:space="preserve"> </w:t>
                          </w:r>
                          <w:bookmarkStart w:id="14" w:name="bm_ministerie2"/>
                          <w:r w:rsidR="003A0F8E">
                            <w:rPr>
                              <w:b/>
                            </w:rPr>
                            <w:t xml:space="preserve"> </w:t>
                          </w:r>
                          <w:bookmarkEnd w:id="14"/>
                        </w:p>
                      </w:tc>
                    </w:tr>
                    <w:tr w:rsidR="003A0F8E" w14:paraId="409FA0FA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4CFBD57" w14:textId="77777777" w:rsidR="003A0F8E" w:rsidRPr="00DF54D9" w:rsidRDefault="003A0F8E" w:rsidP="004F44C2"/>
                      </w:tc>
                    </w:tr>
                    <w:bookmarkStart w:id="15" w:name="bm_date2"/>
                    <w:bookmarkEnd w:id="15"/>
                    <w:tr w:rsidR="003A0F8E" w:rsidRPr="00496319" w14:paraId="237E58E0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46EF5FA7" w14:textId="77777777" w:rsidR="003A0F8E" w:rsidRDefault="003A0F8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3B2623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6835526C" w14:textId="77777777" w:rsidR="003A0F8E" w:rsidRDefault="003B2623" w:rsidP="004F44C2">
                          <w:pPr>
                            <w:pStyle w:val="Huisstijl-Gegeven"/>
                          </w:pPr>
                          <w:bookmarkStart w:id="16" w:name="bm_reference2"/>
                          <w:r>
                            <w:t>MinBuZa-2017.</w:t>
                          </w:r>
                          <w:bookmarkEnd w:id="16"/>
                        </w:p>
                        <w:p w14:paraId="60A7E162" w14:textId="77777777" w:rsidR="003A0F8E" w:rsidRPr="00F93F9E" w:rsidRDefault="003A0F8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3A0F8E" w14:paraId="28F409B4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41244EE9" w14:textId="77777777" w:rsidR="003A0F8E" w:rsidRDefault="003A0F8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3524F5B0" w14:textId="77777777" w:rsidR="003A0F8E" w:rsidRDefault="003A0F8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3A0F8E" w:rsidRPr="00275984" w14:paraId="479A5BF0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2D739EA8" w14:textId="77777777" w:rsidR="003A0F8E" w:rsidRPr="00275984" w:rsidRDefault="003A0F8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07C5E16B" w14:textId="77777777" w:rsidR="003A0F8E" w:rsidRPr="00740712" w:rsidRDefault="003A0F8E" w:rsidP="004F44C2"/>
  <w:p w14:paraId="4D656BC9" w14:textId="77777777" w:rsidR="003A0F8E" w:rsidRPr="00217880" w:rsidRDefault="003A0F8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61800" w14:textId="2EE0ECAA" w:rsidR="003A0F8E" w:rsidRDefault="00932426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3F68AAE" wp14:editId="043AA645">
              <wp:simplePos x="0" y="0"/>
              <wp:positionH relativeFrom="column">
                <wp:posOffset>4906726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3A0F8E" w:rsidRPr="003B2623" w14:paraId="4073A5E5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909F8CE" w14:textId="1A0AFD3F" w:rsidR="003A0F8E" w:rsidRPr="003B2623" w:rsidRDefault="003B2623" w:rsidP="00973C3C">
                                <w:pPr>
                                  <w:pStyle w:val="Huisstijl-Adres"/>
                                </w:pPr>
                                <w:bookmarkStart w:id="13" w:name="bm_txtdirectie"/>
                                <w:bookmarkStart w:id="14" w:name="bm_addressfrom"/>
                                <w:r w:rsidRPr="003B2623">
                                  <w:rPr>
                                    <w:b/>
                                  </w:rPr>
                                  <w:t>Dir. Integratie Europa</w:t>
                                </w:r>
                                <w:bookmarkEnd w:id="13"/>
                                <w:r w:rsidR="003A0F8E" w:rsidRPr="003B2623">
                                  <w:br/>
                                </w:r>
                                <w:r w:rsidR="00932426">
                                  <w:t>Rijnstraat 8</w:t>
                                </w:r>
                                <w:r w:rsidR="003A0F8E" w:rsidRPr="003B2623">
                                  <w:br/>
                                  <w:t>25</w:t>
                                </w:r>
                                <w:r w:rsidR="00932426">
                                  <w:t>15 XP</w:t>
                                </w:r>
                                <w:r w:rsidR="003A0F8E" w:rsidRPr="003B2623">
                                  <w:t xml:space="preserve"> Den Haag</w:t>
                                </w:r>
                                <w:r w:rsidR="003A0F8E" w:rsidRPr="003B2623">
                                  <w:br/>
                                  <w:t>Postbus 20061</w:t>
                                </w:r>
                                <w:r w:rsidR="003A0F8E" w:rsidRPr="003B2623">
                                  <w:br/>
                                  <w:t>Nederland</w:t>
                                </w:r>
                                <w:r w:rsidR="003A0F8E" w:rsidRPr="003B2623">
                                  <w:fldChar w:fldCharType="begin"/>
                                </w:r>
                                <w:r w:rsidR="003A0F8E" w:rsidRPr="003B2623">
                                  <w:instrText xml:space="preserve"> IF  </w:instrText>
                                </w:r>
                                <w:r w:rsidR="003A0F8E" w:rsidRPr="003B2623">
                                  <w:fldChar w:fldCharType="begin"/>
                                </w:r>
                                <w:r w:rsidR="003A0F8E" w:rsidRPr="003B2623">
                                  <w:instrText xml:space="preserve"> DOCPROPERTY "BZ_UseCountry" </w:instrText>
                                </w:r>
                                <w:r w:rsidR="003A0F8E" w:rsidRPr="003B2623">
                                  <w:fldChar w:fldCharType="separate"/>
                                </w:r>
                                <w:r w:rsidRPr="003B2623">
                                  <w:instrText>N</w:instrText>
                                </w:r>
                                <w:r w:rsidR="003A0F8E" w:rsidRPr="003B2623">
                                  <w:fldChar w:fldCharType="end"/>
                                </w:r>
                                <w:r w:rsidR="003A0F8E" w:rsidRPr="003B2623">
                                  <w:instrText>="Y" "</w:instrText>
                                </w:r>
                                <w:r w:rsidR="003A0F8E" w:rsidRPr="003B2623">
                                  <w:fldChar w:fldCharType="begin"/>
                                </w:r>
                                <w:r w:rsidR="003A0F8E" w:rsidRPr="003B2623">
                                  <w:instrText xml:space="preserve"> DOCPROPERTY "L_HomeCountry" </w:instrText>
                                </w:r>
                                <w:r w:rsidR="003A0F8E" w:rsidRPr="003B2623">
                                  <w:fldChar w:fldCharType="separate"/>
                                </w:r>
                                <w:r w:rsidR="003A0F8E" w:rsidRPr="003B2623">
                                  <w:instrText>Nederland</w:instrText>
                                </w:r>
                                <w:r w:rsidR="003A0F8E" w:rsidRPr="003B2623">
                                  <w:fldChar w:fldCharType="end"/>
                                </w:r>
                                <w:r w:rsidR="003A0F8E" w:rsidRPr="003B2623">
                                  <w:instrText>" ""</w:instrText>
                                </w:r>
                                <w:r w:rsidR="003A0F8E" w:rsidRPr="003B2623">
                                  <w:fldChar w:fldCharType="end"/>
                                </w:r>
                                <w:r w:rsidR="003A0F8E" w:rsidRPr="003B2623">
                                  <w:br/>
                                  <w:t>www.rijksoverheid.nl</w:t>
                                </w:r>
                              </w:p>
                              <w:p w14:paraId="6E9ADA30" w14:textId="77777777" w:rsidR="003A0F8E" w:rsidRPr="003B2623" w:rsidRDefault="003A0F8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15" w:name="bm_ministerie"/>
                                <w:bookmarkStart w:id="16" w:name="bm_aministerie"/>
                                <w:bookmarkEnd w:id="14"/>
                                <w:r w:rsidRPr="003B2623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15"/>
                                <w:r w:rsidRPr="003B2623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17" w:name="bm_adres"/>
                                <w:r w:rsidRPr="003B2623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17"/>
                              </w:p>
                              <w:p w14:paraId="45B15E18" w14:textId="77777777" w:rsidR="003A0F8E" w:rsidRPr="003B2623" w:rsidRDefault="003A0F8E" w:rsidP="00BC4AE3">
                                <w:pPr>
                                  <w:pStyle w:val="Huisstijl-Adres"/>
                                </w:pPr>
                                <w:bookmarkStart w:id="18" w:name="bm_email"/>
                                <w:bookmarkEnd w:id="16"/>
                                <w:bookmarkEnd w:id="18"/>
                              </w:p>
                            </w:tc>
                          </w:tr>
                          <w:tr w:rsidR="003A0F8E" w:rsidRPr="003B2623" w14:paraId="12DF88B1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2FB0209A" w14:textId="77777777" w:rsidR="003A0F8E" w:rsidRPr="003B2623" w:rsidRDefault="003A0F8E" w:rsidP="00BC4AE3"/>
                            </w:tc>
                          </w:tr>
                          <w:tr w:rsidR="003A0F8E" w:rsidRPr="003B2623" w14:paraId="15787D96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248BB27D" w14:textId="77777777" w:rsidR="003A0F8E" w:rsidRPr="003B2623" w:rsidRDefault="00D7262E" w:rsidP="00BC4AE3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3B2623" w:rsidRPr="003B2623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1E4B2421" w14:textId="01639FB8" w:rsidR="003A0F8E" w:rsidRPr="003B2623" w:rsidRDefault="003B2623" w:rsidP="00BC4AE3">
                                <w:pPr>
                                  <w:pStyle w:val="Huisstijl-Gegeven"/>
                                </w:pPr>
                                <w:bookmarkStart w:id="19" w:name="bm_reference"/>
                                <w:r w:rsidRPr="003B2623">
                                  <w:t>MinBuZa-2017.</w:t>
                                </w:r>
                                <w:bookmarkEnd w:id="19"/>
                                <w:r w:rsidR="000404D4">
                                  <w:t>1060744</w:t>
                                </w:r>
                              </w:p>
                              <w:p w14:paraId="43B5BABD" w14:textId="77777777" w:rsidR="003A0F8E" w:rsidRPr="003B2623" w:rsidRDefault="003B2623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3B2623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3B2623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3B2623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Pr="003B2623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3B2623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2DC9B9B5" w14:textId="77777777" w:rsidR="003A0F8E" w:rsidRPr="003B2623" w:rsidRDefault="003A0F8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0" w:name="bm_nummer"/>
                                <w:bookmarkEnd w:id="20"/>
                              </w:p>
                              <w:p w14:paraId="2EE60E73" w14:textId="77777777" w:rsidR="003A0F8E" w:rsidRPr="003B2623" w:rsidRDefault="003B2623" w:rsidP="007F2529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3B2623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3B2623">
                                  <w:rPr>
                                    <w:vanish/>
                                  </w:rPr>
                                  <w:instrText xml:space="preserve"> DOCPROPERTY  L_ENCLOSURES  \* MERGEFORMAT </w:instrText>
                                </w:r>
                                <w:r w:rsidRPr="003B2623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Pr="003B2623">
                                  <w:rPr>
                                    <w:vanish/>
                                  </w:rPr>
                                  <w:t>Bijlage(n)</w:t>
                                </w:r>
                                <w:r w:rsidRPr="003B2623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4AC5265F" w14:textId="77777777" w:rsidR="003A0F8E" w:rsidRPr="003B2623" w:rsidRDefault="003A0F8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1" w:name="bm_enclosures"/>
                                <w:bookmarkEnd w:id="21"/>
                              </w:p>
                              <w:p w14:paraId="085DE720" w14:textId="77777777" w:rsidR="003A0F8E" w:rsidRPr="003B2623" w:rsidRDefault="003A0F8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3A0F8E" w:rsidRPr="003B2623" w14:paraId="429E98DC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4A76977E" w14:textId="77777777" w:rsidR="003A0F8E" w:rsidRPr="003B2623" w:rsidRDefault="003A0F8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595B12D3" w14:textId="77777777" w:rsidR="003A0F8E" w:rsidRPr="003B2623" w:rsidRDefault="003A0F8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F68AAE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7" type="#_x0000_t202" style="position:absolute;margin-left:386.3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1bY9w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3A0F8E" w:rsidRPr="003B2623" w14:paraId="4073A5E5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909F8CE" w14:textId="1A0AFD3F" w:rsidR="003A0F8E" w:rsidRPr="003B2623" w:rsidRDefault="003B2623" w:rsidP="00973C3C">
                          <w:pPr>
                            <w:pStyle w:val="Huisstijl-Adres"/>
                          </w:pPr>
                          <w:bookmarkStart w:id="22" w:name="bm_txtdirectie"/>
                          <w:bookmarkStart w:id="23" w:name="bm_addressfrom"/>
                          <w:r w:rsidRPr="003B2623">
                            <w:rPr>
                              <w:b/>
                            </w:rPr>
                            <w:t>Dir. Integratie Europa</w:t>
                          </w:r>
                          <w:bookmarkEnd w:id="22"/>
                          <w:r w:rsidR="003A0F8E" w:rsidRPr="003B2623">
                            <w:br/>
                          </w:r>
                          <w:r w:rsidR="00932426">
                            <w:t>Rijnstraat 8</w:t>
                          </w:r>
                          <w:r w:rsidR="003A0F8E" w:rsidRPr="003B2623">
                            <w:br/>
                            <w:t>25</w:t>
                          </w:r>
                          <w:r w:rsidR="00932426">
                            <w:t>15 XP</w:t>
                          </w:r>
                          <w:r w:rsidR="003A0F8E" w:rsidRPr="003B2623">
                            <w:t xml:space="preserve"> Den Haag</w:t>
                          </w:r>
                          <w:r w:rsidR="003A0F8E" w:rsidRPr="003B2623">
                            <w:br/>
                            <w:t>Postbus 20061</w:t>
                          </w:r>
                          <w:r w:rsidR="003A0F8E" w:rsidRPr="003B2623">
                            <w:br/>
                            <w:t>Nederland</w:t>
                          </w:r>
                          <w:r w:rsidR="003A0F8E" w:rsidRPr="003B2623">
                            <w:fldChar w:fldCharType="begin"/>
                          </w:r>
                          <w:r w:rsidR="003A0F8E" w:rsidRPr="003B2623">
                            <w:instrText xml:space="preserve"> IF  </w:instrText>
                          </w:r>
                          <w:r w:rsidR="003A0F8E" w:rsidRPr="003B2623">
                            <w:fldChar w:fldCharType="begin"/>
                          </w:r>
                          <w:r w:rsidR="003A0F8E" w:rsidRPr="003B2623">
                            <w:instrText xml:space="preserve"> DOCPROPERTY "BZ_UseCountry" </w:instrText>
                          </w:r>
                          <w:r w:rsidR="003A0F8E" w:rsidRPr="003B2623">
                            <w:fldChar w:fldCharType="separate"/>
                          </w:r>
                          <w:r w:rsidRPr="003B2623">
                            <w:instrText>N</w:instrText>
                          </w:r>
                          <w:r w:rsidR="003A0F8E" w:rsidRPr="003B2623">
                            <w:fldChar w:fldCharType="end"/>
                          </w:r>
                          <w:r w:rsidR="003A0F8E" w:rsidRPr="003B2623">
                            <w:instrText>="Y" "</w:instrText>
                          </w:r>
                          <w:r w:rsidR="003A0F8E" w:rsidRPr="003B2623">
                            <w:fldChar w:fldCharType="begin"/>
                          </w:r>
                          <w:r w:rsidR="003A0F8E" w:rsidRPr="003B2623">
                            <w:instrText xml:space="preserve"> DOCPROPERTY "L_HomeCountry" </w:instrText>
                          </w:r>
                          <w:r w:rsidR="003A0F8E" w:rsidRPr="003B2623">
                            <w:fldChar w:fldCharType="separate"/>
                          </w:r>
                          <w:r w:rsidR="003A0F8E" w:rsidRPr="003B2623">
                            <w:instrText>Nederland</w:instrText>
                          </w:r>
                          <w:r w:rsidR="003A0F8E" w:rsidRPr="003B2623">
                            <w:fldChar w:fldCharType="end"/>
                          </w:r>
                          <w:r w:rsidR="003A0F8E" w:rsidRPr="003B2623">
                            <w:instrText>" ""</w:instrText>
                          </w:r>
                          <w:r w:rsidR="003A0F8E" w:rsidRPr="003B2623">
                            <w:fldChar w:fldCharType="end"/>
                          </w:r>
                          <w:r w:rsidR="003A0F8E" w:rsidRPr="003B2623">
                            <w:br/>
                            <w:t>www.rijksoverheid.nl</w:t>
                          </w:r>
                        </w:p>
                        <w:p w14:paraId="6E9ADA30" w14:textId="77777777" w:rsidR="003A0F8E" w:rsidRPr="003B2623" w:rsidRDefault="003A0F8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4" w:name="bm_ministerie"/>
                          <w:bookmarkStart w:id="25" w:name="bm_aministerie"/>
                          <w:bookmarkEnd w:id="23"/>
                          <w:r w:rsidRPr="003B2623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4"/>
                          <w:r w:rsidRPr="003B2623">
                            <w:rPr>
                              <w:b/>
                              <w:vanish/>
                            </w:rPr>
                            <w:br/>
                          </w:r>
                          <w:bookmarkStart w:id="26" w:name="bm_adres"/>
                          <w:r w:rsidRPr="003B2623">
                            <w:rPr>
                              <w:vanish/>
                            </w:rPr>
                            <w:t xml:space="preserve"> </w:t>
                          </w:r>
                          <w:bookmarkEnd w:id="26"/>
                        </w:p>
                        <w:p w14:paraId="45B15E18" w14:textId="77777777" w:rsidR="003A0F8E" w:rsidRPr="003B2623" w:rsidRDefault="003A0F8E" w:rsidP="00BC4AE3">
                          <w:pPr>
                            <w:pStyle w:val="Huisstijl-Adres"/>
                          </w:pPr>
                          <w:bookmarkStart w:id="27" w:name="bm_email"/>
                          <w:bookmarkEnd w:id="25"/>
                          <w:bookmarkEnd w:id="27"/>
                        </w:p>
                      </w:tc>
                    </w:tr>
                    <w:tr w:rsidR="003A0F8E" w:rsidRPr="003B2623" w14:paraId="12DF88B1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2FB0209A" w14:textId="77777777" w:rsidR="003A0F8E" w:rsidRPr="003B2623" w:rsidRDefault="003A0F8E" w:rsidP="00BC4AE3"/>
                      </w:tc>
                    </w:tr>
                    <w:tr w:rsidR="003A0F8E" w:rsidRPr="003B2623" w14:paraId="15787D96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248BB27D" w14:textId="77777777" w:rsidR="003A0F8E" w:rsidRPr="003B2623" w:rsidRDefault="00D7262E" w:rsidP="00BC4AE3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3B2623" w:rsidRPr="003B2623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1E4B2421" w14:textId="01639FB8" w:rsidR="003A0F8E" w:rsidRPr="003B2623" w:rsidRDefault="003B2623" w:rsidP="00BC4AE3">
                          <w:pPr>
                            <w:pStyle w:val="Huisstijl-Gegeven"/>
                          </w:pPr>
                          <w:bookmarkStart w:id="28" w:name="bm_reference"/>
                          <w:r w:rsidRPr="003B2623">
                            <w:t>MinBuZa-2017.</w:t>
                          </w:r>
                          <w:bookmarkEnd w:id="28"/>
                          <w:r w:rsidR="000404D4">
                            <w:t>1060744</w:t>
                          </w:r>
                        </w:p>
                        <w:p w14:paraId="43B5BABD" w14:textId="77777777" w:rsidR="003A0F8E" w:rsidRPr="003B2623" w:rsidRDefault="003B2623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3B2623">
                            <w:rPr>
                              <w:vanish/>
                            </w:rPr>
                            <w:fldChar w:fldCharType="begin"/>
                          </w:r>
                          <w:r w:rsidRPr="003B2623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3B2623">
                            <w:rPr>
                              <w:vanish/>
                            </w:rPr>
                            <w:fldChar w:fldCharType="separate"/>
                          </w:r>
                          <w:r w:rsidRPr="003B2623">
                            <w:rPr>
                              <w:vanish/>
                            </w:rPr>
                            <w:t>Uw Referentie</w:t>
                          </w:r>
                          <w:r w:rsidRPr="003B2623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2DC9B9B5" w14:textId="77777777" w:rsidR="003A0F8E" w:rsidRPr="003B2623" w:rsidRDefault="003A0F8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29" w:name="bm_nummer"/>
                          <w:bookmarkEnd w:id="29"/>
                        </w:p>
                        <w:p w14:paraId="2EE60E73" w14:textId="77777777" w:rsidR="003A0F8E" w:rsidRPr="003B2623" w:rsidRDefault="003B2623" w:rsidP="007F2529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3B2623">
                            <w:rPr>
                              <w:vanish/>
                            </w:rPr>
                            <w:fldChar w:fldCharType="begin"/>
                          </w:r>
                          <w:r w:rsidRPr="003B2623">
                            <w:rPr>
                              <w:vanish/>
                            </w:rPr>
                            <w:instrText xml:space="preserve"> DOCPROPERTY  L_ENCLOSURES  \* MERGEFORMAT </w:instrText>
                          </w:r>
                          <w:r w:rsidRPr="003B2623">
                            <w:rPr>
                              <w:vanish/>
                            </w:rPr>
                            <w:fldChar w:fldCharType="separate"/>
                          </w:r>
                          <w:r w:rsidRPr="003B2623">
                            <w:rPr>
                              <w:vanish/>
                            </w:rPr>
                            <w:t>Bijlage(n)</w:t>
                          </w:r>
                          <w:r w:rsidRPr="003B2623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4AC5265F" w14:textId="77777777" w:rsidR="003A0F8E" w:rsidRPr="003B2623" w:rsidRDefault="003A0F8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0" w:name="bm_enclosures"/>
                          <w:bookmarkEnd w:id="30"/>
                        </w:p>
                        <w:p w14:paraId="085DE720" w14:textId="77777777" w:rsidR="003A0F8E" w:rsidRPr="003B2623" w:rsidRDefault="003A0F8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3A0F8E" w:rsidRPr="003B2623" w14:paraId="429E98DC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4A76977E" w14:textId="77777777" w:rsidR="003A0F8E" w:rsidRPr="003B2623" w:rsidRDefault="003A0F8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595B12D3" w14:textId="77777777" w:rsidR="003A0F8E" w:rsidRPr="003B2623" w:rsidRDefault="003A0F8E" w:rsidP="00BC4AE3"/>
                </w:txbxContent>
              </v:textbox>
              <w10:wrap anchory="page"/>
            </v:shape>
          </w:pict>
        </mc:Fallback>
      </mc:AlternateContent>
    </w:r>
    <w:r w:rsidR="003A0F8E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4E9614A" wp14:editId="5846173E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3A0F8E" w14:paraId="61723BC1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27095F47" w14:textId="77777777" w:rsidR="003A0F8E" w:rsidRDefault="003A0F8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2D98FEC3" w14:textId="77777777" w:rsidR="003A0F8E" w:rsidRDefault="003A0F8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35FACF1" wp14:editId="387A879F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66B4ECD" w14:textId="77777777" w:rsidR="003A0F8E" w:rsidRDefault="003A0F8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E9614A" id="Text Box 31" o:spid="_x0000_s1028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RL4uQ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3A0F8E" w14:paraId="61723BC1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27095F47" w14:textId="77777777" w:rsidR="003A0F8E" w:rsidRDefault="003A0F8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2D98FEC3" w14:textId="77777777" w:rsidR="003A0F8E" w:rsidRDefault="003A0F8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35FACF1" wp14:editId="387A879F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66B4ECD" w14:textId="77777777" w:rsidR="003A0F8E" w:rsidRDefault="003A0F8E" w:rsidP="00092C5F"/>
                </w:txbxContent>
              </v:textbox>
              <w10:wrap anchory="page"/>
            </v:shape>
          </w:pict>
        </mc:Fallback>
      </mc:AlternateContent>
    </w:r>
  </w:p>
  <w:tbl>
    <w:tblPr>
      <w:tblW w:w="765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655"/>
    </w:tblGrid>
    <w:tr w:rsidR="003A0F8E" w14:paraId="1BA7372F" w14:textId="77777777" w:rsidTr="009C4BD7">
      <w:trPr>
        <w:trHeight w:hRule="exact" w:val="323"/>
      </w:trPr>
      <w:tc>
        <w:tcPr>
          <w:tcW w:w="7655" w:type="dxa"/>
          <w:shd w:val="clear" w:color="auto" w:fill="auto"/>
        </w:tcPr>
        <w:p w14:paraId="1E436C87" w14:textId="77777777" w:rsidR="003A0F8E" w:rsidRPr="00BC3B53" w:rsidRDefault="003A0F8E" w:rsidP="00717318">
          <w:pPr>
            <w:pStyle w:val="Huisstijl-NAW"/>
          </w:pPr>
        </w:p>
      </w:tc>
    </w:tr>
    <w:tr w:rsidR="003A0F8E" w14:paraId="0DCCFD42" w14:textId="77777777" w:rsidTr="009C4BD7">
      <w:trPr>
        <w:cantSplit/>
        <w:trHeight w:hRule="exact" w:val="2440"/>
      </w:trPr>
      <w:tc>
        <w:tcPr>
          <w:tcW w:w="7655" w:type="dxa"/>
          <w:shd w:val="clear" w:color="auto" w:fill="auto"/>
        </w:tcPr>
        <w:p w14:paraId="78FCCC21" w14:textId="26B7F1C8" w:rsidR="003A0F8E" w:rsidRPr="003B4CA4" w:rsidRDefault="003A0F8E" w:rsidP="008C5110">
          <w:pPr>
            <w:pStyle w:val="Huisstijl-NAW"/>
          </w:pPr>
          <w:r w:rsidRPr="003B4CA4">
            <w:t xml:space="preserve">Aan de </w:t>
          </w:r>
          <w:r w:rsidR="00D7262E">
            <w:fldChar w:fldCharType="begin"/>
          </w:r>
          <w:r w:rsidR="00D7262E">
            <w:instrText xml:space="preserve"> DOCPROPERTY  bz_geadresseerden  \* MERGEFORMAT </w:instrText>
          </w:r>
          <w:r w:rsidR="00D7262E">
            <w:fldChar w:fldCharType="separate"/>
          </w:r>
          <w:r w:rsidR="003B2623" w:rsidRPr="003B2623">
            <w:rPr>
              <w:bCs/>
            </w:rPr>
            <w:t>Voorzitter</w:t>
          </w:r>
          <w:r w:rsidR="00D7262E">
            <w:rPr>
              <w:bCs/>
            </w:rPr>
            <w:fldChar w:fldCharType="end"/>
          </w:r>
          <w:r w:rsidRPr="003B4CA4">
            <w:t xml:space="preserve"> van de</w:t>
          </w:r>
          <w:r w:rsidRPr="003B4CA4">
            <w:br/>
          </w:r>
          <w:r w:rsidR="00D7262E">
            <w:fldChar w:fldCharType="begin"/>
          </w:r>
          <w:r w:rsidR="00D7262E">
            <w:instrText xml:space="preserve"> DOCPROPERTY  bz_kamernr  \* MERGEFORMAT </w:instrText>
          </w:r>
          <w:r w:rsidR="00D7262E">
            <w:fldChar w:fldCharType="separate"/>
          </w:r>
          <w:r w:rsidR="003B2623" w:rsidRPr="003B2623">
            <w:rPr>
              <w:bCs/>
            </w:rPr>
            <w:t>Tweede</w:t>
          </w:r>
          <w:r w:rsidR="00D7262E">
            <w:rPr>
              <w:bCs/>
            </w:rPr>
            <w:fldChar w:fldCharType="end"/>
          </w:r>
          <w:r w:rsidRPr="003B4CA4">
            <w:t xml:space="preserve"> Kamer der Staten-Generaal</w:t>
          </w:r>
        </w:p>
        <w:p w14:paraId="153007D3" w14:textId="77777777" w:rsidR="003A0F8E" w:rsidRPr="003B4CA4" w:rsidRDefault="003A0F8E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D7262E">
            <w:fldChar w:fldCharType="begin"/>
          </w:r>
          <w:r w:rsidR="00D7262E">
            <w:instrText xml:space="preserve"> DOCPROPERTY  bz_adres_huisnummer  \* MERGEFORMAT </w:instrText>
          </w:r>
          <w:r w:rsidR="00D7262E">
            <w:fldChar w:fldCharType="separate"/>
          </w:r>
          <w:r w:rsidR="003B2623" w:rsidRPr="003B2623">
            <w:rPr>
              <w:bCs/>
              <w:lang w:val="en-US"/>
            </w:rPr>
            <w:t>4</w:t>
          </w:r>
          <w:r w:rsidR="00D7262E">
            <w:rPr>
              <w:bCs/>
              <w:lang w:val="en-US"/>
            </w:rPr>
            <w:fldChar w:fldCharType="end"/>
          </w:r>
        </w:p>
        <w:p w14:paraId="6EA8EA9D" w14:textId="77777777" w:rsidR="003A0F8E" w:rsidRPr="003B4CA4" w:rsidRDefault="003A0F8E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14:paraId="613D7561" w14:textId="77777777" w:rsidR="003A0F8E" w:rsidRPr="008C5110" w:rsidRDefault="003A0F8E" w:rsidP="008C5110">
          <w:pPr>
            <w:jc w:val="center"/>
          </w:pPr>
        </w:p>
      </w:tc>
    </w:tr>
    <w:tr w:rsidR="003A0F8E" w14:paraId="3B6D5FD7" w14:textId="77777777" w:rsidTr="009C4BD7">
      <w:trPr>
        <w:trHeight w:hRule="exact" w:val="400"/>
      </w:trPr>
      <w:tc>
        <w:tcPr>
          <w:tcW w:w="7655" w:type="dxa"/>
          <w:shd w:val="clear" w:color="auto" w:fill="auto"/>
        </w:tcPr>
        <w:p w14:paraId="0C1C797D" w14:textId="77777777" w:rsidR="003A0F8E" w:rsidRPr="00035E67" w:rsidRDefault="003A0F8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3A0F8E" w14:paraId="73F93B01" w14:textId="77777777" w:rsidTr="009C4BD7">
      <w:trPr>
        <w:trHeight w:val="240"/>
      </w:trPr>
      <w:tc>
        <w:tcPr>
          <w:tcW w:w="7655" w:type="dxa"/>
          <w:shd w:val="clear" w:color="auto" w:fill="auto"/>
        </w:tcPr>
        <w:p w14:paraId="64D70CFC" w14:textId="4AAA3B4D" w:rsidR="003A0F8E" w:rsidRDefault="003A0F8E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3B2623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bookmarkStart w:id="31" w:name="bm_date"/>
          <w:r w:rsidR="00D7262E">
            <w:rPr>
              <w:rFonts w:cs="Verdana"/>
              <w:szCs w:val="18"/>
            </w:rPr>
            <w:t xml:space="preserve">  </w:t>
          </w:r>
          <w:bookmarkStart w:id="32" w:name="_GoBack"/>
          <w:bookmarkEnd w:id="32"/>
          <w:r w:rsidR="00D7262E">
            <w:rPr>
              <w:rFonts w:cs="Verdana"/>
              <w:szCs w:val="18"/>
            </w:rPr>
            <w:t xml:space="preserve">29 </w:t>
          </w:r>
          <w:r w:rsidR="003B2623">
            <w:rPr>
              <w:rFonts w:cs="Verdana"/>
              <w:szCs w:val="18"/>
            </w:rPr>
            <w:t>september 2017</w:t>
          </w:r>
          <w:bookmarkEnd w:id="31"/>
        </w:p>
        <w:p w14:paraId="6E02941E" w14:textId="0F2DA31B" w:rsidR="009C4BD7" w:rsidRPr="00035E67" w:rsidRDefault="009C4BD7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</w:p>
      </w:tc>
    </w:tr>
    <w:tr w:rsidR="003A0F8E" w:rsidRPr="001F182C" w14:paraId="77C8A20A" w14:textId="77777777" w:rsidTr="009C4BD7">
      <w:trPr>
        <w:trHeight w:val="476"/>
      </w:trPr>
      <w:tc>
        <w:tcPr>
          <w:tcW w:w="7655" w:type="dxa"/>
          <w:shd w:val="clear" w:color="auto" w:fill="auto"/>
        </w:tcPr>
        <w:p w14:paraId="3B599C29" w14:textId="1E34A461" w:rsidR="003A0F8E" w:rsidRPr="001F182C" w:rsidRDefault="003A0F8E" w:rsidP="009C4BD7">
          <w:pPr>
            <w:tabs>
              <w:tab w:val="left" w:pos="740"/>
            </w:tabs>
            <w:autoSpaceDE w:val="0"/>
            <w:autoSpaceDN w:val="0"/>
            <w:adjustRightInd w:val="0"/>
            <w:ind w:left="740" w:right="-130" w:hanging="740"/>
            <w:rPr>
              <w:rFonts w:cs="Verdana"/>
              <w:szCs w:val="18"/>
            </w:rPr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3B2623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3" w:name="bm_subject"/>
          <w:r w:rsidR="003B2623">
            <w:t xml:space="preserve">Verslag RAZ (Raad Buitenlandse Zaken) en Art. 50 van 25 september </w:t>
          </w:r>
          <w:r w:rsidR="009C4BD7">
            <w:t>20</w:t>
          </w:r>
          <w:r w:rsidR="003B2623">
            <w:t>17.</w:t>
          </w:r>
          <w:bookmarkEnd w:id="33"/>
        </w:p>
      </w:tc>
    </w:tr>
  </w:tbl>
  <w:p w14:paraId="66FD4EF8" w14:textId="77777777" w:rsidR="003A0F8E" w:rsidRDefault="003A0F8E" w:rsidP="00BC4AE3">
    <w:pPr>
      <w:pStyle w:val="Header"/>
    </w:pPr>
  </w:p>
  <w:p w14:paraId="1ECB6B52" w14:textId="77777777" w:rsidR="003A0F8E" w:rsidRPr="00BC4AE3" w:rsidRDefault="003A0F8E" w:rsidP="00BC4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 w15:restartNumberingAfterBreak="0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 w15:restartNumberingAfterBreak="0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 w15:restartNumberingAfterBreak="0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0"/>
  <w:activeWritingStyle w:appName="MSWord" w:lang="nl-NL" w:vendorID="64" w:dllVersion="131078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623"/>
    <w:rsid w:val="0001192B"/>
    <w:rsid w:val="00012B52"/>
    <w:rsid w:val="00013862"/>
    <w:rsid w:val="00013D7A"/>
    <w:rsid w:val="00020189"/>
    <w:rsid w:val="00020EE4"/>
    <w:rsid w:val="00021FFE"/>
    <w:rsid w:val="00023E9A"/>
    <w:rsid w:val="00034A84"/>
    <w:rsid w:val="00035E67"/>
    <w:rsid w:val="000404D4"/>
    <w:rsid w:val="000445F7"/>
    <w:rsid w:val="0004508E"/>
    <w:rsid w:val="00046814"/>
    <w:rsid w:val="00056C60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27A8"/>
    <w:rsid w:val="000A480F"/>
    <w:rsid w:val="000A65AC"/>
    <w:rsid w:val="000A6DF5"/>
    <w:rsid w:val="000B357C"/>
    <w:rsid w:val="000B7281"/>
    <w:rsid w:val="000B7FAB"/>
    <w:rsid w:val="000C3EA9"/>
    <w:rsid w:val="000D1B10"/>
    <w:rsid w:val="000D31B1"/>
    <w:rsid w:val="000D595D"/>
    <w:rsid w:val="000E0FEC"/>
    <w:rsid w:val="000E3080"/>
    <w:rsid w:val="000E5BBF"/>
    <w:rsid w:val="000E74F8"/>
    <w:rsid w:val="000F30B4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569F0"/>
    <w:rsid w:val="00164ED2"/>
    <w:rsid w:val="00165C45"/>
    <w:rsid w:val="001726F3"/>
    <w:rsid w:val="00176770"/>
    <w:rsid w:val="001819CD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34C6"/>
    <w:rsid w:val="001E46B3"/>
    <w:rsid w:val="001E5581"/>
    <w:rsid w:val="001F182C"/>
    <w:rsid w:val="001F3C70"/>
    <w:rsid w:val="0021228E"/>
    <w:rsid w:val="00214F2B"/>
    <w:rsid w:val="00216367"/>
    <w:rsid w:val="0022050A"/>
    <w:rsid w:val="00222A02"/>
    <w:rsid w:val="00235D13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AB7"/>
    <w:rsid w:val="00292B72"/>
    <w:rsid w:val="002A5CF6"/>
    <w:rsid w:val="002B0D4D"/>
    <w:rsid w:val="002B153C"/>
    <w:rsid w:val="002B2EFB"/>
    <w:rsid w:val="002B459E"/>
    <w:rsid w:val="002C0E58"/>
    <w:rsid w:val="002D317B"/>
    <w:rsid w:val="002D4824"/>
    <w:rsid w:val="002D502D"/>
    <w:rsid w:val="002E0F69"/>
    <w:rsid w:val="002F440E"/>
    <w:rsid w:val="002F6C89"/>
    <w:rsid w:val="0030032B"/>
    <w:rsid w:val="00312597"/>
    <w:rsid w:val="00314773"/>
    <w:rsid w:val="0033243E"/>
    <w:rsid w:val="003370E1"/>
    <w:rsid w:val="00341FA0"/>
    <w:rsid w:val="00344E82"/>
    <w:rsid w:val="00353932"/>
    <w:rsid w:val="0036252A"/>
    <w:rsid w:val="00364D9D"/>
    <w:rsid w:val="00366F89"/>
    <w:rsid w:val="00367C9E"/>
    <w:rsid w:val="00367F57"/>
    <w:rsid w:val="0037421D"/>
    <w:rsid w:val="00383DA1"/>
    <w:rsid w:val="00384527"/>
    <w:rsid w:val="00384FB0"/>
    <w:rsid w:val="00386089"/>
    <w:rsid w:val="00395575"/>
    <w:rsid w:val="00396F30"/>
    <w:rsid w:val="003A06C8"/>
    <w:rsid w:val="003A0D7C"/>
    <w:rsid w:val="003A0F8E"/>
    <w:rsid w:val="003A393D"/>
    <w:rsid w:val="003A6CAD"/>
    <w:rsid w:val="003A6F63"/>
    <w:rsid w:val="003B262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5B06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3DBE"/>
    <w:rsid w:val="004D72CA"/>
    <w:rsid w:val="004E271C"/>
    <w:rsid w:val="004F44C2"/>
    <w:rsid w:val="00506FE5"/>
    <w:rsid w:val="0050723B"/>
    <w:rsid w:val="005100E7"/>
    <w:rsid w:val="00516022"/>
    <w:rsid w:val="005219B8"/>
    <w:rsid w:val="00521CEE"/>
    <w:rsid w:val="00522E82"/>
    <w:rsid w:val="0052370B"/>
    <w:rsid w:val="005429DC"/>
    <w:rsid w:val="00545284"/>
    <w:rsid w:val="005534E3"/>
    <w:rsid w:val="005556B0"/>
    <w:rsid w:val="00566DED"/>
    <w:rsid w:val="00572E52"/>
    <w:rsid w:val="00573041"/>
    <w:rsid w:val="00575B80"/>
    <w:rsid w:val="0057640F"/>
    <w:rsid w:val="00581121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300F"/>
    <w:rsid w:val="005F5DBA"/>
    <w:rsid w:val="00600AD6"/>
    <w:rsid w:val="00600CF0"/>
    <w:rsid w:val="006048F4"/>
    <w:rsid w:val="00605AB4"/>
    <w:rsid w:val="0060660A"/>
    <w:rsid w:val="006174B6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C72"/>
    <w:rsid w:val="006576D5"/>
    <w:rsid w:val="00661591"/>
    <w:rsid w:val="0066221A"/>
    <w:rsid w:val="0066361F"/>
    <w:rsid w:val="0066632F"/>
    <w:rsid w:val="006674FD"/>
    <w:rsid w:val="00671EF5"/>
    <w:rsid w:val="00674AB0"/>
    <w:rsid w:val="00681FFD"/>
    <w:rsid w:val="006849B3"/>
    <w:rsid w:val="00684C64"/>
    <w:rsid w:val="006906E5"/>
    <w:rsid w:val="006A30BE"/>
    <w:rsid w:val="006A67FE"/>
    <w:rsid w:val="006A7400"/>
    <w:rsid w:val="006A7D61"/>
    <w:rsid w:val="006B775E"/>
    <w:rsid w:val="006C2535"/>
    <w:rsid w:val="006C2D9B"/>
    <w:rsid w:val="006C441E"/>
    <w:rsid w:val="006C614C"/>
    <w:rsid w:val="006E3546"/>
    <w:rsid w:val="006E7D82"/>
    <w:rsid w:val="006F0F93"/>
    <w:rsid w:val="006F31F2"/>
    <w:rsid w:val="006F3F1A"/>
    <w:rsid w:val="006F56CC"/>
    <w:rsid w:val="006F6843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720D"/>
    <w:rsid w:val="00740712"/>
    <w:rsid w:val="007421E1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27CB"/>
    <w:rsid w:val="007E6425"/>
    <w:rsid w:val="007F20A3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239F5"/>
    <w:rsid w:val="00825019"/>
    <w:rsid w:val="00826E32"/>
    <w:rsid w:val="00827E58"/>
    <w:rsid w:val="0083178B"/>
    <w:rsid w:val="00833695"/>
    <w:rsid w:val="008336B7"/>
    <w:rsid w:val="00842CD8"/>
    <w:rsid w:val="00843A39"/>
    <w:rsid w:val="00846884"/>
    <w:rsid w:val="00846955"/>
    <w:rsid w:val="008478F4"/>
    <w:rsid w:val="00851426"/>
    <w:rsid w:val="00853A3D"/>
    <w:rsid w:val="008541C3"/>
    <w:rsid w:val="008547BA"/>
    <w:rsid w:val="008553C7"/>
    <w:rsid w:val="008558B6"/>
    <w:rsid w:val="00857D14"/>
    <w:rsid w:val="00857FEB"/>
    <w:rsid w:val="0086008D"/>
    <w:rsid w:val="0086101E"/>
    <w:rsid w:val="00872271"/>
    <w:rsid w:val="00887E81"/>
    <w:rsid w:val="00890DD0"/>
    <w:rsid w:val="00893C73"/>
    <w:rsid w:val="00894F40"/>
    <w:rsid w:val="008A7A9E"/>
    <w:rsid w:val="008B3929"/>
    <w:rsid w:val="008B4021"/>
    <w:rsid w:val="008B4CB3"/>
    <w:rsid w:val="008C200A"/>
    <w:rsid w:val="008C5110"/>
    <w:rsid w:val="008E49AD"/>
    <w:rsid w:val="008F0929"/>
    <w:rsid w:val="008F11A2"/>
    <w:rsid w:val="008F3246"/>
    <w:rsid w:val="008F508C"/>
    <w:rsid w:val="008F6D77"/>
    <w:rsid w:val="009016FA"/>
    <w:rsid w:val="009101A3"/>
    <w:rsid w:val="00910642"/>
    <w:rsid w:val="00917A20"/>
    <w:rsid w:val="00921C86"/>
    <w:rsid w:val="00923961"/>
    <w:rsid w:val="009307AB"/>
    <w:rsid w:val="009311C8"/>
    <w:rsid w:val="00932426"/>
    <w:rsid w:val="00933376"/>
    <w:rsid w:val="00933A2F"/>
    <w:rsid w:val="0095060D"/>
    <w:rsid w:val="00954638"/>
    <w:rsid w:val="00954805"/>
    <w:rsid w:val="00956D28"/>
    <w:rsid w:val="00960908"/>
    <w:rsid w:val="009639E4"/>
    <w:rsid w:val="0096431B"/>
    <w:rsid w:val="009718F9"/>
    <w:rsid w:val="00973C3C"/>
    <w:rsid w:val="00975112"/>
    <w:rsid w:val="00980E06"/>
    <w:rsid w:val="00985AD1"/>
    <w:rsid w:val="00986981"/>
    <w:rsid w:val="0099447E"/>
    <w:rsid w:val="00994FDA"/>
    <w:rsid w:val="00996688"/>
    <w:rsid w:val="009A3B71"/>
    <w:rsid w:val="009A61BC"/>
    <w:rsid w:val="009A6C50"/>
    <w:rsid w:val="009B0B9C"/>
    <w:rsid w:val="009B698A"/>
    <w:rsid w:val="009C3F20"/>
    <w:rsid w:val="009C4BD7"/>
    <w:rsid w:val="009D6A0B"/>
    <w:rsid w:val="009F0D37"/>
    <w:rsid w:val="009F20F8"/>
    <w:rsid w:val="009F47B8"/>
    <w:rsid w:val="00A0257B"/>
    <w:rsid w:val="00A2047E"/>
    <w:rsid w:val="00A21E76"/>
    <w:rsid w:val="00A30E68"/>
    <w:rsid w:val="00A34AA0"/>
    <w:rsid w:val="00A408F0"/>
    <w:rsid w:val="00A44542"/>
    <w:rsid w:val="00A445DB"/>
    <w:rsid w:val="00A45721"/>
    <w:rsid w:val="00A5652A"/>
    <w:rsid w:val="00A56946"/>
    <w:rsid w:val="00A61373"/>
    <w:rsid w:val="00A668A8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70CB"/>
    <w:rsid w:val="00B07840"/>
    <w:rsid w:val="00B10986"/>
    <w:rsid w:val="00B13207"/>
    <w:rsid w:val="00B15292"/>
    <w:rsid w:val="00B178E5"/>
    <w:rsid w:val="00B21609"/>
    <w:rsid w:val="00B2363C"/>
    <w:rsid w:val="00B26CCF"/>
    <w:rsid w:val="00B26EE9"/>
    <w:rsid w:val="00B42DFA"/>
    <w:rsid w:val="00B443D1"/>
    <w:rsid w:val="00B445CB"/>
    <w:rsid w:val="00B531DD"/>
    <w:rsid w:val="00B53CF9"/>
    <w:rsid w:val="00B61A33"/>
    <w:rsid w:val="00B635C0"/>
    <w:rsid w:val="00B67EC6"/>
    <w:rsid w:val="00B67F82"/>
    <w:rsid w:val="00B71DC2"/>
    <w:rsid w:val="00B75D61"/>
    <w:rsid w:val="00B93893"/>
    <w:rsid w:val="00BB3151"/>
    <w:rsid w:val="00BB5053"/>
    <w:rsid w:val="00BB5315"/>
    <w:rsid w:val="00BC3B53"/>
    <w:rsid w:val="00BC3B96"/>
    <w:rsid w:val="00BC4AE3"/>
    <w:rsid w:val="00BD3C33"/>
    <w:rsid w:val="00BD5B85"/>
    <w:rsid w:val="00BE3F88"/>
    <w:rsid w:val="00BE4756"/>
    <w:rsid w:val="00BF2770"/>
    <w:rsid w:val="00BF5F32"/>
    <w:rsid w:val="00C0778E"/>
    <w:rsid w:val="00C20614"/>
    <w:rsid w:val="00C206F1"/>
    <w:rsid w:val="00C25921"/>
    <w:rsid w:val="00C37FE1"/>
    <w:rsid w:val="00C40C60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B4037"/>
    <w:rsid w:val="00CC3B34"/>
    <w:rsid w:val="00CD362D"/>
    <w:rsid w:val="00CD7D69"/>
    <w:rsid w:val="00CE0CC2"/>
    <w:rsid w:val="00CE1879"/>
    <w:rsid w:val="00CE3329"/>
    <w:rsid w:val="00CE5848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3F38"/>
    <w:rsid w:val="00D20117"/>
    <w:rsid w:val="00D20921"/>
    <w:rsid w:val="00D21E4B"/>
    <w:rsid w:val="00D22D3B"/>
    <w:rsid w:val="00D23522"/>
    <w:rsid w:val="00D30AE3"/>
    <w:rsid w:val="00D337D0"/>
    <w:rsid w:val="00D33EA1"/>
    <w:rsid w:val="00D355E2"/>
    <w:rsid w:val="00D36B95"/>
    <w:rsid w:val="00D411B7"/>
    <w:rsid w:val="00D43A7A"/>
    <w:rsid w:val="00D516BE"/>
    <w:rsid w:val="00D5423B"/>
    <w:rsid w:val="00D54F4E"/>
    <w:rsid w:val="00D60BA4"/>
    <w:rsid w:val="00D62419"/>
    <w:rsid w:val="00D668DC"/>
    <w:rsid w:val="00D7262E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30C4"/>
    <w:rsid w:val="00E3731D"/>
    <w:rsid w:val="00E40C2F"/>
    <w:rsid w:val="00E4222F"/>
    <w:rsid w:val="00E478E0"/>
    <w:rsid w:val="00E50D43"/>
    <w:rsid w:val="00E51A1D"/>
    <w:rsid w:val="00E57A81"/>
    <w:rsid w:val="00E634E3"/>
    <w:rsid w:val="00E658F6"/>
    <w:rsid w:val="00E70D9F"/>
    <w:rsid w:val="00E75111"/>
    <w:rsid w:val="00E76B70"/>
    <w:rsid w:val="00E76C5D"/>
    <w:rsid w:val="00E770E9"/>
    <w:rsid w:val="00E77F89"/>
    <w:rsid w:val="00E863C3"/>
    <w:rsid w:val="00E879CF"/>
    <w:rsid w:val="00EA6A1C"/>
    <w:rsid w:val="00EA7215"/>
    <w:rsid w:val="00EA78AE"/>
    <w:rsid w:val="00EB34E6"/>
    <w:rsid w:val="00EB4BD9"/>
    <w:rsid w:val="00EC0DFF"/>
    <w:rsid w:val="00EC237D"/>
    <w:rsid w:val="00EC48CC"/>
    <w:rsid w:val="00ED072A"/>
    <w:rsid w:val="00ED4B19"/>
    <w:rsid w:val="00EE4A1F"/>
    <w:rsid w:val="00EF1183"/>
    <w:rsid w:val="00EF1B5A"/>
    <w:rsid w:val="00EF2CCA"/>
    <w:rsid w:val="00F02CD3"/>
    <w:rsid w:val="00F03963"/>
    <w:rsid w:val="00F064BF"/>
    <w:rsid w:val="00F1256D"/>
    <w:rsid w:val="00F12E23"/>
    <w:rsid w:val="00F13A4E"/>
    <w:rsid w:val="00F172BB"/>
    <w:rsid w:val="00F21BEF"/>
    <w:rsid w:val="00F34DEA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4E314BC"/>
  <w15:docId w15:val="{E722D637-BF3D-4353-AD90-843232F9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header" Target="header3.xml" Id="rId16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footer" Target="footer1.xml" Id="rId14" /><Relationship Type="http://schemas.openxmlformats.org/officeDocument/2006/relationships/webSettings" Target="web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Event xmlns="97a7b5b3-1deb-4e4a-a31c-d0d293eddb97" xsi:nil="true"/>
    <pbf720b29d41497c8023a155227dac94 xmlns="97a7b5b3-1deb-4e4a-a31c-d0d293eddb97">
      <Terms xmlns="http://schemas.microsoft.com/office/infopath/2007/PartnerControls"/>
    </pbf720b29d41497c8023a155227dac94>
    <d5b96d156c954879a436a7d74916a9d7 xmlns="97a7b5b3-1deb-4e4a-a31c-d0d293eddb97">
      <Terms xmlns="http://schemas.microsoft.com/office/infopath/2007/PartnerControls"/>
    </d5b96d156c954879a436a7d74916a9d7>
    <Persoon xmlns="97a7b5b3-1deb-4e4a-a31c-d0d293eddb97"/>
    <TaxCatchAll xmlns="97a7b5b3-1deb-4e4a-a31c-d0d293eddb97"/>
  </documentManagement>
</p:properties>
</file>

<file path=customXml/itemProps4.xml><?xml version="1.0" encoding="utf-8"?>
<ds:datastoreItem xmlns:ds="http://schemas.openxmlformats.org/officeDocument/2006/customXml" ds:itemID="{A27F961A-1925-4E23-961B-A48AF1508BB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97a7b5b3-1deb-4e4a-a31c-d0d293eddb97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28</ap:Words>
  <ap:Characters>165</ap:Characters>
  <ap:DocSecurity>0</ap:DocSecurity>
  <ap:Lines>1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Brief aan parlement</vt:lpstr>
      <vt:lpstr/>
    </vt:vector>
  </ap:TitlesOfParts>
  <ap:LinksUpToDate>false</ap:LinksUpToDate>
  <ap:CharactersWithSpaces>192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dc:description>------------------------</dc:description>
  <lastModifiedBy/>
  <revision/>
  <lastPrinted>2008-07-25T15:17:00.0000000Z</lastPrinted>
  <dcterms:created xsi:type="dcterms:W3CDTF">2017-09-29T14:32:00.0000000Z</dcterms:created>
  <dcterms:modified xsi:type="dcterms:W3CDTF">2017-09-29T14:32:00.0000000Z</dcterms:modified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 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 </vt:lpwstr>
  </property>
  <property fmtid="{D5CDD505-2E9C-101B-9397-08002B2CF9AE}" pid="19" name="SIG_FUNCTION">
    <vt:lpwstr> </vt:lpwstr>
  </property>
  <property fmtid="{D5CDD505-2E9C-101B-9397-08002B2CF9AE}" pid="20" name="SIG_DEP">
    <vt:lpwstr> </vt:lpwstr>
  </property>
  <property fmtid="{D5CDD505-2E9C-101B-9397-08002B2CF9AE}" pid="21" name="SIG_DIR">
    <vt:lpwstr> </vt:lpwstr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4.1</vt:lpwstr>
  </property>
  <property fmtid="{D5CDD505-2E9C-101B-9397-08002B2CF9AE}" pid="25" name="BZ_VersionDate">
    <vt:lpwstr>June 2016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1</vt:i4>
  </property>
  <property fmtid="{D5CDD505-2E9C-101B-9397-08002B2CF9AE}" pid="36" name="bz_commissie">
    <vt:lpwstr>0</vt:lpwstr>
  </property>
  <property fmtid="{D5CDD505-2E9C-101B-9397-08002B2CF9AE}" pid="37" name="bz_directie">
    <vt:r8>25</vt:r8>
  </property>
  <property fmtid="{D5CDD505-2E9C-101B-9397-08002B2CF9AE}" pid="38" name="bz_ektk">
    <vt:i4>1</vt:i4>
  </property>
  <property fmtid="{D5CDD505-2E9C-101B-9397-08002B2CF9AE}" pid="39" name="bz_naam">
    <vt:lpwstr/>
  </property>
  <property fmtid="{D5CDD505-2E9C-101B-9397-08002B2CF9AE}" pid="40" name="bz_onderwerp">
    <vt:lpwstr>Verslag RAZ (Raad Buitenlandse Zaken) en Art. 50 van 25 september 2017.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september 2017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bz_ondertekenaar">
    <vt:lpwstr>0</vt:lpwstr>
  </property>
  <property fmtid="{D5CDD505-2E9C-101B-9397-08002B2CF9AE}" pid="50" name="bz_bijlage">
    <vt:lpwstr/>
  </property>
  <property fmtid="{D5CDD505-2E9C-101B-9397-08002B2CF9AE}" pid="51" name="bz_nummerbz">
    <vt:lpwstr>MinBuZa-2017.</vt:lpwstr>
  </property>
  <property fmtid="{D5CDD505-2E9C-101B-9397-08002B2CF9AE}" pid="52" name="bz_nummer">
    <vt:lpwstr/>
  </property>
  <property fmtid="{D5CDD505-2E9C-101B-9397-08002B2CF9AE}" pid="53" name="bz_partij">
    <vt:lpwstr/>
  </property>
  <property fmtid="{D5CDD505-2E9C-101B-9397-08002B2CF9AE}" pid="54" name="ContentTypeId">
    <vt:lpwstr>0x010100AF2FC8605620384EA7AD32C8C23FACCE</vt:lpwstr>
  </property>
  <property fmtid="{D5CDD505-2E9C-101B-9397-08002B2CF9AE}" pid="55" name="Land0">
    <vt:lpwstr/>
  </property>
  <property fmtid="{D5CDD505-2E9C-101B-9397-08002B2CF9AE}" pid="56" name="Forum">
    <vt:lpwstr/>
  </property>
</Properties>
</file>