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id="0"/>
    <w:bookmarkEnd w:id="0"/>
    <w:p w:rsidR="00F75106" w:rsidRDefault="00884C52">
      <w:pPr>
        <w:pStyle w:val="in-tab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18CCF6B2" wp14:anchorId="7999B54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C52" w:rsidRDefault="00884C52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884C52" w:rsidRDefault="00884C52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F75106">
        <w:tc>
          <w:tcPr>
            <w:tcW w:w="0" w:type="auto"/>
          </w:tcPr>
          <w:p w:rsidR="00F75106" w:rsidRDefault="00884C52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0A20D0E0" wp14:editId="27F9DC6C">
                  <wp:extent cx="2340869" cy="1583439"/>
                  <wp:effectExtent l="0" t="0" r="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8A7B34">
              <w:fldChar w:fldCharType="begin"/>
            </w:r>
            <w:r w:rsidR="00F75106">
              <w:instrText xml:space="preserve"> DOCPROPERTY woordmerk </w:instrText>
            </w:r>
            <w:r w:rsidR="008A7B34"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884C52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884C52" w:rsidP="00D45BDE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D45BDE">
              <w:t>Aan de</w:t>
            </w:r>
            <w:r w:rsidR="00884C52">
              <w:t xml:space="preserve"> Voorzitter van de Tweede Kamer</w:t>
            </w:r>
          </w:p>
          <w:p w:rsidR="00884C52" w:rsidRDefault="00884C52">
            <w:pPr>
              <w:pStyle w:val="adres"/>
            </w:pPr>
            <w:r>
              <w:t>der Staten-Generaal</w:t>
            </w:r>
          </w:p>
          <w:p w:rsidR="00884C52" w:rsidRDefault="00884C52">
            <w:pPr>
              <w:pStyle w:val="adres"/>
            </w:pPr>
            <w:r>
              <w:t>Postbus 20018 </w:t>
            </w:r>
          </w:p>
          <w:p w:rsidR="00F75106" w:rsidRDefault="00884C52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884C52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 w:rsidR="000129A4">
              <w:instrText xml:space="preserve"> DOCPROPERTY datum </w:instrText>
            </w:r>
            <w:r>
              <w:fldChar w:fldCharType="separate"/>
            </w:r>
            <w:r w:rsidR="00DF1794">
              <w:t>16</w:t>
            </w:r>
            <w:r w:rsidR="00884C52">
              <w:t xml:space="preserve"> augustus 2017</w:t>
            </w:r>
            <w:r>
              <w:fldChar w:fldCharType="end"/>
            </w:r>
          </w:p>
        </w:tc>
      </w:tr>
      <w:tr w:rsidR="00F75106">
        <w:trPr>
          <w:trHeight w:val="482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884C52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235102" w:rsidRDefault="008A7B34">
            <w:pPr>
              <w:pStyle w:val="datumonderwerp"/>
            </w:pPr>
            <w:r>
              <w:fldChar w:fldCharType="begin"/>
            </w:r>
            <w:r w:rsidR="000129A4">
              <w:instrText xml:space="preserve"> DOCPROPERTY onderwerp </w:instrText>
            </w:r>
            <w:r>
              <w:fldChar w:fldCharType="separate"/>
            </w:r>
            <w:r w:rsidR="00884C52">
              <w:t>Beantwoording feitelijke vragen VKC BZ over MH17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884C52" w:rsidP="00884C52" w:rsidRDefault="00884C52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Directoraat-Generaal Rechtspleging en Rechtshandhaving</w:t>
            </w:r>
          </w:p>
          <w:p w:rsidR="00884C52" w:rsidP="00884C52" w:rsidRDefault="00884C52">
            <w:pPr>
              <w:pStyle w:val="afzendgegevens"/>
            </w:pPr>
            <w:r>
              <w:t>DJOA</w:t>
            </w:r>
          </w:p>
          <w:p w:rsidR="00884C52" w:rsidP="00884C52" w:rsidRDefault="00884C52">
            <w:pPr>
              <w:pStyle w:val="witregel1"/>
            </w:pPr>
            <w:r>
              <w:t> </w:t>
            </w:r>
          </w:p>
          <w:p w:rsidRPr="00DF1794" w:rsidR="00884C52" w:rsidP="00884C52" w:rsidRDefault="00884C52">
            <w:pPr>
              <w:pStyle w:val="afzendgegevens"/>
              <w:rPr>
                <w:lang w:val="de-DE"/>
              </w:rPr>
            </w:pPr>
            <w:r w:rsidRPr="00DF1794">
              <w:rPr>
                <w:lang w:val="de-DE"/>
              </w:rPr>
              <w:t>Turfmarkt 147</w:t>
            </w:r>
          </w:p>
          <w:p w:rsidRPr="00DF1794" w:rsidR="00884C52" w:rsidP="00884C52" w:rsidRDefault="00884C52">
            <w:pPr>
              <w:pStyle w:val="afzendgegevens"/>
              <w:rPr>
                <w:lang w:val="de-DE"/>
              </w:rPr>
            </w:pPr>
            <w:r w:rsidRPr="00DF1794">
              <w:rPr>
                <w:lang w:val="de-DE"/>
              </w:rPr>
              <w:t>2511 DP  Den Haag</w:t>
            </w:r>
          </w:p>
          <w:p w:rsidRPr="00DF1794" w:rsidR="00884C52" w:rsidP="00884C52" w:rsidRDefault="00884C52">
            <w:pPr>
              <w:pStyle w:val="afzendgegevens"/>
              <w:rPr>
                <w:lang w:val="de-DE"/>
              </w:rPr>
            </w:pPr>
            <w:r w:rsidRPr="00DF1794">
              <w:rPr>
                <w:lang w:val="de-DE"/>
              </w:rPr>
              <w:t>Postbus 20301</w:t>
            </w:r>
          </w:p>
          <w:p w:rsidRPr="00DF1794" w:rsidR="00884C52" w:rsidP="00884C52" w:rsidRDefault="00884C52">
            <w:pPr>
              <w:pStyle w:val="afzendgegevens"/>
              <w:rPr>
                <w:lang w:val="de-DE"/>
              </w:rPr>
            </w:pPr>
            <w:r w:rsidRPr="00DF1794">
              <w:rPr>
                <w:lang w:val="de-DE"/>
              </w:rPr>
              <w:t>2500 EH  Den Haag</w:t>
            </w:r>
          </w:p>
          <w:p w:rsidRPr="00DF1794" w:rsidR="00884C52" w:rsidP="00D45BDE" w:rsidRDefault="00884C52">
            <w:pPr>
              <w:pStyle w:val="afzendgegevens"/>
              <w:rPr>
                <w:lang w:val="de-DE"/>
              </w:rPr>
            </w:pPr>
            <w:r w:rsidRPr="00DF1794">
              <w:rPr>
                <w:lang w:val="de-DE"/>
              </w:rPr>
              <w:t>www.rijksoverheid.nl/venj </w:t>
            </w:r>
          </w:p>
          <w:p w:rsidR="00884C52" w:rsidP="00884C52" w:rsidRDefault="00884C52">
            <w:pPr>
              <w:pStyle w:val="witregel2"/>
            </w:pPr>
            <w:r>
              <w:t> </w:t>
            </w:r>
          </w:p>
          <w:p w:rsidR="00884C52" w:rsidP="00884C52" w:rsidRDefault="00884C52">
            <w:pPr>
              <w:pStyle w:val="referentiekopjes"/>
            </w:pPr>
            <w:r>
              <w:t>Ons kenmerk</w:t>
            </w:r>
          </w:p>
          <w:p w:rsidR="00884C52" w:rsidP="00884C52" w:rsidRDefault="00884C52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2117481</w:t>
            </w:r>
            <w:r>
              <w:fldChar w:fldCharType="end"/>
            </w:r>
          </w:p>
          <w:p w:rsidR="00884C52" w:rsidP="00884C52" w:rsidRDefault="00884C52">
            <w:pPr>
              <w:pStyle w:val="witregel1"/>
            </w:pPr>
            <w:r>
              <w:t> </w:t>
            </w:r>
          </w:p>
          <w:p w:rsidR="00884C52" w:rsidP="00884C52" w:rsidRDefault="00884C52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884C52" w:rsidP="00884C52" w:rsidRDefault="00884C52">
            <w:pPr>
              <w:pStyle w:val="referentiegegevens"/>
            </w:pPr>
          </w:p>
          <w:bookmarkEnd w:id="4"/>
          <w:p w:rsidR="00F75106" w:rsidP="00884C52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 w:rsidSect="00D45B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tbl>
      <w:tblPr>
        <w:tblStyle w:val="Tabel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="00884C52" w:rsidP="00884C52" w:rsidRDefault="00884C52">
            <w:pPr>
              <w:autoSpaceDE w:val="0"/>
              <w:autoSpaceDN w:val="0"/>
              <w:adjustRightInd w:val="0"/>
              <w:spacing w:line="240" w:lineRule="auto"/>
              <w:rPr>
                <w:rFonts w:cs="Verdana"/>
                <w:szCs w:val="18"/>
                <w:lang w:eastAsia="en-US"/>
              </w:rPr>
            </w:pPr>
            <w:r>
              <w:rPr>
                <w:rFonts w:cs="Verdana"/>
                <w:szCs w:val="18"/>
                <w:lang w:eastAsia="en-US"/>
              </w:rPr>
              <w:lastRenderedPageBreak/>
              <w:t xml:space="preserve">Hierbij bied ik u, mede namens de minister van Buitenlandse Zaken, de antwoorden aan op </w:t>
            </w:r>
            <w:r w:rsidR="00DF1794">
              <w:rPr>
                <w:rFonts w:cs="Verdana"/>
                <w:szCs w:val="18"/>
                <w:lang w:eastAsia="en-US"/>
              </w:rPr>
              <w:t xml:space="preserve">de </w:t>
            </w:r>
            <w:r>
              <w:rPr>
                <w:rFonts w:cs="Verdana"/>
                <w:szCs w:val="18"/>
                <w:lang w:eastAsia="en-US"/>
              </w:rPr>
              <w:t>feitelijk</w:t>
            </w:r>
            <w:r w:rsidR="00DF1794">
              <w:rPr>
                <w:rFonts w:cs="Verdana"/>
                <w:szCs w:val="18"/>
                <w:lang w:eastAsia="en-US"/>
              </w:rPr>
              <w:t xml:space="preserve">e vragen van de vaste </w:t>
            </w:r>
            <w:r>
              <w:rPr>
                <w:rFonts w:cs="Verdana"/>
                <w:szCs w:val="18"/>
                <w:lang w:eastAsia="en-US"/>
              </w:rPr>
              <w:t xml:space="preserve">commissie van Buitenlandse Zaken over het dossier MH17 (ingezonden 16 juli 2017). </w:t>
            </w:r>
          </w:p>
          <w:p w:rsidRPr="00C22108" w:rsidR="00C22108" w:rsidP="002353E3" w:rsidRDefault="00884C52">
            <w:pPr>
              <w:pStyle w:val="broodteks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editId="3D8F64FF" wp14:anchorId="3789D3CE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0" r="0" b="0"/>
                      <wp:wrapNone/>
                      <wp:docPr id="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B2078A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vy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RKor8r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B2078A" w:rsidP="00B2078A" w:rsidRDefault="00B2078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editId="5DA3C2F1" wp14:anchorId="41225856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635" r="0" b="0"/>
                      <wp:wrapNone/>
                      <wp:docPr id="5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8A7B34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 w:rsidR="0089073C"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 w:rsidR="0089073C"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WE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BYbHWE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89073C" w:rsidRDefault="008A7B34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 w:rsidR="0089073C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 w:rsidR="0089073C"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 w:rsidRPr="00C22108" w:rsidR="008A7B34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 w:rsidR="008A7B34">
              <w:fldChar w:fldCharType="end"/>
            </w:r>
          </w:p>
        </w:tc>
      </w:tr>
    </w:tbl>
    <w:p w:rsidR="00F75106" w:rsidRDefault="00F75106">
      <w:pPr>
        <w:pStyle w:val="broodtekst"/>
      </w:pPr>
      <w:bookmarkStart w:name="cursor" w:id="8"/>
      <w:bookmarkEnd w:id="8"/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F75106">
        <w:trPr>
          <w:cantSplit/>
        </w:trPr>
        <w:tc>
          <w:tcPr>
            <w:tcW w:w="7501" w:type="dxa"/>
          </w:tcPr>
          <w:tbl>
            <w:tblPr>
              <w:tblStyle w:val="Tabelraster"/>
              <w:tblW w:w="753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9"/>
              <w:gridCol w:w="226"/>
              <w:gridCol w:w="3099"/>
            </w:tblGrid>
            <w:tr w:rsidRPr="00884C52" w:rsidR="00884C52" w:rsidTr="00717DDD">
              <w:tc>
                <w:tcPr>
                  <w:tcW w:w="7534" w:type="dxa"/>
                  <w:gridSpan w:val="3"/>
                  <w:shd w:val="clear" w:color="auto" w:fill="auto"/>
                </w:tcPr>
                <w:p w:rsidRPr="00884C52" w:rsidR="00884C52" w:rsidP="00884C52" w:rsidRDefault="00884C52">
                  <w:pPr>
                    <w:pStyle w:val="groetregel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884C52" w:rsidR="00884C52" w:rsidTr="003D748C">
              <w:tc>
                <w:tcPr>
                  <w:tcW w:w="7534" w:type="dxa"/>
                  <w:gridSpan w:val="3"/>
                  <w:shd w:val="clear" w:color="auto" w:fill="auto"/>
                </w:tcPr>
                <w:p w:rsidRPr="00884C52" w:rsidR="00884C52" w:rsidP="00D45BDE" w:rsidRDefault="00884C52">
                  <w:pPr>
                    <w:pStyle w:val="broodtekst"/>
                  </w:pPr>
                  <w:r>
                    <w:t>De Minister van Veiligheid en Justitie</w:t>
                  </w:r>
                  <w:r w:rsidR="00D45BDE">
                    <w:t>,</w:t>
                  </w:r>
                </w:p>
              </w:tc>
            </w:tr>
            <w:tr w:rsidRPr="00884C52" w:rsidR="00884C52" w:rsidTr="0031299B">
              <w:tc>
                <w:tcPr>
                  <w:tcW w:w="7534" w:type="dxa"/>
                  <w:gridSpan w:val="3"/>
                  <w:shd w:val="clear" w:color="auto" w:fill="auto"/>
                </w:tcPr>
                <w:p w:rsidRPr="00884C52" w:rsidR="00884C52" w:rsidP="00884C52" w:rsidRDefault="00884C52">
                  <w:pPr>
                    <w:pStyle w:val="broodtekst"/>
                  </w:pPr>
                </w:p>
              </w:tc>
            </w:tr>
            <w:tr w:rsidRPr="00884C52" w:rsidR="00884C52" w:rsidTr="00CC71AE">
              <w:tc>
                <w:tcPr>
                  <w:tcW w:w="7534" w:type="dxa"/>
                  <w:gridSpan w:val="3"/>
                  <w:shd w:val="clear" w:color="auto" w:fill="auto"/>
                </w:tcPr>
                <w:p w:rsidRPr="00884C52" w:rsidR="00884C52" w:rsidP="00884C52" w:rsidRDefault="00884C52">
                  <w:pPr>
                    <w:pStyle w:val="broodtekst"/>
                  </w:pPr>
                </w:p>
              </w:tc>
            </w:tr>
            <w:tr w:rsidRPr="00884C52" w:rsidR="00884C52" w:rsidTr="006F27DD">
              <w:tc>
                <w:tcPr>
                  <w:tcW w:w="7534" w:type="dxa"/>
                  <w:gridSpan w:val="3"/>
                  <w:shd w:val="clear" w:color="auto" w:fill="auto"/>
                </w:tcPr>
                <w:p w:rsidRPr="00884C52" w:rsidR="00884C52" w:rsidP="00884C52" w:rsidRDefault="00884C52">
                  <w:pPr>
                    <w:pStyle w:val="broodtekst"/>
                  </w:pPr>
                </w:p>
              </w:tc>
            </w:tr>
            <w:tr w:rsidRPr="00884C52" w:rsidR="00884C52" w:rsidTr="004D727E">
              <w:tc>
                <w:tcPr>
                  <w:tcW w:w="7534" w:type="dxa"/>
                  <w:gridSpan w:val="3"/>
                  <w:shd w:val="clear" w:color="auto" w:fill="auto"/>
                </w:tcPr>
                <w:p w:rsidRPr="00884C52" w:rsidR="00884C52" w:rsidP="00884C52" w:rsidRDefault="00884C52">
                  <w:pPr>
                    <w:pStyle w:val="broodtekst"/>
                  </w:pPr>
                </w:p>
              </w:tc>
            </w:tr>
            <w:tr w:rsidRPr="00884C52" w:rsidR="00884C52" w:rsidTr="00884C52">
              <w:tc>
                <w:tcPr>
                  <w:tcW w:w="4209" w:type="dxa"/>
                  <w:shd w:val="clear" w:color="auto" w:fill="auto"/>
                </w:tcPr>
                <w:p w:rsidRPr="00884C52" w:rsidR="00884C52" w:rsidP="00884C52" w:rsidRDefault="00884C52">
                  <w:pPr>
                    <w:pStyle w:val="broodtekst"/>
                  </w:pPr>
                  <w:r>
                    <w:t>S.A. Blok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884C52" w:rsidR="00884C52" w:rsidP="00884C52" w:rsidRDefault="00884C52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884C52" w:rsidR="00884C52" w:rsidRDefault="00884C52">
                  <w:pPr>
                    <w:pStyle w:val="broodtekst"/>
                  </w:pPr>
                </w:p>
              </w:tc>
            </w:tr>
          </w:tbl>
          <w:p w:rsidR="00884C52" w:rsidP="00884C52" w:rsidRDefault="00884C52">
            <w:pPr>
              <w:pStyle w:val="in-table"/>
            </w:pPr>
          </w:p>
          <w:bookmarkEnd w:id="10"/>
          <w:p w:rsidR="00F75106" w:rsidP="00884C52" w:rsidRDefault="008A7B34">
            <w:pPr>
              <w:pStyle w:val="in-table"/>
            </w:pPr>
            <w:r>
              <w:fldChar w:fldCharType="begin"/>
            </w:r>
            <w:r w:rsidR="00F75106">
              <w:instrText xml:space="preserve"> DOCPROPERTY ondertekening </w:instrText>
            </w:r>
            <w:r>
              <w:fldChar w:fldCharType="end"/>
            </w:r>
          </w:p>
        </w:tc>
      </w:tr>
    </w:tbl>
    <w:p w:rsidR="00F75106" w:rsidP="00690E82" w:rsidRDefault="00F75106">
      <w:pPr>
        <w:pStyle w:val="broodtekst"/>
      </w:pPr>
    </w:p>
    <w:sectPr w:rsidR="00F75106" w:rsidSect="00D45BDE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C52" w:rsidRDefault="00884C52">
      <w:r>
        <w:separator/>
      </w:r>
    </w:p>
    <w:p w:rsidR="00884C52" w:rsidRDefault="00884C52"/>
    <w:p w:rsidR="00884C52" w:rsidRDefault="00884C52"/>
    <w:p w:rsidR="00884C52" w:rsidRDefault="00884C52"/>
  </w:endnote>
  <w:endnote w:type="continuationSeparator" w:id="0">
    <w:p w:rsidR="00884C52" w:rsidRDefault="00884C52">
      <w:r>
        <w:continuationSeparator/>
      </w:r>
    </w:p>
    <w:p w:rsidR="00884C52" w:rsidRDefault="00884C52"/>
    <w:p w:rsidR="00884C52" w:rsidRDefault="00884C52"/>
    <w:p w:rsidR="00884C52" w:rsidRDefault="00884C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89073C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9073C" w:rsidRDefault="0089073C">
    <w:pPr>
      <w:pStyle w:val="Voettekst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fldSimple w:instr=" NUMPAGES   \* MERGEFORMAT ">
            <w:r w:rsidR="00D45BDE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D45BDE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884C52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D45BDE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fldSimple w:instr=" SECTIONPAGES   \* MERGEFORMAT ">
            <w:r w:rsidR="00884C52">
              <w:t>1</w:t>
            </w:r>
          </w:fldSimple>
        </w:p>
      </w:tc>
    </w:tr>
    <w:bookmarkEnd w:id="5"/>
  </w:tbl>
  <w:p w:rsidR="0089073C" w:rsidRDefault="0089073C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0533CF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D45BDE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 w:rsidR="0089073C"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884C52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D45BDE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fldSimple w:instr=" SECTIONPAGES   \* MERGEFORMAT ">
            <w:r w:rsidR="00884C52">
              <w:t>1</w:t>
            </w:r>
          </w:fldSimple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C52" w:rsidRDefault="00884C52">
      <w:r>
        <w:separator/>
      </w:r>
    </w:p>
  </w:footnote>
  <w:footnote w:type="continuationSeparator" w:id="0">
    <w:p w:rsidR="00884C52" w:rsidRDefault="00884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Koptekst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84C52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1C7C989B" wp14:editId="72F72C9A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D45BDE" w:rsidRDefault="008A7B34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DF1794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D45BDE">
                                  <w:rPr>
                                    <w:b/>
                                  </w:rPr>
                                  <w:t>Directoraat-Generaal Rechtspleging en Rechtshandhaving</w:t>
                                </w:r>
                              </w:p>
                              <w:p w:rsidR="00D45BDE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 w:rsidRPr="00DF1794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D45BDE">
                                  <w:t>DJOA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D45BDE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Pr="00DF1794" w:rsidRDefault="008A7B34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D45BDE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D45BDE">
                                  <w:t>15 augustus 2017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D45BDE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D45BDE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D45BDE">
                                  <w:t>2117481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D45BDE" w:rsidRDefault="008A7B34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DF1794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D45BDE">
                            <w:rPr>
                              <w:b/>
                            </w:rPr>
                            <w:t>Directoraat-Generaal Rechtspleging en Rechtshandhaving</w:t>
                          </w:r>
                        </w:p>
                        <w:p w:rsidR="00D45BDE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 w:rsidRPr="00DF1794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D45BDE">
                            <w:t>DJOA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D45BDE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Pr="00DF1794" w:rsidRDefault="008A7B34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D45BDE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D45BDE">
                            <w:t>15 augustus 2017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D45BDE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D45BDE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D45BDE">
                            <w:t>2117481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0F76F5ED" wp14:editId="61C540D0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Koptekst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675462D9" wp14:editId="2B60FF44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84C52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32DA4C7" wp14:editId="49172E4D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IMjFfQIAAPsEAAAOAAAAZHJzL2Uyb0RvYy54bWysVF1v0zAUfUfiP1h+7/KBuzbR0mlrCUIa MDH4Aa7tNBaOHWy36Yb471w77WiBB4TIg+NrXx+fe++5vrredwrthHXS6ApnFylGQjPDpd5U+POn ejLHyHmqOVVGiwo/CoevFy9fXA19KXLTGsWFRQCiXTn0FW6978skcawVHXUXphcaNhtjO+rBtJuE WzoAeqeSPE0vk8FY3lvDhHOwuho38SLiN41g/kPTOOGRqjBw83G0cVyHMVlc0XJjad9KdqBB/4FF R6WGS5+hVtRTtLXyN6hOMmucafwFM11imkYyEWOAaLL0l2geWtqLGAskx/XPaXL/D5a9391bJHmF c4w07aBEHyFpVG+UQGQW8jP0rgS3h/7ehghdf2fYF4e0WbbgJm6sNUMrKAdWWfBPzg4Ew8FRtB7e GQ7wdOtNTNW+sV0AhCSgfazI43NFxN4jBouvSF6kUDcGW/lsRoppvIGWx8O9df6NMB0Kkwpb4B7B 6e7O+UCGlkeXSN4oyWupVDTsZr1UFu0oiKOO3wHdnbopHZy1CcdGxHEFOMIdYS+wjcX+VmQ5SW/z YlJfzmcTUpPppJil80maFbfFZUoKsqq/B4IZKVvJudB3Uouj8DLyd4U9tMAomSg9NFS4mObTGPsZ e3ceZJrW9Z+C7KSHPlSyq/A8DV9womWo62vN49xTqcZ5ck4/ZhlycPzHrEQVhMKPAlob/ggisAaK BPWEFwMmrbFPGA3QfRV2X7fUCozUWw1CKjJCQrtGg0xnORj2dGd9ukM1A6gKe4zG6dKPLb7trdy0 cFMWE6PNDYivkVEYQZgjq4NkocNiBIfXILTwqR29fr5Zix8AAAD//wMAUEsDBBQABgAIAAAAIQCV 1Q583wAAAAsBAAAPAAAAZHJzL2Rvd25yZXYueG1sTI/NTsMwEITvSLyDtUjcqJ2oiSDEqQoSokhI FYVDj9vYJBH+CbbbhLdne4LbzO5o9tt6NVvDTjrEwTsJ2UIA0671anCdhI/3p5tbYDGhU2i80xJ+ dIRVc3lRY6X85N70aZc6RiUuViihT2msOI9try3GhR+1o92nDxYT2dBxFXCicmt4LkTJLQ6OLvQ4 6sdet1+7o5Xw/LItzEO2DpvXEgWf9uUeN99SXl/N63tgSc/pLwxnfEKHhpgO/uhUZIb8UhB6kpDn GYlz4m5J4kCTsiiANzX//0PzCwAA//8DAFBLAQItABQABgAIAAAAIQC2gziS/gAAAOEBAAATAAAA AAAAAAAAAAAAAAAAAABbQ29udGVudF9UeXBlc10ueG1sUEsBAi0AFAAGAAgAAAAhADj9If/WAAAA lAEAAAsAAAAAAAAAAAAAAAAALwEAAF9yZWxzLy5yZWxzUEsBAi0AFAAGAAgAAAAhAI4gyMV9AgAA +wQAAA4AAAAAAAAAAAAAAAAALgIAAGRycy9lMm9Eb2MueG1sUEsBAi0AFAAGAAgAAAAhAJXVDnzf AAAACwEAAA8AAAAAAAAAAAAAAAAA1wQAAGRycy9kb3ducmV2LnhtbFBLBQYAAAAABAAEAPMAAADj BQAAAAA= " stroked="f" strokecolor="fuchsia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0533CF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15361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De Voorzitter van de Tweede Kamer_x000d_der Staten-Generaal_x000d_Postbus 20018 _x000d_2500 EA  DEN HAAG"/>
    <w:docVar w:name="Carma DocSys~CanReopen" w:val="1"/>
    <w:docVar w:name="Carma DocSys~XML" w:val="&lt;?xml version=&quot;1.0&quot; encoding=&quot;UTF-8&quot;?&gt;&lt;data country-code=&quot;31&quot; customer=&quot;minjus&quot; engine-version=&quot;3.4.8&quot; lastuser-initials=&quot;VDdmd-B&quot; lastuser-name=&quot;Vrught D.F.R. de mw. drs. - BD/DRC/FO&quot; model=&quot;brief-2010.xml&quot; profile=&quot;minjus&quot; target=&quot;Microsoft Word&quot; target-build=&quot;14.0.7176&quot; target-version=&quot;14.0&quot;&gt;&lt;brief id=&quot;29b0afd8178e4fe18d5d97a1e513ddad&quot; lcid=&quot;1043&quot; template=&quot;brief-2010.dotm&quot; version=&quot;1.0&quot;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-bold&quot;&gt;Directoraat-Generaal Rechtspleging en Rechtshandhaving&lt;/p&gt;&lt;p style=&quot;afzendgegevens&quot;&gt;DJOA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afzendkopje&quot;&gt;Contactpersoon&lt;/p&gt;&lt;p style=&quot;afzendgegevens&quot;&gt;Desiree de Vrught&lt;/p&gt;&lt;p style=&quot;afzendgegevens-italic&quot;/&gt;&lt;p style=&quot;witregel1&quot;&gt; &lt;/p&gt;&lt;p style=&quot;afzendgegevens&quot;&gt;T  070 370 71 43&lt;/p&gt;&lt;p style=&quot;afzendgegevens&quot;&gt;F  070 370 79 00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J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&gt;&lt;p style=&quot;groetregel&quot;&gt;Met vriendelijke groet,&lt;/p&gt;&lt;/td&gt;&lt;/tr&gt;&lt;tr&gt;&lt;td colspan=&quot;3&quot;&gt;&lt;p style=&quot;broodtekst&quot;&gt;De Minister van Veiligheid en Justitie&lt;/p&gt;&lt;/td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&gt;S.A. Blok&lt;/p&gt;&lt;/td&gt;&lt;td style=&quot;broodtekst&quot;/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formatted-value=&quot;Blok&quot; value=&quot;3&quot;&gt;&lt;afzender aanhef=&quot;1&quot; country-code=&quot;31&quot; country-id=&quot;NLD&quot; groetregel=&quot;1&quot; naam=&quot;S.A. Blok&quot; name=&quot;Blok&quot; organisatie=&quot;3&quot; taal=&quot;1043&quot;&gt;&lt;taal id=&quot;1043&quot;/&gt;&lt;taal id=&quot;2057&quot;/&gt;&lt;taal id=&quot;1031&quot;/&gt;&lt;taal id=&quot;1036&quot;/&gt;&lt;taal id=&quot;1034&quot;/&gt;&lt;/afzender&gt;&lt;/ondertekenaar-item&gt;&lt;tweedeondertekenaar-item/&gt;&lt;behandelddoor-item formatted-value=&quot;Desiree&quot; value=&quot;1&quot;&gt;&lt;afzender aanhef=&quot;1&quot; country-code=&quot;31&quot; country-id=&quot;NLD&quot; groetregel=&quot;1&quot; naam=&quot;Desiree de Vrught&quot; name=&quot;Desiree&quot; onderdeel=&quot;DJOA&quot; organisatie=&quot;206&quot; taal=&quot;1043&quot; telefoon=&quot;0610871445&quot;&gt;&lt;taal id=&quot;1043&quot;/&gt;&lt;taal id=&quot;2057&quot;/&gt;&lt;taal id=&quot;1031&quot;/&gt;&lt;taal id=&quot;1036&quot;/&gt;&lt;taal id=&quot;1034&quot;/&gt;&lt;/afzender&gt;&lt;/behandelddoor-item&gt;&lt;organisatie-item formatted-value=&quot;DGRR&quot; value=&quot;206&quot;&gt;&lt;organisatie facebook=&quot;&quot; id=&quot;206&quot; linkedin=&quot;&quot; twitter=&quot;&quot; youtube=&quot;&quot; zoekveld=&quot;DGRR&quot;&gt;&lt;taal baadres=&quot;Turfmarkt 147&quot; banknaam=&quot;&quot; banknummer=&quot;&quot; baplaats=&quot;Den Haag&quot; bapostcode=&quot;2511 DP&quot; bezoekadres=&quot;Bezoekadres\nTurfmarkt 147\n2511 DP Den Haag\nTelefoon 070 370 71 43\nFax 070 370 79 00\nwww.rijksoverheid.nl/venj&quot; bic=&quot;&quot; email=&quot;&quot; faxnummer=&quot;070 370 79 00&quot; iban=&quot;&quot; id=&quot;1043&quot; infonummer=&quot;&quot; instructies=&quot;Bij beantwoording de datum en ons kenmerk vermelden. Wilt u slechts één zaak in uw brief behandelen.&quot; kleuren=&quot;lichtblauw&quot; koptekst=&quot;\nDirectoraat-Generaal Rechtspleging en Rechtshandhaving\n&quot; land=&quot;Nederland&quot; logo=&quot;RO_J&quot; naamdirectie=&quot;&quot; naamdirectoraatgeneraal=&quot;Directoraat-Generaal Rechtspleging en Rechtshandhaving&quot; naamgebouw=&quot;&quot; omschrijving=&quot;DGRR&quot; paadres=&quot;20301&quot; paplaats=&quot;Den Haag&quot; papostcode=&quot;2500 EH&quot; payoff=&quot;Voor een veilige en rechtvaardige samenleving&quot; postadres=&quot;Postadres:\nPostbus 20301,\n2500 EH Den Haag&quot; taal=&quot;1043&quot; telefoonnummer=&quot;070 370 71 43&quot; vrij1=&quot;&quot; vrij2=&quot;&quot; vrij3=&quot;&quot; vrij4=&quot;&quot; vrij5=&quot;&quot; vrij6=&quot;&quot; vrij7=&quot;&quot; vrij8=&quot;&quot; vrijkopje=&quot;&quot; website=&quot;www.rijksoverheid.nl/venj&quot; zoekveld=&quot;DGRR&quot;/&gt;&lt;taal baadres=&quot;Turfmarkt 147&quot; banknaam=&quot;&quot; banknummer=&quot;&quot; baplaats=&quot;The Hague&quot; bapostcode=&quot;2511 DP&quot; bezoekadres=&quot;Bezoekadres\nTurfmarkt 147\n2511 DP The Hague\nTelefoon +31 70 370 71 43\nFax +31 70 370 79 00\nwww.rijksoverheid.nl/venj&quot; bic=&quot;&quot; email=&quot;&quot; faxnummer=&quot;+31 70 370 79 00&quot; iban=&quot;&quot; id=&quot;2057&quot; infonummer=&quot;&quot; instructies=&quot;Please quote date of letter and our ref. when replying. Do not raise more than one subject per letter.&quot; kleuren=&quot;lichtblauw&quot; koptekst=&quot;\nDirectorate General for the Administration of Justice and Law Enforcement\n&quot; land=&quot;The Netherlands&quot; logo=&quot;RO_J&quot; naamdirectie=&quot;&quot; naamdirectoraatgeneraal=&quot;Directorate General for the Administration of Justice and Law Enforcement&quot; naamgebouw=&quot;&quot; omschrijving=&quot;DGRR&quot; paadres=&quot;20301&quot; paplaats=&quot;The Hague&quot; papostcode=&quot;2500 EH&quot; payoff=&quot;&quot; postadres=&quot;Postadres:\nPostbus 20301,\n2500 EH The Hague&quot; taal=&quot;2057&quot; telefoonnummer=&quot;+31 70 370 71 43&quot; vrij1=&quot;&quot; vrij2=&quot;&quot; vrij3=&quot;&quot; vrij4=&quot;&quot; vrij5=&quot;&quot; vrij6=&quot;&quot; vrij7=&quot;&quot; vrij8=&quot;&quot; vrijkopje=&quot;&quot; website=&quot;www.rijksoverheid.nl/venj&quot; zoekveld=&quot;DGRR&quot;/&gt;&lt;taal baadres=&quot;Turfmarkt 147&quot; banknaam=&quot;&quot; banknummer=&quot;&quot; baplaats=&quot;Den Haag&quot; bapostcode=&quot;2511 DP&quot; bezoekadres=&quot;Bezoekadres\nTurfmarkt 147\n2511 DP Den Haag\nTelefoon +31 70 370 71 43\nFax +31 70 370 79 00\nwww.rijksoverheid.nl/venj&quot; bic=&quot;&quot; email=&quot;&quot; faxnummer=&quot;+31 70 370 79 00&quot; iban=&quot;&quot; id=&quot;1031&quot; infonummer=&quot;&quot; instructies=&quot;Antwortt bitte Datum und unser Zeichen angeben. Bitte pro Zuschrift nur eine Angelegenheit behandeln.&quot; kleuren=&quot;lichtblauw&quot; koptekst=&quot;\nGeneraldirektorat Rechtspflege und Rechtswahrung\n&quot; land=&quot;Niederlande&quot; logo=&quot;RO_J&quot; naamdirectie=&quot;&quot; naamdirectoraatgeneraal=&quot;Generaldirektorat Rechtspflege und Rechtswahrung&quot; naamgebouw=&quot;&quot; omschrijving=&quot;DGRR&quot; paadres=&quot;20301&quot; paplaats=&quot;Den Haag&quot; papostcode=&quot;2500 EH&quot; payoff=&quot;&quot; postadres=&quot;Postadres:\nPostbus 20301,\n2500 EH Den Haag&quot; taal=&quot;1031&quot; telefoonnummer=&quot;+31 70 370 71 43&quot; vrij1=&quot;&quot; vrij2=&quot;&quot; vrij3=&quot;&quot; vrij4=&quot;&quot; vrij5=&quot;&quot; vrij6=&quot;&quot; vrij7=&quot;&quot; vrij8=&quot;&quot; vrijkopje=&quot;&quot; website=&quot;www.rijksoverheid.nl/venj&quot; zoekveld=&quot;DGRR&quot;/&gt;&lt;taal baadres=&quot;Turfmarkt 147&quot; banknaam=&quot;&quot; banknummer=&quot;&quot; baplaats=&quot;La Haye&quot; bapostcode=&quot;2511 DP&quot; bezoekadres=&quot;Bezoekadres\nTurfmarkt 147\n2511 DP La Haye\nTelefoon +31 70 370 71 43\nFax +31 70 370 79 00\nwww.rijksoverheid.nl/venj&quot; bic=&quot;&quot; email=&quot;&quot; faxnummer=&quot;+31 70 370 79 00&quot; iban=&quot;&quot; id=&quot;1036&quot; infonummer=&quot;&quot; instructies=&quot;Prière de mentionner dans toute correspondance la date et notre référence. Prière de ne traiter qu'une seule affaire par lettre.&quot; kleuren=&quot;lichtblauw&quot; koptekst=&quot;\nDirection Générale de l'Administration de la justice et de l'Application du droit\n&quot; land=&quot;Pays-Bas&quot; logo=&quot;RO_J&quot; naamdirectie=&quot;&quot; naamdirectoraatgeneraal=&quot;Direction Générale de l'Administration de la justice et de l'Application du droit&quot; naamgebouw=&quot;&quot; omschrijving=&quot;DGRR&quot; paadres=&quot;20301&quot; paplaats=&quot;La Haye&quot; papostcode=&quot;2500 EH&quot; payoff=&quot;&quot; postadres=&quot;Postadres:\nPostbus 20301,\n2500 EH La Haye&quot; taal=&quot;1036&quot; telefoonnummer=&quot;+31 70 370 71 43&quot; vrij1=&quot;&quot; vrij2=&quot;&quot; vrij3=&quot;&quot; vrij4=&quot;&quot; vrij5=&quot;&quot; vrij6=&quot;&quot; vrij7=&quot;&quot; vrij8=&quot;&quot; vrijkopje=&quot;&quot; website=&quot;www.rijksoverheid.nl/venj&quot; zoekveld=&quot;DGRR&quot;/&gt;&lt;taal baadres=&quot;Turfmarkt 147&quot; banknaam=&quot;&quot; banknummer=&quot;&quot; baplaats=&quot;La Haya&quot; bapostcode=&quot;2511 DP&quot; bezoekadres=&quot;Bezoekadres\nTurfmarkt 147\n2511 DP La Haya\nTelefoon +31 70 370 71 43\nFax +31 70 370 79 00\nwww.rijksoverheid.nl/venj&quot; bic=&quot;&quot; email=&quot;&quot; faxnummer=&quot;+31 70 370 79 00&quot; iban=&quot;&quot; id=&quot;1034&quot; infonummer=&quot;&quot; instructies=&quot;En su eventual contestación, por favor, indique la fecha y nuestro número de referencia. Le rogamos en cada carta trate un solo asunto.&quot; kleuren=&quot;lichtblauw&quot; koptekst=&quot;\nDirección General de Administración de Justicia y Mantenimiento del Orden Jurídico\n&quot; land=&quot;Países Bajos&quot; logo=&quot;RO_J&quot; naamdirectie=&quot;&quot; naamdirectoraatgeneraal=&quot;Dirección General de Administración de Justicia y Mantenimiento del Orden Jurídico&quot; naamgebouw=&quot;&quot; omschrijving=&quot;DGRR&quot; paadres=&quot;20301&quot; paplaats=&quot;La Haya&quot; papostcode=&quot;2500 EH&quot; payoff=&quot;&quot; postadres=&quot;Postadres:\nPostbus 20301,\n2500 EH La Haya&quot; taal=&quot;1034&quot; telefoonnummer=&quot;+31 70 370 71 43&quot; vrij1=&quot;&quot; vrij2=&quot;&quot; vrij3=&quot;&quot; vrij4=&quot;&quot; vrij5=&quot;&quot; vrij6=&quot;&quot; vrij7=&quot;&quot; vrij8=&quot;&quot; vrijkopje=&quot;&quot; website=&quot;www.rijksoverheid.nl/venj&quot; zoekveld=&quot;DGRR&quot;/&gt;&lt;/organisatie&gt;&lt;/organisatie-item&gt;&lt;zaak/&gt;&lt;adres formatted-value=&quot;De Voorzitter van de Tweede Kamer\nder Staten-Generaal\nPostbus 20018&amp;#160;\n2500 EA&amp;#160;&amp;#160;DEN HAAG&quot; value=&quot;182&quot;&gt;&lt;address city=&quot;DEN HAAG&quot; country-code=&quot;31&quot; country-id=&quot;NLD&quot; omitted-country=&quot;Nederland&quot; street=&quot;Postbus 20018&quot; typeid=&quot;1&quot; typename=&quot;postadres&quot; zipcode=&quot;2500 EA&quot;&gt;&lt;person display=&quot;Staten-Generaal&quot; first=&quot;der&quot; index=&quot;1&quot; last=&quot;Staten-Generaal&quot;/&gt;&lt;company display=&quot;Voorzitter Tweede Kamer&quot; name=&quot;De Voorzitter van de Tweede Kamer&quot;/&gt;&lt;/address&gt;&lt;/adres&gt;&lt;kix formatted-value=&quot;&quot; value=&quot;&quot;/&gt;&lt;mailing-aan formatted-value=&quot;&quot;/&gt;&lt;minjuslint formatted-value=&quot;&quot;/&gt;&lt;chklogo value=&quot;0&quot;/&gt;&lt;documentsubtype formatted-value=&quot;Brief&quot;/&gt;&lt;documenttitel formatted-value=&quot;Brief - Beantwoording feiotelijke vragen VKC BZ over MH17&quot;/&gt;&lt;heropend value=&quot;false&quot;/&gt;&lt;vorm value=&quot;Digitaal&quot;/&gt;&lt;ZaakLocatie/&gt;&lt;zaakkenmerk/&gt;&lt;zaaktitel/&gt;&lt;fn_geaddresseerde formatted-value=&quot;De Voorzitter van de Tweede Kamer&quot;/&gt;&lt;fn_adres formatted-value=&quot;Postbus 20018&quot;/&gt;&lt;fn_postcode formatted-value=&quot;2500 EA&quot; value=&quot;2500 EA&quot;/&gt;&lt;fn_plaats formatted-value=&quot;DEN HAAG&quot; value=&quot;DEN HAAG&quot;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venj&quot; value=&quot;www.rijksoverheid.nl/venj&quot;/&gt;&lt;faxnummer formatted-value=&quot;&quot; value=&quot;&quot;&gt;&lt;phonenumber country-code=&quot;31&quot; number=&quot;&quot;/&gt;&lt;/faxnummer&gt;&lt;faxorganisatie formatted-value=&quot;070 370 79 00&quot; value=&quot;070 370 79 00&quot;&gt;&lt;phonenumber country-code=&quot;31&quot; number=&quot;070 370 79 00&quot;/&gt;&lt;/faxorganisatie&gt;&lt;telorganisatie formatted-value=&quot;070 370 71 43&quot; value=&quot;070 370 71 43&quot;&gt;&lt;phonenumber country-code=&quot;31&quot; number=&quot;070 370 71 43&quot;/&gt;&lt;/telorganisatie&gt;&lt;doorkiesnummer formatted-value=&quot;06 108 714 45&quot; value=&quot;0610871445&quot;&gt;&lt;phonenumber country-code=&quot;31&quot; number=&quot;0610871445&quot;/&gt;&lt;/doorkiesnummer&gt;&lt;mobiel formatted-value=&quot;&quot; value=&quot;&quot;&gt;&lt;phonenumber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Desiree de Vrught&quot;/&gt;&lt;email formatted-value=&quot;&quot;/&gt;&lt;functie formatted-value=&quot;&quot;/&gt;&lt;retouradres formatted-value=&quot;&amp;gt; Retouradres&amp;#160;Postbus 20301&amp;#160;2500 EH&amp;#160;&amp;#160;Den Haag&quot;/&gt;&lt;directoraat formatted-value=&quot;Directoraat-Generaal Rechtspleging en Rechtshandhaving&quot; value=&quot;Directoraat-Generaal Rechtspleging en Rechtshandhaving&quot;/&gt;&lt;directoraatvolg formatted-value=&quot;Directoraat-Generaal Rechtspleging en Rechtshandhaving\n&quot;/&gt;&lt;directoraatnaam formatted-value=&quot;&quot; value=&quot;&quot;/&gt;&lt;directoraatnaamvolg formatted-value=&quot;&quot;/&gt;&lt;onderdeel formatted-value=&quot;DJOA&quot; value=&quot;DJOA&quot;/&gt;&lt;digionderdeel formatted-value=&quot;DJOA&quot; value=&quot;DJOA&quot;/&gt;&lt;onderdeelvolg formatted-value=&quot;DJOA&quot;/&gt;&lt;directieregel formatted-value=&quot;&amp;#160;\n&quot;/&gt;&lt;datum formatted-value=&quot;15 augustus 2017&quot; value=&quot;2017-08-15T16:18:01&quot;/&gt;&lt;onskenmerk format-disabled=&quot;true&quot; formatted-value=&quot;2117481&quot; value=&quot;2117481&quot;/&gt;&lt;uwkenmerk formatted-value=&quot;&quot;/&gt;&lt;onderwerp format-disabled=&quot;true&quot; formatted-value=&quot;Beantwoording feiotelijke vragen VKC BZ over MH17&quot; value=&quot;Beantwoording feiotelijke vragen VKC BZ over MH17&quot;/&gt;&lt;bijlage formatted-value=&quot;&quot;/&gt;&lt;projectnaam/&gt;&lt;kopieaan/&gt;&lt;namensdeze formatted-value=&quot;De Minister van Veiligheid en Justitie\n&quot; value=&quot;De Minister van Veiligheid en Justitie\n&quot;/&gt;&lt;rubricering formatted-value=&quot;&quot;/&gt;&lt;rubriceringvolg formatted-value=&quot;&quot;/&gt;&lt;digijust formatted-value=&quot;0&quot; value=&quot;0&quot;/&gt;&lt;chkcontact value=&quot;1&quot;/&gt;&lt;radtelefoon value=&quot;1&quot;/&gt;&lt;chkfunctie1 value=&quot;1&quot;/&gt;&lt;chkfunctie2 value=&quot;1&quot;/&gt;&lt;aanhefdoc formatted-value=&quot;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std_autofinish value=&quot;0&quot;/&gt;&lt;std_autoprint value=&quot;0&quot;/&gt;&lt;std_showtab value=&quot;0&quot;/&gt;&lt;aanhef formatted-value=&quot;&amp;lt;Geen&amp;gt;&quot; output-value=&quot;&amp;lt;Geen&amp;gt;,&quot; value=&quot;0&quot;/&gt;&lt;groetregel formatted-value=&quot;Met vriendelijke groet&quot; output-value=&quot;Met vriendelijke groet,&quot; value=&quot;1&quot;/&gt;&lt;rubriek formatted-value=&quot;&amp;#160;&quot; value=&quot;1&quot;/&gt;&lt;merking formatted-value=&quot;&amp;#160;&quot; value=&quot;1&quot;/&gt;&lt;lst_aantbijlagen formatted-value=&quot;Geen&quot; value=&quot;Geen&quot;/&gt;&lt;euslogan-txt/&gt;&lt;lsttaal/&gt;&lt;documenttype formatted-value=&quot;Uitgaand&quot; value=&quot;Uitgaand&quot;/&gt;&lt;docstatus formatted-value=&quot;Informeel concept&quot; value=&quot;Informeel concept&quot;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Bij beantwoording de datum en ons kenmerk vermelden. Wilt u slechts één zaak in uw brief behandelen."/>
  </w:docVars>
  <w:rsids>
    <w:rsidRoot w:val="00884C52"/>
    <w:rsid w:val="000129A4"/>
    <w:rsid w:val="000533CF"/>
    <w:rsid w:val="000E4FC7"/>
    <w:rsid w:val="001B5B02"/>
    <w:rsid w:val="00235102"/>
    <w:rsid w:val="0040796D"/>
    <w:rsid w:val="005B585C"/>
    <w:rsid w:val="00652887"/>
    <w:rsid w:val="00666B4A"/>
    <w:rsid w:val="00690E82"/>
    <w:rsid w:val="00794445"/>
    <w:rsid w:val="00884C52"/>
    <w:rsid w:val="0089073C"/>
    <w:rsid w:val="008A7B34"/>
    <w:rsid w:val="00915ED8"/>
    <w:rsid w:val="009B09F2"/>
    <w:rsid w:val="00B07A5A"/>
    <w:rsid w:val="00B2078A"/>
    <w:rsid w:val="00B46C81"/>
    <w:rsid w:val="00C22108"/>
    <w:rsid w:val="00CC3E4D"/>
    <w:rsid w:val="00D2034F"/>
    <w:rsid w:val="00D45BDE"/>
    <w:rsid w:val="00DD1C86"/>
    <w:rsid w:val="00DF1794"/>
    <w:rsid w:val="00E46F34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broodtekst"/>
    <w:next w:val="Standaard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Standaardalinea-lettertype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Bijschrift">
    <w:name w:val="caption"/>
    <w:basedOn w:val="Standaard"/>
    <w:next w:val="Standaard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Geenlij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Geenlijst"/>
    <w:uiPriority w:val="99"/>
    <w:rsid w:val="00B07A5A"/>
    <w:pPr>
      <w:numPr>
        <w:numId w:val="35"/>
      </w:numPr>
    </w:pPr>
  </w:style>
  <w:style w:type="paragraph" w:customStyle="1" w:styleId="kop20">
    <w:name w:val="kop2"/>
    <w:basedOn w:val="Standaard"/>
    <w:rsid w:val="00B46C81"/>
  </w:style>
  <w:style w:type="paragraph" w:customStyle="1" w:styleId="kop30">
    <w:name w:val="kop3"/>
    <w:basedOn w:val="Standaard"/>
    <w:rsid w:val="00B46C81"/>
  </w:style>
  <w:style w:type="numbering" w:customStyle="1" w:styleId="list-kop">
    <w:name w:val="list-kop"/>
    <w:basedOn w:val="Geenlij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Standaard"/>
    <w:rsid w:val="00B07A5A"/>
  </w:style>
  <w:style w:type="paragraph" w:customStyle="1" w:styleId="lijst-nummer">
    <w:name w:val="lijst-nummer"/>
    <w:basedOn w:val="Standaard"/>
    <w:rsid w:val="00B07A5A"/>
  </w:style>
  <w:style w:type="paragraph" w:customStyle="1" w:styleId="opsom2justitie">
    <w:name w:val="opsom2_justitie"/>
    <w:basedOn w:val="Standaard"/>
    <w:rsid w:val="00B07A5A"/>
  </w:style>
  <w:style w:type="paragraph" w:customStyle="1" w:styleId="Lijst-nummer0">
    <w:name w:val="Lijst-nummer"/>
    <w:basedOn w:val="Standaard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Standaardalinea-lettertype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Geenlij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Geenlij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Geenlij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Voetnoottekst">
    <w:name w:val="footnote text"/>
    <w:basedOn w:val="Standaard"/>
    <w:semiHidden/>
    <w:rsid w:val="00B46C81"/>
    <w:rPr>
      <w:sz w:val="16"/>
      <w:szCs w:val="20"/>
    </w:rPr>
  </w:style>
  <w:style w:type="character" w:styleId="Voetnootmarkering">
    <w:name w:val="footnote reference"/>
    <w:basedOn w:val="Standaardalinea-lettertype"/>
    <w:semiHidden/>
    <w:rsid w:val="00B46C81"/>
    <w:rPr>
      <w:vertAlign w:val="superscript"/>
    </w:rPr>
  </w:style>
  <w:style w:type="numbering" w:customStyle="1" w:styleId="list-vinkuit">
    <w:name w:val="list-vinkuit"/>
    <w:basedOn w:val="Geenlij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Standaardalinea-lettertype"/>
    <w:uiPriority w:val="1"/>
    <w:rsid w:val="009B09F2"/>
    <w:rPr>
      <w:rFonts w:ascii="Verdana" w:hAnsi="Verdana"/>
      <w:b/>
      <w:i/>
      <w:sz w:val="18"/>
    </w:rPr>
  </w:style>
  <w:style w:type="table" w:styleId="Tabelraster">
    <w:name w:val="Table Grid"/>
    <w:basedOn w:val="Standaardtabe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ntekst">
    <w:name w:val="Balloon Text"/>
    <w:basedOn w:val="Standaard"/>
    <w:link w:val="BallontekstChar"/>
    <w:rsid w:val="00884C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84C52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broodtekst"/>
    <w:next w:val="Standaard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Standaardalinea-lettertype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Bijschrift">
    <w:name w:val="caption"/>
    <w:basedOn w:val="Standaard"/>
    <w:next w:val="Standaard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Geenlij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Geenlijst"/>
    <w:uiPriority w:val="99"/>
    <w:rsid w:val="00B07A5A"/>
    <w:pPr>
      <w:numPr>
        <w:numId w:val="35"/>
      </w:numPr>
    </w:pPr>
  </w:style>
  <w:style w:type="paragraph" w:customStyle="1" w:styleId="kop20">
    <w:name w:val="kop2"/>
    <w:basedOn w:val="Standaard"/>
    <w:rsid w:val="00B46C81"/>
  </w:style>
  <w:style w:type="paragraph" w:customStyle="1" w:styleId="kop30">
    <w:name w:val="kop3"/>
    <w:basedOn w:val="Standaard"/>
    <w:rsid w:val="00B46C81"/>
  </w:style>
  <w:style w:type="numbering" w:customStyle="1" w:styleId="list-kop">
    <w:name w:val="list-kop"/>
    <w:basedOn w:val="Geenlij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Standaard"/>
    <w:rsid w:val="00B07A5A"/>
  </w:style>
  <w:style w:type="paragraph" w:customStyle="1" w:styleId="lijst-nummer">
    <w:name w:val="lijst-nummer"/>
    <w:basedOn w:val="Standaard"/>
    <w:rsid w:val="00B07A5A"/>
  </w:style>
  <w:style w:type="paragraph" w:customStyle="1" w:styleId="opsom2justitie">
    <w:name w:val="opsom2_justitie"/>
    <w:basedOn w:val="Standaard"/>
    <w:rsid w:val="00B07A5A"/>
  </w:style>
  <w:style w:type="paragraph" w:customStyle="1" w:styleId="Lijst-nummer0">
    <w:name w:val="Lijst-nummer"/>
    <w:basedOn w:val="Standaard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Standaardalinea-lettertype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Geenlij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Geenlij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Geenlij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Voetnoottekst">
    <w:name w:val="footnote text"/>
    <w:basedOn w:val="Standaard"/>
    <w:semiHidden/>
    <w:rsid w:val="00B46C81"/>
    <w:rPr>
      <w:sz w:val="16"/>
      <w:szCs w:val="20"/>
    </w:rPr>
  </w:style>
  <w:style w:type="character" w:styleId="Voetnootmarkering">
    <w:name w:val="footnote reference"/>
    <w:basedOn w:val="Standaardalinea-lettertype"/>
    <w:semiHidden/>
    <w:rsid w:val="00B46C81"/>
    <w:rPr>
      <w:vertAlign w:val="superscript"/>
    </w:rPr>
  </w:style>
  <w:style w:type="numbering" w:customStyle="1" w:styleId="list-vinkuit">
    <w:name w:val="list-vinkuit"/>
    <w:basedOn w:val="Geenlij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Standaardalinea-lettertype"/>
    <w:uiPriority w:val="1"/>
    <w:rsid w:val="009B09F2"/>
    <w:rPr>
      <w:rFonts w:ascii="Verdana" w:hAnsi="Verdana"/>
      <w:b/>
      <w:i/>
      <w:sz w:val="18"/>
    </w:rPr>
  </w:style>
  <w:style w:type="table" w:styleId="Tabelraster">
    <w:name w:val="Table Grid"/>
    <w:basedOn w:val="Standaardtabe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ntekst">
    <w:name w:val="Balloon Text"/>
    <w:basedOn w:val="Standaard"/>
    <w:link w:val="BallontekstChar"/>
    <w:rsid w:val="00884C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84C52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uijs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114</ap:Words>
  <ap:Characters>1046</ap:Characters>
  <ap:DocSecurity>4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1158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2017-08-16T10:31:00.0000000Z</lastPrinted>
  <dcterms:created xsi:type="dcterms:W3CDTF">2017-08-16T10:58:00.0000000Z</dcterms:created>
  <dcterms:modified xsi:type="dcterms:W3CDTF">2017-08-16T10:58:00.0000000Z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De Voorzitter van de Tweede Kamer_x000d_der Staten-Generaal_x000d_Postbus 20018 _x000d_2500 EA  DEN HAAG</vt:lpwstr>
  </property>
  <property fmtid="{D5CDD505-2E9C-101B-9397-08002B2CF9AE}" pid="4" name="datum">
    <vt:lpwstr>15 augustus 2017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Beantwoording feiotelijke vragen VKC BZ over MH17</vt:lpwstr>
  </property>
  <property fmtid="{D5CDD505-2E9C-101B-9397-08002B2CF9AE}" pid="8" name="_onderwerp">
    <vt:lpwstr>Onderwerp</vt:lpwstr>
  </property>
  <property fmtid="{D5CDD505-2E9C-101B-9397-08002B2CF9AE}" pid="9" name="onskenmerk">
    <vt:lpwstr>2117481</vt:lpwstr>
  </property>
  <property fmtid="{D5CDD505-2E9C-101B-9397-08002B2CF9AE}" pid="10" name="_onskenmerk">
    <vt:lpwstr>Ons kenmerk_x000d_</vt:lpwstr>
  </property>
  <property fmtid="{D5CDD505-2E9C-101B-9397-08002B2CF9AE}" pid="11" name="groetregel">
    <vt:lpwstr>Met vriendelijke groet,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Directoraat-Generaal Rechtspleging en Rechtshandhaving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DJOA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Directoraat-Generaal Rechtspleging en Rechtshandhaving_x000d_</vt:lpwstr>
  </property>
  <property fmtid="{D5CDD505-2E9C-101B-9397-08002B2CF9AE}" pid="30" name="functie">
    <vt:lpwstr/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0x010100E4845A6CE212DF47A381A79D5A9861A0</vt:lpwstr>
  </property>
</Properties>
</file>