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DC6FCF" w:rsidR="00C66C39" w:rsidTr="00C66C39">
        <w:trPr>
          <w:trHeight w:val="289" w:hRule="exact"/>
        </w:trPr>
        <w:tc>
          <w:tcPr>
            <w:tcW w:w="929" w:type="dxa"/>
          </w:tcPr>
          <w:p w:rsidRPr="00DC6FCF" w:rsidR="00C66C39" w:rsidP="00C66C39" w:rsidRDefault="00C66C39">
            <w:r w:rsidRPr="00DC6FCF"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DC6FCF" w:rsidR="00C66C39" w:rsidP="000A54E7" w:rsidRDefault="002C3E0B">
            <w:r>
              <w:t>3 juli 2017</w:t>
            </w:r>
            <w:bookmarkStart w:name="_GoBack" w:id="0"/>
            <w:bookmarkEnd w:id="0"/>
          </w:p>
        </w:tc>
      </w:tr>
      <w:tr w:rsidRPr="00DC6FCF" w:rsidR="00C66C39" w:rsidTr="00C66C39">
        <w:trPr>
          <w:trHeight w:val="368"/>
        </w:trPr>
        <w:tc>
          <w:tcPr>
            <w:tcW w:w="929" w:type="dxa"/>
          </w:tcPr>
          <w:p w:rsidRPr="00DC6FCF" w:rsidR="00C66C39" w:rsidP="00C66C39" w:rsidRDefault="00C66C39">
            <w:r w:rsidRPr="00DC6FCF"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Pr="00DC6FCF" w:rsidR="00C66C39" w:rsidP="000A54E7" w:rsidRDefault="00C66C39">
            <w:r w:rsidRPr="00DC6FCF">
              <w:t>Verslag schriftelijk overleg bekostigingssystematiek hoger onderwijs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Pr="00DC6FCF" w:rsidR="00C66C39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Pr="00DC6FCF" w:rsidR="00C66C39" w:rsidP="00C66C39" w:rsidRDefault="00C66C39">
            <w:r w:rsidRPr="00DC6FCF">
              <w:t>De Voorzitter van de Tweede Kamer der Staten-Generaal</w:t>
            </w:r>
          </w:p>
          <w:p w:rsidRPr="00DC6FCF" w:rsidR="00C66C39" w:rsidP="00C66C39" w:rsidRDefault="00C66C39">
            <w:r w:rsidRPr="00DC6FCF">
              <w:t>Postbus 20018</w:t>
            </w:r>
          </w:p>
          <w:p w:rsidRPr="00DC6FCF" w:rsidR="00C66C39" w:rsidP="00C66C39" w:rsidRDefault="00C66C39">
            <w:r w:rsidRPr="00DC6FCF">
              <w:t>2500 EA</w:t>
            </w:r>
            <w:r w:rsidRPr="00DC6FCF">
              <w:rPr>
                <w:color w:val="FFFFFF"/>
              </w:rPr>
              <w:t>..</w:t>
            </w:r>
            <w:r w:rsidRPr="00DC6FCF">
              <w:t>DEN HAAG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DC6FCF" w:rsidR="00C66C39" w:rsidTr="00461257">
        <w:tc>
          <w:tcPr>
            <w:tcW w:w="2160" w:type="dxa"/>
          </w:tcPr>
          <w:p w:rsidRPr="00DC6FCF" w:rsidR="00C66C39" w:rsidP="00C66C39" w:rsidRDefault="00C66C39">
            <w:pPr>
              <w:rPr>
                <w:b/>
                <w:sz w:val="13"/>
                <w:szCs w:val="13"/>
              </w:rPr>
            </w:pPr>
            <w:r w:rsidRPr="00DC6FCF">
              <w:rPr>
                <w:b/>
                <w:sz w:val="13"/>
                <w:szCs w:val="13"/>
              </w:rPr>
              <w:t>Hoger Onderwijs en Studiefinanciering</w:t>
            </w:r>
          </w:p>
          <w:p w:rsidRPr="00DC6FCF" w:rsidR="00C66C39" w:rsidP="00C66C39" w:rsidRDefault="00C66C39">
            <w:pPr>
              <w:pStyle w:val="Huisstijl-Gegeven"/>
              <w:spacing w:after="0"/>
              <w:rPr>
                <w:noProof w:val="0"/>
              </w:rPr>
            </w:pPr>
            <w:r w:rsidRPr="00DC6FCF">
              <w:rPr>
                <w:noProof w:val="0"/>
              </w:rPr>
              <w:t xml:space="preserve">Rijnstraat 50 </w:t>
            </w:r>
          </w:p>
          <w:p w:rsidRPr="00DC6FCF" w:rsidR="00C66C39" w:rsidP="00C66C39" w:rsidRDefault="00C66C39">
            <w:pPr>
              <w:pStyle w:val="Huisstijl-Gegeven"/>
              <w:spacing w:after="0"/>
              <w:rPr>
                <w:noProof w:val="0"/>
              </w:rPr>
            </w:pPr>
            <w:r w:rsidRPr="00DC6FCF">
              <w:rPr>
                <w:noProof w:val="0"/>
              </w:rPr>
              <w:t>Den Haag</w:t>
            </w:r>
          </w:p>
          <w:p w:rsidRPr="00DC6FCF" w:rsidR="00C66C39" w:rsidP="00C66C39" w:rsidRDefault="00C66C39">
            <w:pPr>
              <w:pStyle w:val="Huisstijl-Gegeven"/>
              <w:spacing w:after="0"/>
              <w:rPr>
                <w:noProof w:val="0"/>
              </w:rPr>
            </w:pPr>
            <w:r w:rsidRPr="00DC6FCF">
              <w:rPr>
                <w:noProof w:val="0"/>
              </w:rPr>
              <w:t>Postbus 16375</w:t>
            </w:r>
          </w:p>
          <w:p w:rsidRPr="00DC6FCF" w:rsidR="00C66C39" w:rsidP="00C66C39" w:rsidRDefault="00C66C39">
            <w:pPr>
              <w:pStyle w:val="Huisstijl-Gegeven"/>
              <w:spacing w:after="0"/>
              <w:rPr>
                <w:noProof w:val="0"/>
              </w:rPr>
            </w:pPr>
            <w:r w:rsidRPr="00DC6FCF">
              <w:rPr>
                <w:noProof w:val="0"/>
              </w:rPr>
              <w:t>2500 BJ Den Haag</w:t>
            </w:r>
          </w:p>
          <w:p w:rsidRPr="00DC6FCF" w:rsidR="00C66C39" w:rsidP="00C66C39" w:rsidRDefault="00C66C39">
            <w:pPr>
              <w:pStyle w:val="Huisstijl-Gegeven"/>
              <w:spacing w:after="90"/>
              <w:rPr>
                <w:noProof w:val="0"/>
                <w:szCs w:val="13"/>
              </w:rPr>
            </w:pPr>
            <w:r w:rsidRPr="00DC6FCF">
              <w:rPr>
                <w:noProof w:val="0"/>
              </w:rPr>
              <w:t>www.rijksoverheid.nl</w:t>
            </w:r>
          </w:p>
          <w:p w:rsidRPr="00DC6FCF" w:rsidR="00C66C39" w:rsidP="00461257" w:rsidRDefault="00C66C39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DC6FCF" w:rsidR="00C66C39" w:rsidTr="00461257">
        <w:trPr>
          <w:trHeight w:val="200" w:hRule="exact"/>
        </w:trPr>
        <w:tc>
          <w:tcPr>
            <w:tcW w:w="2160" w:type="dxa"/>
          </w:tcPr>
          <w:p w:rsidRPr="00DC6FCF" w:rsidR="00C66C39" w:rsidP="00461257" w:rsidRDefault="00C66C39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Pr="00DC6FCF" w:rsidR="00C66C39" w:rsidTr="00461257">
        <w:trPr>
          <w:trHeight w:val="450"/>
        </w:trPr>
        <w:tc>
          <w:tcPr>
            <w:tcW w:w="2160" w:type="dxa"/>
          </w:tcPr>
          <w:p w:rsidRPr="00DC6FCF" w:rsidR="00C66C39" w:rsidP="00C66C39" w:rsidRDefault="00C66C39">
            <w:pPr>
              <w:pStyle w:val="Huisstijl-Kopje"/>
              <w:rPr>
                <w:b w:val="0"/>
                <w:noProof w:val="0"/>
                <w:szCs w:val="13"/>
              </w:rPr>
            </w:pPr>
            <w:r w:rsidRPr="00DC6FCF">
              <w:rPr>
                <w:noProof w:val="0"/>
              </w:rPr>
              <w:t>Onze referentie</w:t>
            </w:r>
          </w:p>
          <w:p w:rsidRPr="00DC6FCF" w:rsidR="00C66C39" w:rsidP="00461257" w:rsidRDefault="00C66C39">
            <w:pPr>
              <w:spacing w:line="180" w:lineRule="exact"/>
              <w:rPr>
                <w:sz w:val="13"/>
                <w:szCs w:val="13"/>
              </w:rPr>
            </w:pPr>
            <w:r w:rsidRPr="00DC6FCF">
              <w:rPr>
                <w:sz w:val="13"/>
                <w:szCs w:val="13"/>
              </w:rPr>
              <w:fldChar w:fldCharType="begin"/>
            </w:r>
            <w:r w:rsidRPr="00DC6FCF">
              <w:rPr>
                <w:sz w:val="13"/>
                <w:szCs w:val="13"/>
              </w:rPr>
              <w:instrText xml:space="preserve"> DOCPROPERTY  "E-doc documentnummer"  \* MERGEFORMAT </w:instrText>
            </w:r>
            <w:r w:rsidRPr="00DC6FCF">
              <w:rPr>
                <w:sz w:val="13"/>
                <w:szCs w:val="13"/>
              </w:rPr>
              <w:fldChar w:fldCharType="separate"/>
            </w:r>
            <w:r w:rsidRPr="00DC6FCF">
              <w:rPr>
                <w:sz w:val="13"/>
                <w:szCs w:val="13"/>
              </w:rPr>
              <w:t>1216695</w:t>
            </w:r>
            <w:r w:rsidRPr="00DC6FCF">
              <w:rPr>
                <w:sz w:val="13"/>
                <w:szCs w:val="13"/>
              </w:rPr>
              <w:fldChar w:fldCharType="end"/>
            </w:r>
          </w:p>
        </w:tc>
      </w:tr>
      <w:tr w:rsidRPr="00DC6FCF" w:rsidR="00C66C39" w:rsidTr="00461257">
        <w:trPr>
          <w:trHeight w:val="135"/>
        </w:trPr>
        <w:tc>
          <w:tcPr>
            <w:tcW w:w="2160" w:type="dxa"/>
          </w:tcPr>
          <w:p w:rsidRPr="00DC6FCF" w:rsidR="00C66C39" w:rsidP="00C66C39" w:rsidRDefault="00C66C39">
            <w:pPr>
              <w:pStyle w:val="Huisstijl-Kopje"/>
              <w:rPr>
                <w:noProof w:val="0"/>
              </w:rPr>
            </w:pPr>
            <w:r w:rsidRPr="00DC6FCF">
              <w:rPr>
                <w:noProof w:val="0"/>
              </w:rPr>
              <w:t>Uw brief van</w:t>
            </w:r>
          </w:p>
          <w:p w:rsidRPr="00DC6FCF" w:rsidR="00C66C39" w:rsidP="00C66C39" w:rsidRDefault="00C66C39">
            <w:pPr>
              <w:spacing w:after="90" w:line="180" w:lineRule="exact"/>
              <w:rPr>
                <w:sz w:val="13"/>
                <w:szCs w:val="13"/>
              </w:rPr>
            </w:pPr>
            <w:r w:rsidRPr="00DC6FCF">
              <w:rPr>
                <w:sz w:val="13"/>
                <w:szCs w:val="13"/>
              </w:rPr>
              <w:t>08 juni 2017</w:t>
            </w:r>
          </w:p>
        </w:tc>
      </w:tr>
      <w:tr w:rsidRPr="00DC6FCF" w:rsidR="00C66C39" w:rsidTr="00461257">
        <w:trPr>
          <w:trHeight w:val="225"/>
        </w:trPr>
        <w:tc>
          <w:tcPr>
            <w:tcW w:w="2160" w:type="dxa"/>
          </w:tcPr>
          <w:p w:rsidRPr="00DC6FCF" w:rsidR="00C66C39" w:rsidP="00C66C39" w:rsidRDefault="00C66C39">
            <w:pPr>
              <w:pStyle w:val="Huisstijl-Kopje"/>
              <w:rPr>
                <w:b w:val="0"/>
                <w:noProof w:val="0"/>
                <w:szCs w:val="13"/>
              </w:rPr>
            </w:pPr>
            <w:r w:rsidRPr="00DC6FCF">
              <w:rPr>
                <w:noProof w:val="0"/>
              </w:rPr>
              <w:t>Uw referentie</w:t>
            </w:r>
          </w:p>
          <w:p w:rsidRPr="00DC6FCF" w:rsidR="00C66C39" w:rsidP="00461257" w:rsidRDefault="00C66C39">
            <w:pPr>
              <w:spacing w:after="90" w:line="180" w:lineRule="exact"/>
              <w:rPr>
                <w:sz w:val="13"/>
              </w:rPr>
            </w:pPr>
            <w:r w:rsidRPr="00DC6FCF">
              <w:rPr>
                <w:sz w:val="13"/>
              </w:rPr>
              <w:t>2017D16593</w:t>
            </w:r>
          </w:p>
        </w:tc>
      </w:tr>
      <w:tr w:rsidRPr="00DC6FCF" w:rsidR="00C66C39" w:rsidTr="00461257">
        <w:trPr>
          <w:trHeight w:val="113"/>
        </w:trPr>
        <w:tc>
          <w:tcPr>
            <w:tcW w:w="2160" w:type="dxa"/>
          </w:tcPr>
          <w:p w:rsidRPr="00DC6FCF" w:rsidR="00C66C39" w:rsidP="00C66C39" w:rsidRDefault="00C66C39">
            <w:pPr>
              <w:pStyle w:val="Huisstijl-Kopje"/>
              <w:rPr>
                <w:b w:val="0"/>
                <w:noProof w:val="0"/>
                <w:szCs w:val="13"/>
              </w:rPr>
            </w:pPr>
            <w:r w:rsidRPr="00DC6FCF">
              <w:rPr>
                <w:noProof w:val="0"/>
              </w:rPr>
              <w:t>Bijlagen</w:t>
            </w:r>
          </w:p>
          <w:p w:rsidRPr="00DC6FCF" w:rsidR="00C66C39" w:rsidP="00461257" w:rsidRDefault="00C66C39">
            <w:pPr>
              <w:spacing w:after="90" w:line="180" w:lineRule="exact"/>
              <w:rPr>
                <w:sz w:val="13"/>
                <w:szCs w:val="13"/>
              </w:rPr>
            </w:pPr>
            <w:r w:rsidRPr="00DC6FCF">
              <w:rPr>
                <w:sz w:val="13"/>
                <w:szCs w:val="13"/>
              </w:rPr>
              <w:t>1</w:t>
            </w:r>
          </w:p>
        </w:tc>
      </w:tr>
    </w:tbl>
    <w:p w:rsidRPr="00DC6FCF" w:rsidR="00C66C39" w:rsidP="00DC6FCF" w:rsidRDefault="00DC6FCF">
      <w:pPr>
        <w:autoSpaceDE w:val="0"/>
        <w:autoSpaceDN w:val="0"/>
        <w:adjustRightInd w:val="0"/>
        <w:spacing w:line="240" w:lineRule="auto"/>
      </w:pPr>
      <w:r w:rsidRPr="00DC6FCF">
        <w:t xml:space="preserve">Hierbij bied ik u </w:t>
      </w:r>
      <w:r>
        <w:t xml:space="preserve">mijn reactie aan op de vragen en opmerkingen </w:t>
      </w:r>
      <w:r w:rsidRPr="00DC6FCF">
        <w:t>in het kader van</w:t>
      </w:r>
      <w:r w:rsidR="005F4999">
        <w:t xml:space="preserve"> </w:t>
      </w:r>
      <w:r w:rsidRPr="00DC6FCF">
        <w:t>het schriftelijk overleg met de vaste commissie Onderwijs, Cultuur en Wetenschap</w:t>
      </w:r>
      <w:r w:rsidR="005F4999">
        <w:t xml:space="preserve"> </w:t>
      </w:r>
      <w:r w:rsidRPr="00DC6FCF">
        <w:t>over mijn brie</w:t>
      </w:r>
      <w:r>
        <w:t>f van 24 mei 2017</w:t>
      </w:r>
      <w:r w:rsidRPr="00DC6FCF">
        <w:t xml:space="preserve"> inzake de</w:t>
      </w:r>
      <w:r>
        <w:t xml:space="preserve"> bekostigingssystematiek hoger</w:t>
      </w:r>
      <w:r w:rsidR="005F4999">
        <w:t xml:space="preserve">  o</w:t>
      </w:r>
      <w:r>
        <w:t>nderw</w:t>
      </w:r>
      <w:r w:rsidR="005F4999">
        <w:t>ij</w:t>
      </w:r>
      <w:r>
        <w:t>s</w:t>
      </w:r>
      <w:r w:rsidRPr="00DC6FCF">
        <w:t>.</w:t>
      </w:r>
    </w:p>
    <w:p w:rsidRPr="00DC6FCF" w:rsidR="00C66C39" w:rsidP="00DC6FCF" w:rsidRDefault="00C66C39">
      <w:pPr>
        <w:autoSpaceDE w:val="0"/>
        <w:autoSpaceDN w:val="0"/>
        <w:adjustRightInd w:val="0"/>
        <w:spacing w:line="240" w:lineRule="auto"/>
      </w:pPr>
    </w:p>
    <w:p w:rsidR="00C66C39" w:rsidRDefault="00C66C39"/>
    <w:p w:rsidRPr="00DC6FCF" w:rsidR="00DC6FCF" w:rsidRDefault="00DC6FCF"/>
    <w:p w:rsidRPr="00DC6FCF" w:rsidR="00C66C39" w:rsidP="00C66C39" w:rsidRDefault="00C66C39"/>
    <w:p w:rsidRPr="00DC6FCF" w:rsidR="00C66C39" w:rsidP="00C66C39" w:rsidRDefault="00C66C39">
      <w:pPr>
        <w:rPr>
          <w:szCs w:val="20"/>
        </w:rPr>
      </w:pPr>
      <w:r w:rsidRPr="00DC6FCF">
        <w:rPr>
          <w:szCs w:val="20"/>
        </w:rPr>
        <w:t>de minister van Onderwijs, Cultuur en Wetenschap,</w:t>
      </w:r>
    </w:p>
    <w:p w:rsidRPr="00DC6FCF" w:rsidR="00C66C39" w:rsidP="00C66C39" w:rsidRDefault="00C66C39">
      <w:pPr>
        <w:rPr>
          <w:szCs w:val="20"/>
        </w:rPr>
      </w:pPr>
    </w:p>
    <w:p w:rsidRPr="00DC6FCF" w:rsidR="00C66C39" w:rsidP="00C66C39" w:rsidRDefault="00C66C39">
      <w:pPr>
        <w:rPr>
          <w:szCs w:val="20"/>
        </w:rPr>
      </w:pPr>
    </w:p>
    <w:p w:rsidRPr="00DC6FCF" w:rsidR="00C66C39" w:rsidP="00C66C39" w:rsidRDefault="00C66C39">
      <w:pPr>
        <w:rPr>
          <w:szCs w:val="20"/>
        </w:rPr>
      </w:pPr>
    </w:p>
    <w:p w:rsidRPr="00DC6FCF" w:rsidR="00C66C39" w:rsidP="00C66C39" w:rsidRDefault="00C66C39">
      <w:pPr>
        <w:pStyle w:val="standaard-tekst"/>
        <w:rPr>
          <w:lang w:val="nl-NL"/>
        </w:rPr>
      </w:pPr>
      <w:r w:rsidRPr="00DC6FCF">
        <w:rPr>
          <w:sz w:val="18"/>
          <w:szCs w:val="18"/>
          <w:lang w:val="nl-NL"/>
        </w:rPr>
        <w:t>dr. Jet Bussemaker</w:t>
      </w:r>
    </w:p>
    <w:sectPr w:rsidRPr="00DC6FCF" w:rsidR="00C66C39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C39" w:rsidRDefault="00C66C39">
      <w:r>
        <w:separator/>
      </w:r>
    </w:p>
    <w:p w:rsidR="00C66C39" w:rsidRDefault="00C66C39"/>
  </w:endnote>
  <w:endnote w:type="continuationSeparator" w:id="0">
    <w:p w:rsidR="00C66C39" w:rsidRDefault="00C66C39">
      <w:r>
        <w:continuationSeparator/>
      </w:r>
    </w:p>
    <w:p w:rsidR="00C66C39" w:rsidRDefault="00C66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39" w:rsidRDefault="00C66C3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C66C39" w:rsidP="00C66C39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C66C39" w:rsidP="00C66C39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2C3E0B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2C3E0B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C39" w:rsidRDefault="00C66C39">
      <w:r>
        <w:separator/>
      </w:r>
    </w:p>
    <w:p w:rsidR="00C66C39" w:rsidRDefault="00C66C39"/>
  </w:footnote>
  <w:footnote w:type="continuationSeparator" w:id="0">
    <w:p w:rsidR="00C66C39" w:rsidRDefault="00C66C39">
      <w:r>
        <w:continuationSeparator/>
      </w:r>
    </w:p>
    <w:p w:rsidR="00C66C39" w:rsidRDefault="00C66C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39" w:rsidRDefault="00C66C39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C66C39" w:rsidRPr="002F71BB" w:rsidRDefault="00C66C39" w:rsidP="006C2093">
          <w:pPr>
            <w:pStyle w:val="Colofonkop"/>
            <w:framePr w:hSpace="0" w:wrap="auto" w:vAnchor="margin" w:hAnchor="text" w:xAlign="left" w:yAlign="inlin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C66C39">
            <w:rPr>
              <w:sz w:val="13"/>
              <w:szCs w:val="13"/>
            </w:rPr>
            <w:t>1216695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C66C39" w:rsidRDefault="00C66C39" w:rsidP="00C66C39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927" name="Afbeelding 9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66C39" w:rsidRPr="00543A0D" w:rsidRDefault="00C66C39" w:rsidP="00C66C39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C66C39" w:rsidP="00C66C39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14FDC6429AA34ACB9A53E9154DD7271E&quot;/&gt;&lt;Field id=&quot;UserGroup.1&quot; value=&quot;Hoger Onderwijs en Studiefinanciering&quot;/&gt;&lt;Field id=&quot;UserGroup.2&quot; value=&quot;HO&amp;amp;S&quot;/&gt;&lt;Field id=&quot;UserGroup.3&quot; value=&quot;&quot;/&gt;&lt;Field id=&quot;UserGroup.815F2AA4BDBE427BB9EA923102C2FB70&quot; value=&quot;Hoger Onderwijs en Studiefinanciering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drs. R. Minnée&quot;/&gt;&lt;Field id=&quot;UserGroup.92A810531841458EA421E4A78B39896C&quot; value=&quot;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Higher Education Directorate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A4EBC71EEB07478995493CEFD4708DF5&quot;/&gt;&lt;Field id=&quot;Author.1&quot; value=&quot;Cuyck&quot;/&gt;&lt;Field id=&quot;Author.2&quot; value=&quot;A.H.P.&quot;/&gt;&lt;Field id=&quot;Author.3&quot; value=&quot;van&quot;/&gt;&lt;Field id=&quot;Author.4&quot; value=&quot;Sander&quot;/&gt;&lt;Field id=&quot;Author.5&quot; value=&quot;a.h.p.vancuyck@minocw.nl&quot;/&gt;&lt;Field id=&quot;Author.6&quot; value=&quot;&quot;/&gt;&lt;Field id=&quot;Author.7&quot; value=&quot;&quot;/&gt;&lt;Field id=&quot;Author.8&quot; value=&quot;&quot;/&gt;&lt;Field id=&quot;Author.9&quot; value=&quot;o200cuy&quot; mappedto=&quot;AUTHOR_ID&quot;/&gt;&lt;Field id=&quot;Author.10&quot; value=&quot;True&quot;/&gt;&lt;Field id=&quot;Author.11&quot; value=&quot;0&quot;/&gt;&lt;Field id=&quot;Author.12&quot; value=&quot;&quot;/&gt;&lt;Field id=&quot;Author.13&quot; value=&quot;HOFT&quot;/&gt;&lt;Field id=&quot;Author.14&quot; value=&quot;van Cuyck&quot;/&gt;&lt;Field id=&quot;Author.E72E562AD10E44CF8B0BB85626A7CED6&quot; value=&quot;MSc&quot;/&gt;&lt;Field id=&quot;Author.2A7545B21CF14EEBBD8CE2FB110ECA76&quot; value=&quot;+31 6 25 72 30 93&quot;/&gt;&lt;Field id=&quot;Author.07A356D7877849EBA5C9C7CF16E58D5F&quot; value=&quot;&quot;/&gt;&lt;Field id=&quot;Author.316524BDEDA04B27B02489813A15B3D2&quot; value=&quot;&quot;/&gt;&lt;Field id=&quot;Author.764D5833F93D470E8E750B1DAEBD2873&quot; value=&quot;217848&quot;/&gt;&lt;Field id=&quot;Author.978504FDCABC4ECBB9ECA7D9D1C6BAF8&quot; value=&quot;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&quot;/&gt;&lt;Field id=&quot;Author.9F10345A9CBA40549518EFEBF9616FE7&quot; value=&quot;HO&amp;amp;S&quot;/&gt;&lt;Field id=&quot;Author.A08FD3E3B58F4E81842FC68F44A9B386&quot; value=&quot;OCW&quot;/&gt;&lt;Field id=&quot;Author.8DC78BAD95DF4C7792B2965626F7CBF4&quot; value=&quot;1&quot;/&gt;&lt;Field id=&quot;Typist.0&quot; value=&quot;A4EBC71EEB07478995493CEFD4708DF5&quot;/&gt;&lt;Field id=&quot;Typist.1&quot; value=&quot;Cuyck&quot;/&gt;&lt;Field id=&quot;Typist.2&quot; value=&quot;A.H.P.&quot;/&gt;&lt;Field id=&quot;Typist.3&quot; value=&quot;van&quot;/&gt;&lt;Field id=&quot;Typist.4&quot; value=&quot;Sander&quot;/&gt;&lt;Field id=&quot;Typist.5&quot; value=&quot;a.h.p.vancuyck@minocw.nl&quot;/&gt;&lt;Field id=&quot;Typist.6&quot; value=&quot;&quot;/&gt;&lt;Field id=&quot;Typist.7&quot; value=&quot;&quot;/&gt;&lt;Field id=&quot;Typist.8&quot; value=&quot;&quot;/&gt;&lt;Field id=&quot;Typist.9&quot; value=&quot;o200cuy&quot;/&gt;&lt;Field id=&quot;Typist.10&quot; value=&quot;True&quot;/&gt;&lt;Field id=&quot;Typist.11&quot; value=&quot;0&quot;/&gt;&lt;Field id=&quot;Typist.12&quot; value=&quot;&quot;/&gt;&lt;Field id=&quot;Typist.13&quot; value=&quot;HOFT&quot;/&gt;&lt;Field id=&quot;Typist.14&quot; value=&quot;van Cuyck&quot;/&gt;&lt;Field id=&quot;Typist.E72E562AD10E44CF8B0BB85626A7CED6&quot; value=&quot;MSc&quot;/&gt;&lt;Field id=&quot;Typist.2A7545B21CF14EEBBD8CE2FB110ECA76&quot; value=&quot;+31 6 25 72 30 93&quot;/&gt;&lt;Field id=&quot;Typist.07A356D7877849EBA5C9C7CF16E58D5F&quot; value=&quot;&quot;/&gt;&lt;Field id=&quot;Typist.316524BDEDA04B27B02489813A15B3D2&quot; value=&quot;&quot;/&gt;&lt;Field id=&quot;Typist.764D5833F93D470E8E750B1DAEBD2873&quot; value=&quot;217848&quot;/&gt;&lt;Field id=&quot;Typist.978504FDCABC4ECBB9ECA7D9D1C6BAF8&quot; value=&quot;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&quot;/&gt;&lt;Field id=&quot;Typist.9F10345A9CBA40549518EFEBF9616FE7&quot; value=&quot;HO&amp;amp;S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&quot;/&gt;&lt;Field id=&quot;Template.0&quot; value=&quot;2A13AFB0B67D45B9B310EFAC5CA3B06B&quot;/&gt;&lt;Field id=&quot;Template.1&quot; value=&quot;Brief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P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RIEF&quot; mappedto=&quot;TYPE_ID&quot;/&gt;&lt;Field id=&quot;Template.9BC47C9B7214445DB3739239A0BA1B94&quot; value=&quot;&quot; mappedto=&quot;OCW_DOCVORM&quot;/&gt;&lt;Field id=&quot;Template.D2BC391A04AA4E3486CB26C52BDD0C02&quot; value=&quot;&quot; mappedto=&quot;SOORT_ID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7C1E5D9D1FE54354A93B8975E3169526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Verslag schriftelijk overleg bekostigingssystematiek hoger onderwijs&quot;/&gt;&lt;Field id=&quot;93B860034E08473390E85D9F48062CCA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C396CF262078470186000D119337754C&quot; description=&quot;Organisatie&quot; value=&quot;De Voorzitter van de Tweede Kamer der Staten-Generaal&quot;/&gt;&lt;Field id=&quot;1EC3A43A049842FAA8B48E189A0364ED&quot; description=&quot;T.a.v.&quot; value=&quot;Nee&quot;/&gt;&lt;Field id=&quot;01C0EFDFB8E349C5960EE3853945BC3A&quot; description=&quot;Aanhef&quot; value=&quot;Geachte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Postbus&quot;/&gt;&lt;Field id=&quot;99A5B0924522429B97DC439E1E9676C5&quot; description=&quot;Nummer&quot; value=&quot;20018&quot;/&gt;&lt;Field id=&quot;E34BF78AB2AA43DF9F9B7036408A6C08&quot; description=&quot;Postcode&quot; value=&quot;2500 EA&quot;/&gt;&lt;Field id=&quot;B0E5859962DE4D04B20D89FF71171594&quot; description=&quot;Plaatsnaam&quot; value=&quot;Den Haag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De Voorzitter van de Tweede Kamer der Staten-Generaal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Postbus&quot;/&gt;&lt;Field id=&quot;A6E891FCED134286A14A0FFD095E4459&quot; description=&quot;Nummer&quot; mappedto=&quot;OCW_NAW_HUISNR&quot; value=&quot;20018&quot;/&gt;&lt;Field id=&quot;F9DF96799CA6412990FDABFB0678C4F2&quot; description=&quot;Postcode&quot; mappedto=&quot;OCW_NAW_POSTC&quot; value=&quot;2500 EA&quot;/&gt;&lt;Field id=&quot;42EC7E8FFD554889B6ECC67C79B13780&quot; description=&quot;Plaatsnaam&quot; mappedto=&quot;OCW_NAW_WOONPLAATS&quot; value=&quot;Den Haag&quot;/&gt;&lt;Field id=&quot;143C45E78FF34281B731DDBD0A5D2529&quot; description=&quot;Geslacht&quot; value=&quot;M&quot;/&gt;&lt;Field id=&quot;E2BE550C90CD4EC1A3EE5000EA00A0C9&quot; description=&quot;Aantal bijlagen&quot; value=&quot;1&quot;/&gt;&lt;Field id=&quot;66B30B843B0E45B38B23F8C9992CA435&quot; description=&quot;Datum&quot; value=&quot;6/8/2017&quot;/&gt;&lt;Field id=&quot;A746841F87014F8D85F9ED5676961DEF&quot; description=&quot;Uw referentie&quot; value=&quot;2017D16593&quot;/&gt;&lt;Field id=&quot;8B10356EE6CF4D1F8D25B78952B294E3&quot; description=&quot;Antwoord op&quot; value=&quot;Uw brief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2017D16593&quot;/&gt;&lt;Field id=&quot;D14D570E19CE473C82F61E3CB41A7DB4&quot; description=&quot;E-Doc Dossier&quot; mappedto=&quot;PD_FILEPT_NO&quot; value=&quot;&quot;/&gt;&lt;Field id=&quot;B65D4FEC49AD4CE6808563EA88D6B79F&quot; description=&quot;HeerMevrouw&quot; value=&quot;de heer&quot;/&gt;&lt;Field id=&quot;94B22B8F48924EF98CD569433124F655&quot; description=&quot;Taal - Aanhef geachte&quot; value=&quot;Aanhef geachte Nederlands&quot;/&gt;&lt;Field id=&quot;9656C2DC3CB34830A5810E022C657F8C&quot; description=&quot;Taal - Aanhef&quot; value=&quot;Geachte&quot;/&gt;&lt;Field id=&quot;68BEA0B7C63D49FB9BD0003DFE9935DC&quot; description=&quot;Taal - Met vriendelijke groet&quot; value=&quot;Nederlands&quot;/&gt;&lt;Field id=&quot;2D71157921074FAAAEB61F30503877D3&quot; description=&quot;Betreft het een brief of beschikking?&quot; value=&quot;Brief&quot;/&gt;&lt;Field id=&quot;B3E41FB2E7E64417B45CCC862BD2F1C3&quot; description=&quot; &quot; value=&quot;Nederlands&quot;/&gt;&lt;Field id=&quot;C176A2476FB44539BA9507DFBE15B0C8&quot; description=&quot;Ondertekenaar&quot; value=&quot;Minister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C66C39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3E0B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4999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5E0F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02C2"/>
    <w:rsid w:val="00C619A7"/>
    <w:rsid w:val="00C64E34"/>
    <w:rsid w:val="00C6545E"/>
    <w:rsid w:val="00C66C39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FCF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C66C39"/>
    <w:pPr>
      <w:spacing w:line="240" w:lineRule="auto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C66C39"/>
    <w:pPr>
      <w:spacing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102</ap:Words>
  <ap:Characters>667</ap:Characters>
  <ap:DocSecurity>4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768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1900-12-31T22:00:00.0000000Z</lastPrinted>
  <dcterms:created xsi:type="dcterms:W3CDTF">2017-07-03T09:50:00.0000000Z</dcterms:created>
  <dcterms:modified xsi:type="dcterms:W3CDTF">2017-07-03T09:50:00.0000000Z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1216695</vt:lpwstr>
  </property>
  <property fmtid="{D5CDD505-2E9C-101B-9397-08002B2CF9AE}" pid="3" name="ContentTypeId">
    <vt:lpwstr>0x0101003A5A32CAF433544E89E932AEBCC40BD4</vt:lpwstr>
  </property>
</Properties>
</file>