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011F09" w:rsidTr="00011F09">
        <w:trPr>
          <w:trHeight w:val="289" w:hRule="exact"/>
        </w:trPr>
        <w:tc>
          <w:tcPr>
            <w:tcW w:w="929" w:type="dxa"/>
          </w:tcPr>
          <w:p w:rsidRPr="00434042" w:rsidR="00011F09" w:rsidP="00011F09" w:rsidRDefault="00011F09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011F09" w:rsidP="000A54E7" w:rsidRDefault="00DE0894">
            <w:r>
              <w:t>8 juni 2017</w:t>
            </w:r>
          </w:p>
        </w:tc>
      </w:tr>
      <w:tr w:rsidRPr="00434042" w:rsidR="00011F09" w:rsidTr="00011F09">
        <w:trPr>
          <w:trHeight w:val="368"/>
        </w:trPr>
        <w:tc>
          <w:tcPr>
            <w:tcW w:w="929" w:type="dxa"/>
          </w:tcPr>
          <w:p w:rsidR="00011F09" w:rsidP="00011F09" w:rsidRDefault="00011F09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011F09" w:rsidP="000A54E7" w:rsidRDefault="00011F09">
            <w:r>
              <w:t>Aanbieding nota naar aanleiding van het verslag en nota van wijziging wetsvoorstel 34 678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011F09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11F09" w:rsidP="00011F09" w:rsidRDefault="00011F09"/>
          <w:p w:rsidR="00011F09" w:rsidP="00011F09" w:rsidRDefault="00011F09"/>
          <w:p w:rsidR="00011F09" w:rsidP="00011F09" w:rsidRDefault="00011F09">
            <w:r>
              <w:t>De voorzitter van de Tweede Kamer der Staten-Generaal</w:t>
            </w:r>
          </w:p>
          <w:p w:rsidR="00011F09" w:rsidP="00011F09" w:rsidRDefault="00011F09">
            <w:r>
              <w:t>Postbus 20018</w:t>
            </w:r>
          </w:p>
          <w:p w:rsidR="00011F09" w:rsidP="00011F09" w:rsidRDefault="00011F09">
            <w:r>
              <w:t>2500 EA Den Haag</w:t>
            </w:r>
          </w:p>
          <w:p w:rsidR="00011F09" w:rsidP="00011F09" w:rsidRDefault="00011F09"/>
          <w:p w:rsidR="00011F09" w:rsidP="00011F09" w:rsidRDefault="00011F09">
            <w:r w:rsidRPr="00B0663B">
              <w:rPr>
                <w:color w:val="FFFFFF"/>
              </w:rPr>
              <w:t>..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DE0894" w:rsidR="00011F09" w:rsidTr="00461257">
        <w:tc>
          <w:tcPr>
            <w:tcW w:w="2160" w:type="dxa"/>
          </w:tcPr>
          <w:p w:rsidRPr="004E6BCF" w:rsidR="00011F09" w:rsidP="00011F09" w:rsidRDefault="00011F09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011F09" w:rsidP="00011F09" w:rsidRDefault="00011F09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011F09" w:rsidP="00011F09" w:rsidRDefault="00011F09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011F09" w:rsidP="00011F09" w:rsidRDefault="00011F09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011F09" w:rsidP="00011F09" w:rsidRDefault="00011F09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="00011F09" w:rsidP="00011F09" w:rsidRDefault="00011F09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  <w:p w:rsidRPr="00D86CC6" w:rsidR="00011F09" w:rsidP="00011F09" w:rsidRDefault="00011F09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Contactpersoon</w:t>
            </w:r>
          </w:p>
          <w:p w:rsidRPr="00DE0894" w:rsidR="00011F09" w:rsidP="00461257" w:rsidRDefault="00011F09">
            <w:pPr>
              <w:spacing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DE0894" w:rsidR="00011F09" w:rsidTr="00461257">
        <w:trPr>
          <w:trHeight w:val="200" w:hRule="exact"/>
        </w:trPr>
        <w:tc>
          <w:tcPr>
            <w:tcW w:w="2160" w:type="dxa"/>
          </w:tcPr>
          <w:p w:rsidRPr="00DE0894" w:rsidR="00011F09" w:rsidP="00461257" w:rsidRDefault="00011F09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5819CE" w:rsidR="00011F09" w:rsidTr="00461257">
        <w:trPr>
          <w:trHeight w:val="450"/>
        </w:trPr>
        <w:tc>
          <w:tcPr>
            <w:tcW w:w="2160" w:type="dxa"/>
          </w:tcPr>
          <w:p w:rsidR="00011F09" w:rsidP="00011F09" w:rsidRDefault="00011F09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011F09" w:rsidP="00461257" w:rsidRDefault="00011F09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1200509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011F09" w:rsidTr="00461257">
        <w:trPr>
          <w:trHeight w:val="113"/>
        </w:trPr>
        <w:tc>
          <w:tcPr>
            <w:tcW w:w="2160" w:type="dxa"/>
          </w:tcPr>
          <w:p w:rsidRPr="00D86CC6" w:rsidR="00011F09" w:rsidP="00011F09" w:rsidRDefault="00011F09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011F09" w:rsidP="00461257" w:rsidRDefault="00011F09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</w:tr>
    </w:tbl>
    <w:p w:rsidR="00011F09" w:rsidP="00011F09" w:rsidRDefault="00011F09">
      <w:bookmarkStart w:name="_GoBack" w:id="0"/>
      <w:bookmarkEnd w:id="0"/>
    </w:p>
    <w:p w:rsidR="00011F09" w:rsidP="00011F09" w:rsidRDefault="00011F09">
      <w:r>
        <w:t xml:space="preserve">Hierbij bied ik u aan de nota naar aanleiding van het verslag bij het wetsvoorstel invoering </w:t>
      </w:r>
      <w:proofErr w:type="spellStart"/>
      <w:r>
        <w:t>associate</w:t>
      </w:r>
      <w:proofErr w:type="spellEnd"/>
      <w:r>
        <w:t xml:space="preserve"> </w:t>
      </w:r>
      <w:proofErr w:type="spellStart"/>
      <w:r>
        <w:t>degree</w:t>
      </w:r>
      <w:proofErr w:type="spellEnd"/>
      <w:r>
        <w:t>-opleiding (Kamerstukken II 2016/17, 34 678) alsmede een daarbij behorende tweede nota van wijziging.</w:t>
      </w:r>
    </w:p>
    <w:p w:rsidR="00011F09" w:rsidP="00011F09" w:rsidRDefault="00011F09"/>
    <w:p w:rsidR="00011F09" w:rsidP="00011F09" w:rsidRDefault="00011F09"/>
    <w:p w:rsidR="00011F09" w:rsidP="00011F09" w:rsidRDefault="00011F09">
      <w:pPr>
        <w:rPr>
          <w:szCs w:val="20"/>
        </w:rPr>
      </w:pPr>
      <w:r>
        <w:rPr>
          <w:szCs w:val="20"/>
        </w:rPr>
        <w:t>D</w:t>
      </w:r>
      <w:r w:rsidRPr="004B4901">
        <w:rPr>
          <w:szCs w:val="20"/>
        </w:rPr>
        <w:t>e minister van On</w:t>
      </w:r>
      <w:r>
        <w:rPr>
          <w:szCs w:val="20"/>
        </w:rPr>
        <w:t>derwijs, Cultuur en Wetenschap,</w:t>
      </w:r>
    </w:p>
    <w:p w:rsidR="00011F09" w:rsidP="00011F09" w:rsidRDefault="00011F09">
      <w:pPr>
        <w:rPr>
          <w:szCs w:val="20"/>
        </w:rPr>
      </w:pPr>
    </w:p>
    <w:p w:rsidR="00011F09" w:rsidP="00011F09" w:rsidRDefault="00011F09">
      <w:pPr>
        <w:rPr>
          <w:szCs w:val="20"/>
        </w:rPr>
      </w:pPr>
    </w:p>
    <w:p w:rsidR="00011F09" w:rsidP="00011F09" w:rsidRDefault="00011F09">
      <w:pPr>
        <w:rPr>
          <w:szCs w:val="20"/>
        </w:rPr>
      </w:pPr>
    </w:p>
    <w:p w:rsidRPr="006A0C96" w:rsidR="00011F09" w:rsidP="00011F09" w:rsidRDefault="00011F09">
      <w:pPr>
        <w:pStyle w:val="standaard-tekst"/>
      </w:pPr>
      <w:r w:rsidRPr="00581A9D">
        <w:rPr>
          <w:sz w:val="18"/>
          <w:szCs w:val="18"/>
        </w:rPr>
        <w:t xml:space="preserve">dr. Jet </w:t>
      </w:r>
      <w:proofErr w:type="spellStart"/>
      <w:r w:rsidRPr="00581A9D">
        <w:rPr>
          <w:sz w:val="18"/>
          <w:szCs w:val="18"/>
        </w:rPr>
        <w:t>Bussemaker</w:t>
      </w:r>
      <w:proofErr w:type="spellEnd"/>
    </w:p>
    <w:sectPr w:rsidRPr="006A0C96" w:rsidR="00011F0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F09" w:rsidRDefault="00011F09">
      <w:r>
        <w:separator/>
      </w:r>
    </w:p>
    <w:p w:rsidR="00011F09" w:rsidRDefault="00011F09"/>
  </w:endnote>
  <w:endnote w:type="continuationSeparator" w:id="0">
    <w:p w:rsidR="00011F09" w:rsidRDefault="00011F09">
      <w:r>
        <w:continuationSeparator/>
      </w:r>
    </w:p>
    <w:p w:rsidR="00011F09" w:rsidRDefault="00011F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F09" w:rsidRDefault="00011F0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011F09" w:rsidP="00011F09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011F09" w:rsidP="00011F09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46622D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46622D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F09" w:rsidRDefault="00011F09">
      <w:r>
        <w:separator/>
      </w:r>
    </w:p>
    <w:p w:rsidR="00011F09" w:rsidRDefault="00011F09"/>
  </w:footnote>
  <w:footnote w:type="continuationSeparator" w:id="0">
    <w:p w:rsidR="00011F09" w:rsidRDefault="00011F09">
      <w:r>
        <w:continuationSeparator/>
      </w:r>
    </w:p>
    <w:p w:rsidR="00011F09" w:rsidRDefault="00011F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F09" w:rsidRDefault="00011F0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011F09" w:rsidRPr="002F71BB" w:rsidRDefault="00011F09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011F09">
            <w:rPr>
              <w:sz w:val="13"/>
              <w:szCs w:val="13"/>
            </w:rPr>
            <w:t>1200509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011F09" w:rsidRDefault="00011F09" w:rsidP="00011F09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89" name="Afbeelding 8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8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11F09" w:rsidRPr="00543A0D" w:rsidRDefault="00011F09" w:rsidP="00011F09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011F09" w:rsidP="00011F09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70A54064B73F4F0C966125A48855551B&quot;/&gt;&lt;Field id=&quot;UserGroup.1&quot; value=&quot;Wetgeving en Juridische Zaken&quot;/&gt;&lt;Field id=&quot;UserGroup.2&quot; value=&quot;WJZ&quot;/&gt;&lt;Field id=&quot;UserGroup.3&quot; value=&quot;&quot;/&gt;&lt;Field id=&quot;UserGroup.815F2AA4BDBE427BB9EA923102C2FB70&quot; value=&quot;Wetgeving en Jurid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r. J.A.P. Veringa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23FC56C0A060489D9540A2F80E1307EE&quot;/&gt;&lt;Field id=&quot;Author.1&quot; value=&quot;Holsteijn&quot;/&gt;&lt;Field id=&quot;Author.2&quot; value=&quot;W.G.G.M.&quot;/&gt;&lt;Field id=&quot;Author.3&quot; value=&quot;van&quot;/&gt;&lt;Field id=&quot;Author.4&quot; value=&quot;Wim&quot;/&gt;&lt;Field id=&quot;Author.5&quot; value=&quot;w.g.g.m.vanholsteijn@minocw.nl&quot;/&gt;&lt;Field id=&quot;Author.6&quot; value=&quot;&quot;/&gt;&lt;Field id=&quot;Author.7&quot; value=&quot;&quot;/&gt;&lt;Field id=&quot;Author.8&quot; value=&quot;&quot;/&gt;&lt;Field id=&quot;Author.9&quot; value=&quot;o009hol&quot; mappedto=&quot;AUTHOR_ID&quot;/&gt;&lt;Field id=&quot;Author.10&quot; value=&quot;True&quot;/&gt;&lt;Field id=&quot;Author.11&quot; value=&quot;0&quot;/&gt;&lt;Field id=&quot;Author.12&quot; value=&quot;mr.&quot;/&gt;&lt;Field id=&quot;Author.13&quot; value=&quot;HOFT&quot;/&gt;&lt;Field id=&quot;Author.14&quot; value=&quot;van Holsteijn&quot;/&gt;&lt;Field id=&quot;Author.E72E562AD10E44CF8B0BB85626A7CED6&quot; value=&quot;&quot;/&gt;&lt;Field id=&quot;Author.2A7545B21CF14EEBBD8CE2FB110ECA76&quot; value=&quot;+31 6 46 84 91 07&quot;/&gt;&lt;Field id=&quot;Author.07A356D7877849EBA5C9C7CF16E58D5F&quot; value=&quot;+31-70-412 2969&quot;/&gt;&lt;Field id=&quot;Author.316524BDEDA04B27B02489813A15B3D2&quot; value=&quot;&quot;/&gt;&lt;Field id=&quot;Author.764D5833F93D470E8E750B1DAEBD2873&quot; value=&quot;1027&quot;/&gt;&lt;Field id=&quot;Author.978504FDCABC4ECBB9ECA7D9D1C6BAF8&quot; value=&quot;Senior juridisch adviseur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46 84 91 07&quot;/&gt;&lt;Field id=&quot;Author.9F10345A9CBA40549518EFEBF9616FE7&quot; value=&quot;WJZ&quot;/&gt;&lt;Field id=&quot;Author.A08FD3E3B58F4E81842FC68F44A9B386&quot; value=&quot;OCW&quot;/&gt;&lt;Field id=&quot;Author.8DC78BAD95DF4C7792B2965626F7CBF4&quot; value=&quot;1&quot;/&gt;&lt;Field id=&quot;Typist.0&quot; value=&quot;23FC56C0A060489D9540A2F80E1307EE&quot;/&gt;&lt;Field id=&quot;Typist.1&quot; value=&quot;Holsteijn&quot;/&gt;&lt;Field id=&quot;Typist.2&quot; value=&quot;W.G.G.M.&quot;/&gt;&lt;Field id=&quot;Typist.3&quot; value=&quot;van&quot;/&gt;&lt;Field id=&quot;Typist.4&quot; value=&quot;Wim&quot;/&gt;&lt;Field id=&quot;Typist.5&quot; value=&quot;w.g.g.m.vanholsteijn@minocw.nl&quot;/&gt;&lt;Field id=&quot;Typist.6&quot; value=&quot;&quot;/&gt;&lt;Field id=&quot;Typist.7&quot; value=&quot;&quot;/&gt;&lt;Field id=&quot;Typist.8&quot; value=&quot;&quot;/&gt;&lt;Field id=&quot;Typist.9&quot; value=&quot;o009hol&quot;/&gt;&lt;Field id=&quot;Typist.10&quot; value=&quot;True&quot;/&gt;&lt;Field id=&quot;Typist.11&quot; value=&quot;0&quot;/&gt;&lt;Field id=&quot;Typist.12&quot; value=&quot;mr.&quot;/&gt;&lt;Field id=&quot;Typist.13&quot; value=&quot;HOFT&quot;/&gt;&lt;Field id=&quot;Typist.14&quot; value=&quot;van Holsteijn&quot;/&gt;&lt;Field id=&quot;Typist.E72E562AD10E44CF8B0BB85626A7CED6&quot; value=&quot;&quot;/&gt;&lt;Field id=&quot;Typist.2A7545B21CF14EEBBD8CE2FB110ECA76&quot; value=&quot;+31 6 46 84 91 07&quot;/&gt;&lt;Field id=&quot;Typist.07A356D7877849EBA5C9C7CF16E58D5F&quot; value=&quot;+31-70-412 2969&quot;/&gt;&lt;Field id=&quot;Typist.316524BDEDA04B27B02489813A15B3D2&quot; value=&quot;&quot;/&gt;&lt;Field id=&quot;Typist.764D5833F93D470E8E750B1DAEBD2873&quot; value=&quot;1027&quot;/&gt;&lt;Field id=&quot;Typist.978504FDCABC4ECBB9ECA7D9D1C6BAF8&quot; value=&quot;Senior juridisch adviseur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46 84 91 07&quot;/&gt;&lt;Field id=&quot;Typist.9F10345A9CBA40549518EFEBF9616FE7&quot; value=&quot;WJZ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42727AC8B4F04F5094626EC5F8F1F887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Aanbieding nota naar aanleiding van het verslag en nota van wijziging wetsvoorstel 34 678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De voorzitter van de Tweede Kamer der Staten-Generaal Postbus 20018 2500 EA Den Haag&quot;/&gt;&lt;Field id=&quot;1EC3A43A049842FAA8B48E189A0364ED&quot; description=&quot;T.a.v.&quot; value=&quot;Nee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&quot;/&gt;&lt;Field id=&quot;99A5B0924522429B97DC439E1E9676C5&quot; description=&quot;Nummer&quot; value=&quot;&quot;/&gt;&lt;Field id=&quot;E34BF78AB2AA43DF9F9B7036408A6C08&quot; description=&quot;Postcode&quot; value=&quot;&quot;/&gt;&lt;Field id=&quot;B0E5859962DE4D04B20D89FF71171594&quot; description=&quot;Plaatsnaam&quot; value=&quot;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De voorzitter van de Tweede Kamer der Staten-Generaal Postbus 20018 2500 EA Den Haag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&quot;/&gt;&lt;Field id=&quot;42EC7E8FFD554889B6ECC67C79B13780&quot; description=&quot;Plaatsnaam&quot; mappedto=&quot;OCW_NAW_WOONPLAATS&quot; value=&quot;&quot;/&gt;&lt;Field id=&quot;143C45E78FF34281B731DDBD0A5D2529&quot; description=&quot;Geslacht&quot; value=&quot;M&quot;/&gt;&lt;Field id=&quot;E2BE550C90CD4EC1A3EE5000EA00A0C9&quot; description=&quot;Aantal bijlagen&quot; value=&quot;2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D14D570E19CE473C82F61E3CB41A7DB4&quot; description=&quot;E-Doc Dossier&quot; mappedto=&quot;PD_FILEPT_NO&quot; value=&quot;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B3E41FB2E7E64417B45CCC862BD2F1C3&quot; description=&quot; &quot; value=&quot;Nederlands&quot;/&gt;&lt;Field id=&quot;C176A2476FB44539BA9507DFBE15B0C8&quot; description=&quot;Ondertekenaar&quot; value=&quot;Minister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011F09"/>
    <w:rsid w:val="00003185"/>
    <w:rsid w:val="00006C55"/>
    <w:rsid w:val="00011F09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622D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0894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011F09"/>
    <w:pPr>
      <w:spacing w:line="240" w:lineRule="auto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011F09"/>
    <w:pPr>
      <w:spacing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109</ap:Words>
  <ap:Characters>605</ap:Characters>
  <ap:DocSecurity>4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1900-12-31T22:00:00.0000000Z</lastPrinted>
  <dcterms:created xsi:type="dcterms:W3CDTF">2017-06-08T13:08:00.0000000Z</dcterms:created>
  <dcterms:modified xsi:type="dcterms:W3CDTF">2017-06-08T13:08:00.0000000Z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1200509</vt:lpwstr>
  </property>
  <property fmtid="{D5CDD505-2E9C-101B-9397-08002B2CF9AE}" pid="3" name="ContentTypeId">
    <vt:lpwstr>0x0101004909CA2957F29E43A7F1585D8A7579E4</vt:lpwstr>
  </property>
</Properties>
</file>