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494E2C00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="00A61A7E" w:rsidP="00C37FE1" w:rsidRDefault="00A61A7E" w14:paraId="56FAC6B4" w14:textId="77777777">
      <w:r>
        <w:t>Geachte Voorzitter,</w:t>
      </w:r>
    </w:p>
    <w:p w:rsidR="00A61A7E" w:rsidP="00C37FE1" w:rsidRDefault="00A61A7E" w14:paraId="6DA5C4E6" w14:textId="77777777"/>
    <w:p w:rsidR="005D6154" w:rsidP="005D6154" w:rsidRDefault="005D6154" w14:paraId="634861C8" w14:textId="7D892351">
      <w:bookmarkStart w:name="bm_txtend" w:id="2"/>
      <w:r>
        <w:t xml:space="preserve">Hierbij bied ik u aan, mede namens de </w:t>
      </w:r>
      <w:r w:rsidR="00E86C86">
        <w:t>minister-president</w:t>
      </w:r>
      <w:r>
        <w:t xml:space="preserve">, het verslag van </w:t>
      </w:r>
      <w:r w:rsidR="00E86C86">
        <w:t xml:space="preserve">de bijeenkomst in het kader van de viering van </w:t>
      </w:r>
      <w:r>
        <w:t>60 jaar Verdragen van Rome</w:t>
      </w:r>
      <w:r w:rsidR="00E86C86">
        <w:t xml:space="preserve"> op </w:t>
      </w:r>
      <w:r>
        <w:t>25 maart 2017</w:t>
      </w:r>
      <w:r w:rsidR="00E86C86">
        <w:t xml:space="preserve"> jl</w:t>
      </w:r>
      <w:r>
        <w:t>.</w:t>
      </w:r>
    </w:p>
    <w:p w:rsidR="005D6154" w:rsidP="005D6154" w:rsidRDefault="005D6154" w14:paraId="6ADC1483" w14:textId="77777777"/>
    <w:p w:rsidR="00C37FE1" w:rsidP="00C37FE1" w:rsidRDefault="00A61A7E" w14:paraId="3A2117EB" w14:textId="77777777">
      <w:r>
        <w:br/>
      </w:r>
      <w:r>
        <w:br/>
      </w:r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A61A7E" w14:paraId="49B04B3E" w14:textId="77777777">
        <w:tc>
          <w:tcPr>
            <w:tcW w:w="4500" w:type="pct"/>
          </w:tcPr>
          <w:p w:rsidRPr="00C37FE1" w:rsidR="002F6C89" w:rsidP="002F6C89" w:rsidRDefault="00A61A7E" w14:paraId="229F5390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A61A7E" w14:paraId="55556FD6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A61A7E" w14:paraId="7D8E72A1" w14:textId="77777777">
        <w:tc>
          <w:tcPr>
            <w:tcW w:w="4500" w:type="pct"/>
          </w:tcPr>
          <w:p w:rsidR="00A61A7E" w:rsidP="002F6C89" w:rsidRDefault="00A61A7E" w14:paraId="0B4375F3" w14:textId="77777777">
            <w:bookmarkStart w:name="bm_groet1" w:id="5"/>
          </w:p>
          <w:p w:rsidR="00A61A7E" w:rsidP="002F6C89" w:rsidRDefault="00A61A7E" w14:paraId="36109863" w14:textId="77777777"/>
          <w:p w:rsidR="00A61A7E" w:rsidP="002F6C89" w:rsidRDefault="00A61A7E" w14:paraId="35B2CEC7" w14:textId="77777777"/>
          <w:p w:rsidR="00A61A7E" w:rsidP="002F6C89" w:rsidRDefault="00A61A7E" w14:paraId="27B386B4" w14:textId="77777777"/>
          <w:p w:rsidRPr="00C37FE1" w:rsidR="004B0BDA" w:rsidP="002F6C89" w:rsidRDefault="00A61A7E" w14:paraId="2D437C23" w14:textId="77777777">
            <w:r>
              <w:t>Bert Koenders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A61A7E" w14:paraId="10FE0EE7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5CD08BF7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E30D3" w14:textId="77777777" w:rsidR="00A61A7E" w:rsidRDefault="00A61A7E">
      <w:r>
        <w:separator/>
      </w:r>
    </w:p>
    <w:p w14:paraId="5D53DF59" w14:textId="77777777" w:rsidR="00A61A7E" w:rsidRDefault="00A61A7E"/>
  </w:endnote>
  <w:endnote w:type="continuationSeparator" w:id="0">
    <w:p w14:paraId="6DCEA724" w14:textId="77777777" w:rsidR="00A61A7E" w:rsidRDefault="00A61A7E">
      <w:r>
        <w:continuationSeparator/>
      </w:r>
    </w:p>
    <w:p w14:paraId="2BEEFD66" w14:textId="77777777" w:rsidR="00A61A7E" w:rsidRDefault="00A61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432AE" w14:textId="77777777" w:rsidR="0014093E" w:rsidRDefault="0014093E">
    <w:pPr>
      <w:pStyle w:val="Footer"/>
    </w:pPr>
  </w:p>
  <w:p w14:paraId="4FF92F07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3B2817BD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258DF603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52239C18" w14:textId="7C1ADA2C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EE1B17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0910A1">
            <w:fldChar w:fldCharType="begin"/>
          </w:r>
          <w:r w:rsidR="000910A1">
            <w:instrText xml:space="preserve"> NUMPAGES   \* MERGEFORMAT </w:instrText>
          </w:r>
          <w:r w:rsidR="000910A1">
            <w:fldChar w:fldCharType="separate"/>
          </w:r>
          <w:r w:rsidR="00EE1B17">
            <w:t>1</w:t>
          </w:r>
          <w:r w:rsidR="000910A1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36943BDE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B8D7A1A" w14:textId="77777777" w:rsidR="0014093E" w:rsidRDefault="0014093E" w:rsidP="002B153C">
          <w:bookmarkStart w:id="12" w:name="bmVoettekst1"/>
        </w:p>
      </w:tc>
      <w:tc>
        <w:tcPr>
          <w:tcW w:w="2148" w:type="dxa"/>
        </w:tcPr>
        <w:p w14:paraId="0D9209F2" w14:textId="7935BB55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EE1B17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EE1B17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EE1B17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0910A1">
            <w:fldChar w:fldCharType="begin"/>
          </w:r>
          <w:r w:rsidR="000910A1">
            <w:instrText xml:space="preserve"> NUMPAGES   \* MERGEFORMAT </w:instrText>
          </w:r>
          <w:r w:rsidR="000910A1">
            <w:fldChar w:fldCharType="separate"/>
          </w:r>
          <w:r w:rsidR="00EE1B17">
            <w:t>1</w:t>
          </w:r>
          <w:r w:rsidR="000910A1">
            <w:fldChar w:fldCharType="end"/>
          </w:r>
        </w:p>
      </w:tc>
    </w:tr>
    <w:bookmarkEnd w:id="12"/>
  </w:tbl>
  <w:p w14:paraId="6FC97AE7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3BE21BD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771AC669" w14:textId="77777777" w:rsidR="0014093E" w:rsidRDefault="0014093E" w:rsidP="00023E9A"/>
      </w:tc>
      <w:tc>
        <w:tcPr>
          <w:tcW w:w="2148" w:type="dxa"/>
        </w:tcPr>
        <w:p w14:paraId="593AB296" w14:textId="2E50B162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EE1B17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0910A1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EE1B17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0910A1">
            <w:fldChar w:fldCharType="begin"/>
          </w:r>
          <w:r w:rsidR="000910A1">
            <w:instrText xml:space="preserve"> NUMPAGES   \* MERGEFORMAT </w:instrText>
          </w:r>
          <w:r w:rsidR="000910A1">
            <w:fldChar w:fldCharType="separate"/>
          </w:r>
          <w:r w:rsidR="000910A1">
            <w:t>1</w:t>
          </w:r>
          <w:r w:rsidR="000910A1">
            <w:fldChar w:fldCharType="end"/>
          </w:r>
        </w:p>
      </w:tc>
    </w:tr>
  </w:tbl>
  <w:p w14:paraId="6C536198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9EBBE" w14:textId="77777777" w:rsidR="00A61A7E" w:rsidRDefault="00A61A7E">
      <w:r>
        <w:separator/>
      </w:r>
    </w:p>
    <w:p w14:paraId="0675A67A" w14:textId="77777777" w:rsidR="00A61A7E" w:rsidRDefault="00A61A7E"/>
  </w:footnote>
  <w:footnote w:type="continuationSeparator" w:id="0">
    <w:p w14:paraId="57A17D03" w14:textId="77777777" w:rsidR="00A61A7E" w:rsidRDefault="00A61A7E">
      <w:r>
        <w:continuationSeparator/>
      </w:r>
    </w:p>
    <w:p w14:paraId="6945BE18" w14:textId="77777777" w:rsidR="00A61A7E" w:rsidRDefault="00A61A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820D4" w14:textId="77777777" w:rsidR="0014093E" w:rsidRDefault="0014093E">
    <w:pPr>
      <w:pStyle w:val="Header"/>
    </w:pPr>
  </w:p>
  <w:p w14:paraId="711043CC" w14:textId="77777777" w:rsidR="0014093E" w:rsidRDefault="001409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9E29C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D77C5A" wp14:editId="12CA38BA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0AE471A5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4945DEF" w14:textId="77777777" w:rsidR="0014093E" w:rsidRPr="00FB2EB1" w:rsidRDefault="00A61A7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8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0900B44E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8E875EB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74DC8FE5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B11D898" w14:textId="5788F2F6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EE1B17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76AF2B43" w14:textId="77777777" w:rsidR="0014093E" w:rsidRDefault="00A61A7E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MinBuZa-2017.</w:t>
                                </w:r>
                                <w:bookmarkEnd w:id="11"/>
                              </w:p>
                              <w:p w14:paraId="391BA6D8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4948460E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C8945D1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74B46CD6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D77C5A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0AE471A5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44945DEF" w14:textId="77777777" w:rsidR="0014093E" w:rsidRPr="00FB2EB1" w:rsidRDefault="00A61A7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3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 w14:paraId="0900B44E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8E875EB" w14:textId="77777777" w:rsidR="0014093E" w:rsidRPr="00DF54D9" w:rsidRDefault="0014093E" w:rsidP="004F44C2"/>
                      </w:tc>
                    </w:tr>
                    <w:bookmarkStart w:id="15" w:name="bm_date2"/>
                    <w:bookmarkEnd w:id="15"/>
                    <w:tr w:rsidR="0014093E" w:rsidRPr="00496319" w14:paraId="74DC8FE5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7B11D898" w14:textId="5788F2F6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EE1B17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76AF2B43" w14:textId="77777777" w:rsidR="0014093E" w:rsidRDefault="00A61A7E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MinBuZa-2017.</w:t>
                          </w:r>
                          <w:bookmarkEnd w:id="16"/>
                        </w:p>
                        <w:p w14:paraId="391BA6D8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4948460E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C8945D1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74B46CD6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7E3942D7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28C73B43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75C63993" w14:textId="77777777" w:rsidR="0014093E" w:rsidRPr="00740712" w:rsidRDefault="0014093E" w:rsidP="004F44C2"/>
  <w:p w14:paraId="509BA5D3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5849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EEFB9A" wp14:editId="55374073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686D9ABD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52BF858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52E2F8BF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35E7F8F" wp14:editId="1B507C2D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4FD63F51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EEFB9A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686D9ABD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52BF858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52E2F8BF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35E7F8F" wp14:editId="1B507C2D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4FD63F51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3B05F35" wp14:editId="60414F84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A61A7E" w14:paraId="1EF2AA9A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7702B7D" w14:textId="441F0D53" w:rsidR="0014093E" w:rsidRPr="00A61A7E" w:rsidRDefault="00A61A7E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A61A7E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3"/>
                                <w:r w:rsidR="0014093E" w:rsidRPr="00A61A7E">
                                  <w:br/>
                                  <w:t>Bezuidenhoutseweg 67</w:t>
                                </w:r>
                                <w:r w:rsidR="0014093E" w:rsidRPr="00A61A7E">
                                  <w:br/>
                                  <w:t>2594 AC Den Haag</w:t>
                                </w:r>
                                <w:r w:rsidR="0014093E" w:rsidRPr="00A61A7E">
                                  <w:br/>
                                  <w:t>Postbus 20061</w:t>
                                </w:r>
                                <w:r w:rsidR="0014093E" w:rsidRPr="00A61A7E">
                                  <w:br/>
                                  <w:t>Nederland</w:t>
                                </w:r>
                                <w:r w:rsidR="0014093E" w:rsidRPr="00A61A7E">
                                  <w:fldChar w:fldCharType="begin"/>
                                </w:r>
                                <w:r w:rsidR="0014093E" w:rsidRPr="00A61A7E">
                                  <w:instrText xml:space="preserve"> IF  </w:instrText>
                                </w:r>
                                <w:r w:rsidR="0014093E" w:rsidRPr="00A61A7E">
                                  <w:fldChar w:fldCharType="begin"/>
                                </w:r>
                                <w:r w:rsidR="0014093E" w:rsidRPr="00A61A7E">
                                  <w:instrText xml:space="preserve"> DOCPROPERTY "BZ_UseCountry" </w:instrText>
                                </w:r>
                                <w:r w:rsidR="0014093E" w:rsidRPr="00A61A7E">
                                  <w:fldChar w:fldCharType="separate"/>
                                </w:r>
                                <w:r w:rsidR="00EE1B17">
                                  <w:instrText>N</w:instrText>
                                </w:r>
                                <w:r w:rsidR="0014093E" w:rsidRPr="00A61A7E">
                                  <w:fldChar w:fldCharType="end"/>
                                </w:r>
                                <w:r w:rsidR="0014093E" w:rsidRPr="00A61A7E">
                                  <w:instrText>="Y" "</w:instrText>
                                </w:r>
                                <w:r w:rsidR="0014093E" w:rsidRPr="00A61A7E">
                                  <w:fldChar w:fldCharType="begin"/>
                                </w:r>
                                <w:r w:rsidR="0014093E" w:rsidRPr="00A61A7E">
                                  <w:instrText xml:space="preserve"> DOCPROPERTY "L_HomeCountry" </w:instrText>
                                </w:r>
                                <w:r w:rsidR="0014093E" w:rsidRPr="00A61A7E">
                                  <w:fldChar w:fldCharType="separate"/>
                                </w:r>
                                <w:r w:rsidR="0014093E" w:rsidRPr="00A61A7E">
                                  <w:instrText>Nederland</w:instrText>
                                </w:r>
                                <w:r w:rsidR="0014093E" w:rsidRPr="00A61A7E">
                                  <w:fldChar w:fldCharType="end"/>
                                </w:r>
                                <w:r w:rsidR="0014093E" w:rsidRPr="00A61A7E">
                                  <w:instrText>" ""</w:instrText>
                                </w:r>
                                <w:r w:rsidR="0014093E" w:rsidRPr="00A61A7E">
                                  <w:fldChar w:fldCharType="end"/>
                                </w:r>
                                <w:r w:rsidR="0014093E" w:rsidRPr="00A61A7E">
                                  <w:br/>
                                </w:r>
                                <w:r w:rsidR="00522E82" w:rsidRPr="00A61A7E">
                                  <w:t>www.rijksoverheid.nl</w:t>
                                </w:r>
                              </w:p>
                              <w:p w14:paraId="75410CE9" w14:textId="77777777" w:rsidR="0014093E" w:rsidRPr="00A61A7E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A61A7E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A61A7E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A61A7E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p w14:paraId="5B9930D1" w14:textId="77777777" w:rsidR="0014093E" w:rsidRPr="00A61A7E" w:rsidRDefault="0014093E" w:rsidP="00BC4AE3">
                                <w:pPr>
                                  <w:pStyle w:val="Huisstijl-Adres"/>
                                </w:pPr>
                                <w:bookmarkStart w:id="18" w:name="bm_email"/>
                                <w:bookmarkEnd w:id="16"/>
                                <w:bookmarkEnd w:id="18"/>
                              </w:p>
                            </w:tc>
                          </w:tr>
                          <w:tr w:rsidR="0014093E" w:rsidRPr="00A61A7E" w14:paraId="1502741E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E87A644" w14:textId="77777777" w:rsidR="0014093E" w:rsidRPr="00A61A7E" w:rsidRDefault="0014093E" w:rsidP="00BC4AE3"/>
                            </w:tc>
                          </w:tr>
                          <w:tr w:rsidR="0014093E" w:rsidRPr="00A61A7E" w14:paraId="42171172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A2D6E94" w14:textId="3772C680" w:rsidR="0014093E" w:rsidRPr="00A61A7E" w:rsidRDefault="000910A1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EE1B17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BF7E8C6" w14:textId="3BA26646" w:rsidR="0014093E" w:rsidRPr="00A61A7E" w:rsidRDefault="00A61A7E" w:rsidP="00BC4AE3">
                                <w:pPr>
                                  <w:pStyle w:val="Huisstijl-Gegeven"/>
                                </w:pPr>
                                <w:bookmarkStart w:id="19" w:name="bm_reference"/>
                                <w:r w:rsidRPr="00A61A7E">
                                  <w:t>MinBuZa-2017.</w:t>
                                </w:r>
                                <w:bookmarkEnd w:id="19"/>
                                <w:r w:rsidR="00356A36">
                                  <w:t>447880</w:t>
                                </w:r>
                              </w:p>
                              <w:p w14:paraId="50A9D8EF" w14:textId="3626FA0E" w:rsidR="0014093E" w:rsidRPr="00A61A7E" w:rsidRDefault="00A61A7E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A61A7E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A61A7E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A61A7E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EE1B17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A61A7E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1EF41CF9" w14:textId="77777777" w:rsidR="0014093E" w:rsidRPr="00A61A7E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0" w:name="bm_nummer"/>
                                <w:bookmarkEnd w:id="20"/>
                              </w:p>
                              <w:p w14:paraId="16082F43" w14:textId="769A2214" w:rsidR="0014093E" w:rsidRPr="00A61A7E" w:rsidRDefault="00A61A7E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A61A7E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A61A7E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A61A7E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EE1B17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A61A7E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5309D6A9" w14:textId="77777777" w:rsidR="0014093E" w:rsidRPr="00A61A7E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enclosures"/>
                                <w:bookmarkEnd w:id="21"/>
                              </w:p>
                              <w:p w14:paraId="3B7CE983" w14:textId="77777777" w:rsidR="0014093E" w:rsidRPr="00A61A7E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A61A7E" w14:paraId="7DFD7F1B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A050780" w14:textId="77777777" w:rsidR="0014093E" w:rsidRPr="00A61A7E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01022533" w14:textId="77777777" w:rsidR="0014093E" w:rsidRPr="00A61A7E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B05F35"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A61A7E" w14:paraId="1EF2AA9A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07702B7D" w14:textId="441F0D53" w:rsidR="0014093E" w:rsidRPr="00A61A7E" w:rsidRDefault="00A61A7E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A61A7E">
                            <w:rPr>
                              <w:b/>
                            </w:rPr>
                            <w:t>Directie Integratie Europa</w:t>
                          </w:r>
                          <w:bookmarkEnd w:id="22"/>
                          <w:r w:rsidR="0014093E" w:rsidRPr="00A61A7E">
                            <w:br/>
                            <w:t>Bezuidenhoutseweg 67</w:t>
                          </w:r>
                          <w:r w:rsidR="0014093E" w:rsidRPr="00A61A7E">
                            <w:br/>
                            <w:t>2594 AC Den Haag</w:t>
                          </w:r>
                          <w:r w:rsidR="0014093E" w:rsidRPr="00A61A7E">
                            <w:br/>
                            <w:t>Postbus 20061</w:t>
                          </w:r>
                          <w:r w:rsidR="0014093E" w:rsidRPr="00A61A7E">
                            <w:br/>
                            <w:t>Nederland</w:t>
                          </w:r>
                          <w:r w:rsidR="0014093E" w:rsidRPr="00A61A7E">
                            <w:fldChar w:fldCharType="begin"/>
                          </w:r>
                          <w:r w:rsidR="0014093E" w:rsidRPr="00A61A7E">
                            <w:instrText xml:space="preserve"> IF  </w:instrText>
                          </w:r>
                          <w:r w:rsidR="0014093E" w:rsidRPr="00A61A7E">
                            <w:fldChar w:fldCharType="begin"/>
                          </w:r>
                          <w:r w:rsidR="0014093E" w:rsidRPr="00A61A7E">
                            <w:instrText xml:space="preserve"> DOCPROPERTY "BZ_UseCountry" </w:instrText>
                          </w:r>
                          <w:r w:rsidR="0014093E" w:rsidRPr="00A61A7E">
                            <w:fldChar w:fldCharType="separate"/>
                          </w:r>
                          <w:r w:rsidR="00EE1B17">
                            <w:instrText>N</w:instrText>
                          </w:r>
                          <w:r w:rsidR="0014093E" w:rsidRPr="00A61A7E">
                            <w:fldChar w:fldCharType="end"/>
                          </w:r>
                          <w:r w:rsidR="0014093E" w:rsidRPr="00A61A7E">
                            <w:instrText>="Y" "</w:instrText>
                          </w:r>
                          <w:r w:rsidR="0014093E" w:rsidRPr="00A61A7E">
                            <w:fldChar w:fldCharType="begin"/>
                          </w:r>
                          <w:r w:rsidR="0014093E" w:rsidRPr="00A61A7E">
                            <w:instrText xml:space="preserve"> DOCPROPERTY "L_HomeCountry" </w:instrText>
                          </w:r>
                          <w:r w:rsidR="0014093E" w:rsidRPr="00A61A7E">
                            <w:fldChar w:fldCharType="separate"/>
                          </w:r>
                          <w:r w:rsidR="0014093E" w:rsidRPr="00A61A7E">
                            <w:instrText>Nederland</w:instrText>
                          </w:r>
                          <w:r w:rsidR="0014093E" w:rsidRPr="00A61A7E">
                            <w:fldChar w:fldCharType="end"/>
                          </w:r>
                          <w:r w:rsidR="0014093E" w:rsidRPr="00A61A7E">
                            <w:instrText>" ""</w:instrText>
                          </w:r>
                          <w:r w:rsidR="0014093E" w:rsidRPr="00A61A7E">
                            <w:fldChar w:fldCharType="end"/>
                          </w:r>
                          <w:r w:rsidR="0014093E" w:rsidRPr="00A61A7E">
                            <w:br/>
                          </w:r>
                          <w:r w:rsidR="00522E82" w:rsidRPr="00A61A7E">
                            <w:t>www.rijksoverheid.nl</w:t>
                          </w:r>
                        </w:p>
                        <w:p w14:paraId="75410CE9" w14:textId="77777777" w:rsidR="0014093E" w:rsidRPr="00A61A7E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A61A7E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A61A7E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A61A7E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p w14:paraId="5B9930D1" w14:textId="77777777" w:rsidR="0014093E" w:rsidRPr="00A61A7E" w:rsidRDefault="0014093E" w:rsidP="00BC4AE3">
                          <w:pPr>
                            <w:pStyle w:val="Huisstijl-Adres"/>
                          </w:pPr>
                          <w:bookmarkStart w:id="27" w:name="bm_email"/>
                          <w:bookmarkEnd w:id="25"/>
                          <w:bookmarkEnd w:id="27"/>
                        </w:p>
                      </w:tc>
                    </w:tr>
                    <w:tr w:rsidR="0014093E" w:rsidRPr="00A61A7E" w14:paraId="1502741E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E87A644" w14:textId="77777777" w:rsidR="0014093E" w:rsidRPr="00A61A7E" w:rsidRDefault="0014093E" w:rsidP="00BC4AE3"/>
                      </w:tc>
                    </w:tr>
                    <w:tr w:rsidR="0014093E" w:rsidRPr="00A61A7E" w14:paraId="42171172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A2D6E94" w14:textId="3772C680" w:rsidR="0014093E" w:rsidRPr="00A61A7E" w:rsidRDefault="000910A1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EE1B17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BF7E8C6" w14:textId="3BA26646" w:rsidR="0014093E" w:rsidRPr="00A61A7E" w:rsidRDefault="00A61A7E" w:rsidP="00BC4AE3">
                          <w:pPr>
                            <w:pStyle w:val="Huisstijl-Gegeven"/>
                          </w:pPr>
                          <w:bookmarkStart w:id="28" w:name="bm_reference"/>
                          <w:r w:rsidRPr="00A61A7E">
                            <w:t>MinBuZa-2017.</w:t>
                          </w:r>
                          <w:bookmarkEnd w:id="28"/>
                          <w:r w:rsidR="00356A36">
                            <w:t>447880</w:t>
                          </w:r>
                        </w:p>
                        <w:p w14:paraId="50A9D8EF" w14:textId="3626FA0E" w:rsidR="0014093E" w:rsidRPr="00A61A7E" w:rsidRDefault="00A61A7E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A61A7E">
                            <w:rPr>
                              <w:vanish/>
                            </w:rPr>
                            <w:fldChar w:fldCharType="begin"/>
                          </w:r>
                          <w:r w:rsidRPr="00A61A7E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A61A7E">
                            <w:rPr>
                              <w:vanish/>
                            </w:rPr>
                            <w:fldChar w:fldCharType="separate"/>
                          </w:r>
                          <w:r w:rsidR="00EE1B17">
                            <w:rPr>
                              <w:vanish/>
                            </w:rPr>
                            <w:t>Uw Referentie</w:t>
                          </w:r>
                          <w:r w:rsidRPr="00A61A7E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1EF41CF9" w14:textId="77777777" w:rsidR="0014093E" w:rsidRPr="00A61A7E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9" w:name="bm_nummer"/>
                          <w:bookmarkEnd w:id="29"/>
                        </w:p>
                        <w:p w14:paraId="16082F43" w14:textId="769A2214" w:rsidR="0014093E" w:rsidRPr="00A61A7E" w:rsidRDefault="00A61A7E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A61A7E">
                            <w:rPr>
                              <w:vanish/>
                            </w:rPr>
                            <w:fldChar w:fldCharType="begin"/>
                          </w:r>
                          <w:r w:rsidRPr="00A61A7E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A61A7E">
                            <w:rPr>
                              <w:vanish/>
                            </w:rPr>
                            <w:fldChar w:fldCharType="separate"/>
                          </w:r>
                          <w:r w:rsidR="00EE1B17">
                            <w:rPr>
                              <w:vanish/>
                            </w:rPr>
                            <w:t>Bijlage(n)</w:t>
                          </w:r>
                          <w:r w:rsidRPr="00A61A7E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5309D6A9" w14:textId="77777777" w:rsidR="0014093E" w:rsidRPr="00A61A7E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enclosures"/>
                          <w:bookmarkEnd w:id="30"/>
                        </w:p>
                        <w:p w14:paraId="3B7CE983" w14:textId="77777777" w:rsidR="0014093E" w:rsidRPr="00A61A7E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A61A7E" w14:paraId="7DFD7F1B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0A050780" w14:textId="77777777" w:rsidR="0014093E" w:rsidRPr="00A61A7E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01022533" w14:textId="77777777" w:rsidR="0014093E" w:rsidRPr="00A61A7E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12AA4D06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43C5B47F" w14:textId="77777777" w:rsidR="0014093E" w:rsidRPr="00BC3B53" w:rsidRDefault="0014093E" w:rsidP="00717318">
          <w:pPr>
            <w:pStyle w:val="Huisstijl-NAW"/>
          </w:pPr>
        </w:p>
      </w:tc>
    </w:tr>
    <w:tr w:rsidR="0014093E" w14:paraId="4FDAE6A8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2A598D56" w14:textId="21FB44B0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0910A1">
            <w:fldChar w:fldCharType="begin"/>
          </w:r>
          <w:r w:rsidR="000910A1">
            <w:instrText xml:space="preserve"> DOCPROPERTY  bz_geadresseerden  \* MERGEFORMAT </w:instrText>
          </w:r>
          <w:r w:rsidR="000910A1">
            <w:fldChar w:fldCharType="separate"/>
          </w:r>
          <w:r w:rsidR="00EE1B17" w:rsidRPr="00EE1B17">
            <w:rPr>
              <w:bCs/>
            </w:rPr>
            <w:t>Voorzitter</w:t>
          </w:r>
          <w:r w:rsidR="000910A1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690419">
            <w:t>Tweed</w:t>
          </w:r>
          <w:r w:rsidR="00EE1B17">
            <w:t xml:space="preserve">e </w:t>
          </w:r>
          <w:r w:rsidRPr="003B4CA4">
            <w:t>Kamer der Staten-Generaal</w:t>
          </w:r>
        </w:p>
        <w:p w14:paraId="488FF1E3" w14:textId="357F66ED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0910A1">
            <w:fldChar w:fldCharType="begin"/>
          </w:r>
          <w:r w:rsidR="000910A1">
            <w:instrText xml:space="preserve"> DOCPROPERTY  bz_adres_huisnummer  \* MERGEFORMAT </w:instrText>
          </w:r>
          <w:r w:rsidR="000910A1">
            <w:fldChar w:fldCharType="separate"/>
          </w:r>
          <w:r w:rsidR="00EE1B17" w:rsidRPr="00EE1B17">
            <w:rPr>
              <w:bCs/>
              <w:lang w:val="en-US"/>
            </w:rPr>
            <w:t>22</w:t>
          </w:r>
          <w:r w:rsidR="000910A1">
            <w:rPr>
              <w:bCs/>
              <w:lang w:val="en-US"/>
            </w:rPr>
            <w:fldChar w:fldCharType="end"/>
          </w:r>
        </w:p>
        <w:p w14:paraId="553F5C8B" w14:textId="4EA438E0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7ACE1A7B" w14:textId="77777777" w:rsidR="0014093E" w:rsidRPr="008C5110" w:rsidRDefault="0014093E" w:rsidP="008C5110">
          <w:pPr>
            <w:jc w:val="center"/>
          </w:pPr>
        </w:p>
      </w:tc>
    </w:tr>
    <w:tr w:rsidR="0014093E" w14:paraId="04418FB0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1BCF8C2E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36C20470" w14:textId="77777777">
      <w:trPr>
        <w:trHeight w:val="240"/>
      </w:trPr>
      <w:tc>
        <w:tcPr>
          <w:tcW w:w="7520" w:type="dxa"/>
          <w:shd w:val="clear" w:color="auto" w:fill="auto"/>
        </w:tcPr>
        <w:p w14:paraId="623217A5" w14:textId="2C6A8CE0" w:rsidR="0014093E" w:rsidRPr="00035E67" w:rsidRDefault="0014093E" w:rsidP="00F46704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EE1B17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bookmarkStart w:id="31" w:name="bm_date"/>
          <w:r w:rsidR="000910A1">
            <w:rPr>
              <w:rFonts w:cs="Verdana"/>
              <w:szCs w:val="18"/>
            </w:rPr>
            <w:t xml:space="preserve"> 29 </w:t>
          </w:r>
          <w:bookmarkStart w:id="32" w:name="_GoBack"/>
          <w:bookmarkEnd w:id="32"/>
          <w:r w:rsidR="00F46704">
            <w:rPr>
              <w:rFonts w:cs="Verdana"/>
              <w:szCs w:val="18"/>
            </w:rPr>
            <w:t>maart</w:t>
          </w:r>
          <w:r w:rsidR="00A61A7E">
            <w:rPr>
              <w:rFonts w:cs="Verdana"/>
              <w:szCs w:val="18"/>
            </w:rPr>
            <w:t xml:space="preserve"> 2017</w:t>
          </w:r>
          <w:bookmarkEnd w:id="31"/>
        </w:p>
      </w:tc>
    </w:tr>
    <w:tr w:rsidR="0014093E" w:rsidRPr="001F182C" w14:paraId="0E183A4F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66B53CFD" w14:textId="657764DA" w:rsidR="005D6154" w:rsidRDefault="0014093E" w:rsidP="005D6154"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EE1B17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r w:rsidR="005D6154">
            <w:t>Verslag 60 jaar Verdragen van Rome d.d. 25 maart 2017.</w:t>
          </w:r>
        </w:p>
        <w:p w14:paraId="4C30FAF4" w14:textId="7DC4170D" w:rsidR="0014093E" w:rsidRPr="001F182C" w:rsidRDefault="0014093E" w:rsidP="00FC27E6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</w:p>
      </w:tc>
    </w:tr>
  </w:tbl>
  <w:p w14:paraId="5281B01B" w14:textId="77777777" w:rsidR="0014093E" w:rsidRDefault="0014093E" w:rsidP="00BC4AE3">
    <w:pPr>
      <w:pStyle w:val="Header"/>
    </w:pPr>
  </w:p>
  <w:p w14:paraId="544DD99E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2662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7E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10A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56A36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D6154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419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006E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2531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1A7E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D1816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6C86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1B17"/>
    <w:rsid w:val="00EE4A1F"/>
    <w:rsid w:val="00EF1183"/>
    <w:rsid w:val="00EF1B5A"/>
    <w:rsid w:val="00EF2CCA"/>
    <w:rsid w:val="00F026B1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704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27E6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8F65A88"/>
  <w15:docId w15:val="{0273F41D-8ABD-4B54-A663-776E7F30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5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Event xmlns="97a7b5b3-1deb-4e4a-a31c-d0d293eddb97" xsi:nil="true"/>
    <pbf720b29d41497c8023a155227dac94 xmlns="97a7b5b3-1deb-4e4a-a31c-d0d293eddb97">
      <Terms xmlns="http://schemas.microsoft.com/office/infopath/2007/PartnerControls"/>
    </pbf720b29d41497c8023a155227dac94>
    <d5b96d156c954879a436a7d74916a9d7 xmlns="97a7b5b3-1deb-4e4a-a31c-d0d293eddb97">
      <Terms xmlns="http://schemas.microsoft.com/office/infopath/2007/PartnerControls"/>
    </d5b96d156c954879a436a7d74916a9d7>
    <Persoon xmlns="97a7b5b3-1deb-4e4a-a31c-d0d293eddb97"/>
    <TaxCatchAll xmlns="97a7b5b3-1deb-4e4a-a31c-d0d293eddb97"/>
  </documentManagement>
</p:properties>
</file>

<file path=customXml/itemProps4.xml><?xml version="1.0" encoding="utf-8"?>
<ds:datastoreItem xmlns:ds="http://schemas.openxmlformats.org/officeDocument/2006/customXml" ds:itemID="{A0376862-A1C1-4BAA-97C6-490D86B3041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7a7b5b3-1deb-4e4a-a31c-d0d293eddb97"/>
    <ds:schemaRef ds:uri="http://www.w3.org/XML/1998/namespace"/>
    <ds:schemaRef ds:uri="http://purl.org/dc/dcmitype/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40</ap:Words>
  <ap:Characters>219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258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2017-03-28T07:19:00.0000000Z</lastPrinted>
  <dcterms:created xsi:type="dcterms:W3CDTF">2017-03-29T08:44:00.0000000Z</dcterms:created>
  <dcterms:modified xsi:type="dcterms:W3CDTF">2017-03-29T08:44:00.0000000Z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false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-1</vt:lpwstr>
  </property>
  <property fmtid="{D5CDD505-2E9C-101B-9397-08002B2CF9AE}" pid="37" name="bz_directie">
    <vt:r8>26</vt:r8>
  </property>
  <property fmtid="{D5CDD505-2E9C-101B-9397-08002B2CF9AE}" pid="38" name="bz_ektk">
    <vt:i4>0</vt:i4>
  </property>
  <property fmtid="{D5CDD505-2E9C-101B-9397-08002B2CF9AE}" pid="39" name="bz_naam">
    <vt:lpwstr/>
  </property>
  <property fmtid="{D5CDD505-2E9C-101B-9397-08002B2CF9AE}" pid="40" name="bz_onderwerp">
    <vt:lpwstr>Verslag informele Europese Raad van 3 februari 2017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Eerste</vt:lpwstr>
  </property>
  <property fmtid="{D5CDD505-2E9C-101B-9397-08002B2CF9AE}" pid="46" name="bz_date">
    <vt:lpwstr>februari 2017</vt:lpwstr>
  </property>
  <property fmtid="{D5CDD505-2E9C-101B-9397-08002B2CF9AE}" pid="47" name="bz_adres_huisnummer">
    <vt:lpwstr>22</vt:lpwstr>
  </property>
  <property fmtid="{D5CDD505-2E9C-101B-9397-08002B2CF9AE}" pid="48" name="bz_kamerbrief_commissie">
    <vt:lpwstr>0</vt:lpwstr>
  </property>
  <property fmtid="{D5CDD505-2E9C-101B-9397-08002B2CF9AE}" pid="49" name="bz_ondertekenaar">
    <vt:lpwstr>0</vt:lpwstr>
  </property>
  <property fmtid="{D5CDD505-2E9C-101B-9397-08002B2CF9AE}" pid="50" name="bz_bijlage">
    <vt:lpwstr/>
  </property>
  <property fmtid="{D5CDD505-2E9C-101B-9397-08002B2CF9AE}" pid="51" name="bz_nummerbz">
    <vt:lpwstr>MinBuZa-2017.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0x010100F2C42F0C21C2C44D9E5F8408F762BE54</vt:lpwstr>
  </property>
  <property fmtid="{D5CDD505-2E9C-101B-9397-08002B2CF9AE}" pid="55" name="Land0">
    <vt:lpwstr/>
  </property>
  <property fmtid="{D5CDD505-2E9C-101B-9397-08002B2CF9AE}" pid="56" name="Forum">
    <vt:lpwstr/>
  </property>
</Properties>
</file>