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tylesWithEffects.xml" ContentType="application/vnd.ms-word.stylesWithEffec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686" w:rsidP="00EF7686" w:rsidRDefault="00EF7686">
      <w:pPr>
        <w:pStyle w:val="Default"/>
        <w:spacing w:line="360" w:lineRule="auto"/>
        <w:jc w:val="both"/>
        <w:rPr>
          <w:rFonts w:ascii="Verdana" w:hAnsi="Verdana"/>
          <w:color w:val="auto"/>
          <w:sz w:val="18"/>
          <w:szCs w:val="18"/>
        </w:rPr>
      </w:pPr>
      <w:bookmarkStart w:name="_GoBack" w:id="0"/>
      <w:bookmarkEnd w:id="0"/>
    </w:p>
    <w:p w:rsidRPr="00EF7686" w:rsidR="00EF7686" w:rsidP="00EF7686" w:rsidRDefault="00EF7686">
      <w:pPr>
        <w:pStyle w:val="Default"/>
        <w:spacing w:line="276" w:lineRule="auto"/>
        <w:jc w:val="both"/>
        <w:rPr>
          <w:rFonts w:ascii="Verdana" w:hAnsi="Verdana"/>
          <w:color w:val="auto"/>
          <w:sz w:val="18"/>
          <w:szCs w:val="18"/>
        </w:rPr>
      </w:pPr>
      <w:r w:rsidRPr="00EF7686">
        <w:rPr>
          <w:rFonts w:ascii="Verdana" w:hAnsi="Verdana"/>
          <w:color w:val="auto"/>
          <w:sz w:val="18"/>
          <w:szCs w:val="18"/>
        </w:rPr>
        <w:t xml:space="preserve">Geachte voorzitter, </w:t>
      </w:r>
    </w:p>
    <w:p w:rsidRPr="00EF7686" w:rsidR="00EF7686" w:rsidP="00EF7686" w:rsidRDefault="00EF7686">
      <w:pPr>
        <w:pStyle w:val="Default"/>
        <w:spacing w:line="276" w:lineRule="auto"/>
        <w:rPr>
          <w:rFonts w:ascii="Verdana" w:hAnsi="Verdana"/>
          <w:color w:val="auto"/>
          <w:sz w:val="18"/>
          <w:szCs w:val="18"/>
        </w:rPr>
      </w:pPr>
    </w:p>
    <w:p w:rsidR="00EF7686" w:rsidP="00EF7686" w:rsidRDefault="00030A11">
      <w:pPr>
        <w:pStyle w:val="Default"/>
        <w:spacing w:line="276" w:lineRule="auto"/>
        <w:rPr>
          <w:rFonts w:ascii="Verdana" w:hAnsi="Verdana"/>
          <w:color w:val="auto"/>
          <w:sz w:val="18"/>
          <w:szCs w:val="18"/>
        </w:rPr>
      </w:pPr>
      <w:r w:rsidRPr="00030A11">
        <w:rPr>
          <w:rFonts w:ascii="Verdana" w:hAnsi="Verdana"/>
          <w:color w:val="auto"/>
          <w:sz w:val="18"/>
          <w:szCs w:val="18"/>
        </w:rPr>
        <w:t>Hierbij bied ik u de nota naar aanleiding van het verslag inzake het bovenvermelde voorstel aan. De nota gaat vergezeld van een nota van wijziging.</w:t>
      </w:r>
    </w:p>
    <w:p w:rsidR="00030A11" w:rsidP="00EF7686" w:rsidRDefault="00030A11">
      <w:pPr>
        <w:pStyle w:val="Default"/>
        <w:spacing w:line="276" w:lineRule="auto"/>
        <w:rPr>
          <w:rFonts w:ascii="Verdana" w:hAnsi="Verdana"/>
          <w:color w:val="auto"/>
          <w:sz w:val="18"/>
          <w:szCs w:val="18"/>
        </w:rPr>
      </w:pPr>
    </w:p>
    <w:p w:rsidRPr="00EF7686" w:rsidR="00030A11" w:rsidP="00EF7686" w:rsidRDefault="00030A11">
      <w:pPr>
        <w:pStyle w:val="Default"/>
        <w:spacing w:line="276" w:lineRule="auto"/>
        <w:rPr>
          <w:rFonts w:ascii="Verdana" w:hAnsi="Verdana"/>
          <w:color w:val="auto"/>
          <w:sz w:val="18"/>
          <w:szCs w:val="18"/>
        </w:rPr>
      </w:pPr>
    </w:p>
    <w:p w:rsidR="00EF7686" w:rsidP="00EF7686" w:rsidRDefault="00EF7686">
      <w:pPr>
        <w:pStyle w:val="Default"/>
        <w:spacing w:line="276" w:lineRule="auto"/>
        <w:ind w:left="4"/>
        <w:rPr>
          <w:rFonts w:ascii="Verdana" w:hAnsi="Verdana"/>
          <w:color w:val="auto"/>
          <w:sz w:val="18"/>
          <w:szCs w:val="18"/>
        </w:rPr>
      </w:pPr>
      <w:r w:rsidRPr="00EF7686">
        <w:rPr>
          <w:rFonts w:ascii="Verdana" w:hAnsi="Verdana"/>
          <w:color w:val="auto"/>
          <w:sz w:val="18"/>
          <w:szCs w:val="18"/>
        </w:rPr>
        <w:t xml:space="preserve">Hoogachtend, </w:t>
      </w:r>
    </w:p>
    <w:p w:rsidRPr="00EF7686" w:rsidR="00EF7686" w:rsidP="00EF7686" w:rsidRDefault="00EF7686">
      <w:pPr>
        <w:pStyle w:val="Default"/>
        <w:spacing w:line="276" w:lineRule="auto"/>
        <w:ind w:left="4"/>
        <w:rPr>
          <w:rFonts w:ascii="Verdana" w:hAnsi="Verdana"/>
          <w:color w:val="auto"/>
          <w:sz w:val="18"/>
          <w:szCs w:val="18"/>
        </w:rPr>
      </w:pPr>
    </w:p>
    <w:p w:rsidR="00EF7686" w:rsidP="00EF7686" w:rsidRDefault="00EF7686">
      <w:pPr>
        <w:pStyle w:val="Default"/>
        <w:spacing w:line="276" w:lineRule="auto"/>
        <w:jc w:val="both"/>
        <w:rPr>
          <w:rFonts w:ascii="Verdana" w:hAnsi="Verdana"/>
          <w:color w:val="auto"/>
          <w:sz w:val="18"/>
          <w:szCs w:val="18"/>
        </w:rPr>
      </w:pPr>
      <w:r w:rsidRPr="00EF7686">
        <w:rPr>
          <w:rFonts w:ascii="Verdana" w:hAnsi="Verdana"/>
          <w:color w:val="auto"/>
          <w:sz w:val="18"/>
          <w:szCs w:val="18"/>
        </w:rPr>
        <w:t xml:space="preserve">de Staatssecretaris van Financiën, </w:t>
      </w:r>
    </w:p>
    <w:p w:rsidR="00EF7686" w:rsidP="00EF7686" w:rsidRDefault="00EF7686">
      <w:pPr>
        <w:pStyle w:val="Default"/>
        <w:spacing w:line="276" w:lineRule="auto"/>
        <w:jc w:val="both"/>
        <w:rPr>
          <w:rFonts w:ascii="Verdana" w:hAnsi="Verdana"/>
          <w:color w:val="auto"/>
          <w:sz w:val="18"/>
          <w:szCs w:val="18"/>
        </w:rPr>
      </w:pPr>
    </w:p>
    <w:p w:rsidRPr="00EF7686" w:rsidR="00EF7686" w:rsidP="00EF7686" w:rsidRDefault="00EF7686">
      <w:pPr>
        <w:pStyle w:val="Default"/>
        <w:spacing w:line="276" w:lineRule="auto"/>
        <w:jc w:val="both"/>
        <w:rPr>
          <w:rFonts w:ascii="Verdana" w:hAnsi="Verdana"/>
          <w:color w:val="auto"/>
          <w:sz w:val="18"/>
          <w:szCs w:val="18"/>
        </w:rPr>
      </w:pPr>
    </w:p>
    <w:p w:rsidRPr="00EF7686" w:rsidR="00EF7686" w:rsidP="00EF7686" w:rsidRDefault="00EF7686">
      <w:pPr>
        <w:pStyle w:val="Default"/>
        <w:spacing w:line="276" w:lineRule="auto"/>
        <w:rPr>
          <w:rFonts w:ascii="Verdana" w:hAnsi="Verdana"/>
          <w:color w:val="auto"/>
          <w:sz w:val="18"/>
          <w:szCs w:val="18"/>
        </w:rPr>
      </w:pPr>
    </w:p>
    <w:p w:rsidRPr="00EF7686" w:rsidR="00EF7686" w:rsidP="00EF7686" w:rsidRDefault="00EF7686">
      <w:pPr>
        <w:pStyle w:val="Default"/>
        <w:spacing w:line="276" w:lineRule="auto"/>
        <w:jc w:val="both"/>
        <w:rPr>
          <w:rFonts w:ascii="Verdana" w:hAnsi="Verdana"/>
          <w:color w:val="auto"/>
          <w:sz w:val="18"/>
          <w:szCs w:val="18"/>
        </w:rPr>
      </w:pPr>
      <w:r w:rsidRPr="00EF7686">
        <w:rPr>
          <w:rFonts w:ascii="Verdana" w:hAnsi="Verdana"/>
          <w:color w:val="auto"/>
          <w:sz w:val="18"/>
          <w:szCs w:val="18"/>
        </w:rPr>
        <w:t xml:space="preserve">Eric Wiebes </w:t>
      </w:r>
    </w:p>
    <w:p w:rsidR="001D1B05" w:rsidP="00EF7686" w:rsidRDefault="001D1B05">
      <w:pPr>
        <w:spacing w:line="276" w:lineRule="auto"/>
      </w:pPr>
    </w:p>
    <w:sectPr w:rsidR="001D1B05" w:rsidSect="00911C9F">
      <w:headerReference w:type="even" r:id="rId7"/>
      <w:headerReference w:type="default" r:id="rId8"/>
      <w:footerReference w:type="even" r:id="rId9"/>
      <w:footerReference w:type="default" r:id="rId10"/>
      <w:headerReference w:type="first" r:id="rId11"/>
      <w:footerReference w:type="first" r:id="rId12"/>
      <w:pgSz w:w="11906" w:h="16838" w:code="9"/>
      <w:pgMar w:top="1418" w:right="2727" w:bottom="1418" w:left="1588" w:header="2398" w:footer="56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4CEE" w:rsidRDefault="005F4CEE">
      <w:pPr>
        <w:spacing w:line="240" w:lineRule="auto"/>
      </w:pPr>
      <w:r>
        <w:separator/>
      </w:r>
    </w:p>
  </w:endnote>
  <w:endnote w:type="continuationSeparator" w:id="0">
    <w:p w:rsidR="005F4CEE" w:rsidRDefault="005F4CE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FAB" w:rsidRDefault="00B64FAB">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tblpY="1"/>
      <w:tblOverlap w:val="never"/>
      <w:tblW w:w="9900" w:type="dxa"/>
      <w:tblLayout w:type="fixed"/>
      <w:tblCellMar>
        <w:left w:w="0" w:type="dxa"/>
        <w:right w:w="0" w:type="dxa"/>
      </w:tblCellMar>
      <w:tblLook w:val="0000"/>
    </w:tblPr>
    <w:tblGrid>
      <w:gridCol w:w="7752"/>
      <w:gridCol w:w="2148"/>
    </w:tblGrid>
    <w:tr w:rsidR="00FD21B8">
      <w:trPr>
        <w:trHeight w:hRule="exact" w:val="240"/>
      </w:trPr>
      <w:tc>
        <w:tcPr>
          <w:tcW w:w="7752" w:type="dxa"/>
          <w:shd w:val="clear" w:color="auto" w:fill="auto"/>
        </w:tcPr>
        <w:p w:rsidR="00FD21B8" w:rsidRDefault="00FD21B8"/>
      </w:tc>
      <w:tc>
        <w:tcPr>
          <w:tcW w:w="2148" w:type="dxa"/>
        </w:tcPr>
        <w:p w:rsidR="00FD21B8" w:rsidRDefault="00B96746">
          <w:pPr>
            <w:pStyle w:val="Huisstijl-Paginanummer"/>
          </w:pPr>
          <w:r>
            <w:t>Pagina</w:t>
          </w:r>
          <w:r w:rsidR="00FD21B8">
            <w:t> </w:t>
          </w:r>
          <w:fldSimple w:instr=" PAGE    \* MERGEFORMAT ">
            <w:r w:rsidR="00A40DDD">
              <w:rPr>
                <w:noProof/>
              </w:rPr>
              <w:t>1</w:t>
            </w:r>
          </w:fldSimple>
          <w:r w:rsidR="00FD21B8">
            <w:t> </w:t>
          </w:r>
          <w:r>
            <w:t>van</w:t>
          </w:r>
          <w:r w:rsidR="00FD21B8">
            <w:t> </w:t>
          </w:r>
          <w:fldSimple w:instr=" NUMPAGES  \* Arabic  \* MERGEFORMAT ">
            <w:r w:rsidR="00A40DDD">
              <w:rPr>
                <w:noProof/>
              </w:rPr>
              <w:t>1</w:t>
            </w:r>
          </w:fldSimple>
        </w:p>
      </w:tc>
    </w:tr>
  </w:tbl>
  <w:p w:rsidR="00FD21B8" w:rsidRDefault="00867A1F">
    <w:pPr>
      <w:pStyle w:val="Huisstijl-Rubricering"/>
    </w:pPr>
    <w:r>
      <w:fldChar w:fldCharType="begin"/>
    </w:r>
    <w:r w:rsidR="006B27EE">
      <w:instrText xml:space="preserve"> DOCPROPERTY  Rubricering  \* MERGEFORMAT </w:instrText>
    </w:r>
    <w: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tblpY="1"/>
      <w:tblOverlap w:val="never"/>
      <w:tblW w:w="9900" w:type="dxa"/>
      <w:tblLayout w:type="fixed"/>
      <w:tblCellMar>
        <w:left w:w="0" w:type="dxa"/>
        <w:right w:w="0" w:type="dxa"/>
      </w:tblCellMar>
      <w:tblLook w:val="0000"/>
    </w:tblPr>
    <w:tblGrid>
      <w:gridCol w:w="7752"/>
      <w:gridCol w:w="2148"/>
    </w:tblGrid>
    <w:tr w:rsidR="00FD21B8">
      <w:trPr>
        <w:trHeight w:hRule="exact" w:val="240"/>
      </w:trPr>
      <w:tc>
        <w:tcPr>
          <w:tcW w:w="7752" w:type="dxa"/>
          <w:shd w:val="clear" w:color="auto" w:fill="auto"/>
        </w:tcPr>
        <w:p w:rsidR="00FD21B8" w:rsidRDefault="00867A1F">
          <w:pPr>
            <w:pStyle w:val="Huisstijl-Rubricering"/>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6B27EE">
            <w:instrText xml:space="preserve"> DOCPROPERTY  Rubricering  \* MERGEFORMAT </w:instrText>
          </w:r>
          <w:r>
            <w:fldChar w:fldCharType="end"/>
          </w:r>
        </w:p>
      </w:tc>
      <w:tc>
        <w:tcPr>
          <w:tcW w:w="2148" w:type="dxa"/>
        </w:tcPr>
        <w:p w:rsidR="00FD21B8" w:rsidRDefault="00FD21B8">
          <w:pPr>
            <w:pStyle w:val="Huisstijl-Paginanumme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Pr>
              <w:noProof/>
              <w:lang w:eastAsia="nl-NL" w:bidi="ar-SA"/>
            </w:rPr>
            <w:drawing>
              <wp:anchor distT="0" distB="0" distL="114300" distR="114300" simplePos="0" relativeHeight="251660800" behindDoc="1" locked="0" layoutInCell="1" allowOverlap="1">
                <wp:simplePos x="0" y="0"/>
                <wp:positionH relativeFrom="page">
                  <wp:posOffset>4010660</wp:posOffset>
                </wp:positionH>
                <wp:positionV relativeFrom="page">
                  <wp:posOffset>0</wp:posOffset>
                </wp:positionV>
                <wp:extent cx="2332800" cy="1580400"/>
                <wp:effectExtent l="0" t="0" r="0" b="0"/>
                <wp:wrapNone/>
                <wp:docPr id="9" name="Afbeelding 0" descr="Placeholder_Depart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1"/>
                        <a:stretch>
                          <a:fillRect/>
                        </a:stretch>
                      </pic:blipFill>
                      <pic:spPr>
                        <a:xfrm>
                          <a:off x="0" y="0"/>
                          <a:ext cx="2332800" cy="1580400"/>
                        </a:xfrm>
                        <a:prstGeom prst="rect">
                          <a:avLst/>
                        </a:prstGeom>
                        <a:ln w="0">
                          <a:noFill/>
                        </a:ln>
                      </pic:spPr>
                    </pic:pic>
                  </a:graphicData>
                </a:graphic>
              </wp:anchor>
            </w:drawing>
          </w:r>
          <w:r>
            <w:rPr>
              <w:noProof/>
              <w:lang w:eastAsia="nl-NL" w:bidi="ar-SA"/>
            </w:rPr>
            <w:drawing>
              <wp:anchor distT="0" distB="0" distL="114300" distR="114300" simplePos="0" relativeHeight="251659776" behindDoc="0" locked="0" layoutInCell="1" allowOverlap="1">
                <wp:simplePos x="0" y="0"/>
                <wp:positionH relativeFrom="page">
                  <wp:posOffset>3542665</wp:posOffset>
                </wp:positionH>
                <wp:positionV relativeFrom="page">
                  <wp:posOffset>0</wp:posOffset>
                </wp:positionV>
                <wp:extent cx="468000" cy="1580400"/>
                <wp:effectExtent l="0" t="0" r="0" b="0"/>
                <wp:wrapNone/>
                <wp:docPr id="12" name="Afbeelding 1" descr="Placeholder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2"/>
                        <a:stretch>
                          <a:fillRect/>
                        </a:stretch>
                      </pic:blipFill>
                      <pic:spPr>
                        <a:xfrm>
                          <a:off x="0" y="0"/>
                          <a:ext cx="468000" cy="1580400"/>
                        </a:xfrm>
                        <a:prstGeom prst="rect">
                          <a:avLst/>
                        </a:prstGeom>
                        <a:ln w="3175">
                          <a:noFill/>
                        </a:ln>
                      </pic:spPr>
                    </pic:pic>
                  </a:graphicData>
                </a:graphic>
              </wp:anchor>
            </w:drawing>
          </w:r>
          <w:r w:rsidR="00B96746">
            <w:t>Pagina</w:t>
          </w:r>
          <w:r>
            <w:t> </w:t>
          </w:r>
          <w:fldSimple w:instr=" PAGE    \* MERGEFORMAT ">
            <w:r w:rsidR="00A40DDD">
              <w:rPr>
                <w:noProof/>
              </w:rPr>
              <w:t>1</w:t>
            </w:r>
          </w:fldSimple>
          <w:r>
            <w:t> </w:t>
          </w:r>
          <w:r w:rsidR="00B96746">
            <w:t>van</w:t>
          </w:r>
          <w:r>
            <w:t> </w:t>
          </w:r>
          <w:fldSimple w:instr=" NUMPAGES  \* Arabic  \* MERGEFORMAT ">
            <w:r w:rsidR="00A40DDD">
              <w:rPr>
                <w:noProof/>
              </w:rPr>
              <w:t>1</w:t>
            </w:r>
          </w:fldSimple>
        </w:p>
      </w:tc>
    </w:tr>
  </w:tbl>
  <w:p w:rsidR="00FD21B8" w:rsidRDefault="00FD21B8">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4CEE" w:rsidRDefault="005F4CEE">
      <w:pPr>
        <w:spacing w:line="240" w:lineRule="auto"/>
      </w:pPr>
      <w:r>
        <w:separator/>
      </w:r>
    </w:p>
  </w:footnote>
  <w:footnote w:type="continuationSeparator" w:id="0">
    <w:p w:rsidR="005F4CEE" w:rsidRDefault="005F4CE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FAB" w:rsidRDefault="00B64FAB">
    <w:pPr>
      <w:pStyle w:val="Kopteks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F2C" w:rsidRDefault="00B96746" w:rsidP="00332C67">
    <w:pPr>
      <w:pStyle w:val="Huisstijl-Afzendgegevenskop"/>
      <w:framePr w:w="2103" w:h="12013" w:hRule="exact" w:hSpace="180" w:wrap="around" w:vAnchor="page" w:hAnchor="page" w:x="9316" w:y="3022"/>
    </w:pPr>
    <w:r w:rsidRPr="00B96746">
      <w:t>Directie Directe Belastingen</w:t>
    </w:r>
  </w:p>
  <w:p w:rsidR="00C90F2C" w:rsidRDefault="00B96746" w:rsidP="00332C67">
    <w:pPr>
      <w:pStyle w:val="Huisstijl-ReferentiegegevenskopW2"/>
      <w:framePr w:w="2103" w:h="12013" w:hRule="exact" w:hSpace="180" w:wrap="around" w:vAnchor="page" w:hAnchor="page" w:x="9316" w:y="3022"/>
    </w:pPr>
    <w:r w:rsidRPr="00B96746">
      <w:t>Ons kenmerk</w:t>
    </w:r>
  </w:p>
  <w:p w:rsidR="00C90F2C" w:rsidRPr="00FD21B8" w:rsidRDefault="00867A1F" w:rsidP="00332C67">
    <w:pPr>
      <w:pStyle w:val="Huisstijl-Referentiegegevens"/>
      <w:framePr w:w="2103" w:h="12013" w:hRule="exact" w:hSpace="180" w:wrap="around" w:vAnchor="page" w:hAnchor="page" w:x="9316" w:y="3022"/>
    </w:pPr>
    <w:fldSimple w:instr=" DOCPROPERTY  Kenmerk  \* MERGEFORMAT ">
      <w:r w:rsidR="00A40DDD">
        <w:t>2017-0000030355</w:t>
      </w:r>
    </w:fldSimple>
    <w:r w:rsidR="00C90F2C" w:rsidRPr="00C8655C">
      <w:t xml:space="preserve"> </w:t>
    </w:r>
  </w:p>
  <w:p w:rsidR="00FD21B8" w:rsidRDefault="00FD21B8">
    <w:pPr>
      <w:pStyle w:val="Koptekst"/>
      <w:spacing w:after="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1B8" w:rsidRDefault="00B96746" w:rsidP="004B3AB8">
    <w:pPr>
      <w:pStyle w:val="Huisstijl-Afzendgegevenskop"/>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Directie Directe Belastingen</w:t>
    </w:r>
  </w:p>
  <w:p w:rsidR="00FD21B8" w:rsidRDefault="00B96746" w:rsidP="004B3AB8">
    <w:pPr>
      <w:pStyle w:val="Huisstijl-AfzendgegevensW1"/>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Korte Voorhout 7</w:t>
    </w:r>
  </w:p>
  <w:p w:rsidR="00FD21B8" w:rsidRDefault="00B96746"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2511 CW  Den Haag</w:t>
    </w:r>
    <w:r w:rsidR="00FD21B8">
      <w:t>  </w:t>
    </w:r>
  </w:p>
  <w:p w:rsidR="00FD21B8" w:rsidRDefault="00B96746"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Postbus 20201</w:t>
    </w:r>
  </w:p>
  <w:p w:rsidR="00FD21B8" w:rsidRDefault="00B96746"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2500 EE  Den Haag</w:t>
    </w:r>
    <w:r w:rsidR="00FD21B8">
      <w:t>  </w:t>
    </w:r>
  </w:p>
  <w:p w:rsidR="00FD21B8" w:rsidRPr="00EF7686" w:rsidRDefault="00B96746"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rPr>
        <w:lang w:val="en-US"/>
      </w:rPr>
    </w:pPr>
    <w:r w:rsidRPr="00EF7686">
      <w:rPr>
        <w:lang w:val="en-US"/>
      </w:rPr>
      <w:t>www.rijksoverheid.nl</w:t>
    </w:r>
  </w:p>
  <w:p w:rsidR="00FD21B8" w:rsidRDefault="00B96746" w:rsidP="004B3AB8">
    <w:pPr>
      <w:pStyle w:val="Huisstijl-ReferentiegegevenskopW2"/>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Ons kenmerk</w:t>
    </w:r>
  </w:p>
  <w:p w:rsidR="00FD21B8" w:rsidRDefault="00867A1F" w:rsidP="004B3AB8">
    <w:pPr>
      <w:pStyle w:val="Huisstijl-Referentie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fldSimple w:instr=" DOCPROPERTY  Kenmerk  \* MERGEFORMAT ">
      <w:r w:rsidR="00A40DDD">
        <w:t>2017-0000030355</w:t>
      </w:r>
    </w:fldSimple>
    <w:r w:rsidR="00FD21B8" w:rsidRPr="00C8655C">
      <w:t xml:space="preserve"> </w:t>
    </w:r>
  </w:p>
  <w:p w:rsidR="00FD21B8" w:rsidRDefault="00B96746" w:rsidP="004B3AB8">
    <w:pPr>
      <w:pStyle w:val="Huisstijl-ReferentiegegevenskopW1"/>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Uw brief (kenmerk)</w:t>
    </w:r>
  </w:p>
  <w:p w:rsidR="00FD21B8" w:rsidRDefault="00867A1F" w:rsidP="004B3AB8">
    <w:pPr>
      <w:pStyle w:val="Huisstijl-Referentie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6B27EE">
      <w:instrText xml:space="preserve"> DOCPROPERTY  UwKenmerk  \* MERGEFORMAT </w:instrText>
    </w:r>
    <w:r>
      <w:fldChar w:fldCharType="end"/>
    </w:r>
  </w:p>
  <w:p w:rsidR="00FD21B8" w:rsidRDefault="00867A1F">
    <w:pPr>
      <w:pStyle w:val="Voetnoottekst"/>
    </w:pPr>
    <w:r>
      <w:pict>
        <v:shapetype id="_x0000_t202" coordsize="21600,21600" o:spt="202" path="m,l,21600r21600,l21600,xe">
          <v:stroke joinstyle="miter"/>
          <v:path gradientshapeok="t" o:connecttype="rect"/>
        </v:shapetype>
        <v:shape id="Text Box 1" o:spid="_x0000_s13313" type="#_x0000_t202" style="position:absolute;margin-left:193.5pt;margin-top:-7pt;width:317pt;height:137.5pt;z-index:251657728;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" filled="f" stroked="f">
          <v:textbox style="mso-next-textbox:#Text Box 1">
            <w:txbxContent>
              <w:tbl>
                <w:tblPr>
                  <w:tblW w:w="0" w:type="auto"/>
                  <w:tblLayout w:type="fixed"/>
                  <w:tblCellMar>
                    <w:left w:w="0" w:type="dxa"/>
                    <w:right w:w="0" w:type="dxa"/>
                  </w:tblCellMar>
                  <w:tblLook w:val="0000"/>
                </w:tblPr>
                <w:tblGrid>
                  <w:gridCol w:w="737"/>
                  <w:gridCol w:w="5263"/>
                </w:tblGrid>
                <w:tr w:rsidR="00FD21B8">
                  <w:trPr>
                    <w:trHeight w:val="2636"/>
                  </w:trPr>
                  <w:tc>
                    <w:tcPr>
                      <w:tcW w:w="737" w:type="dxa"/>
                      <w:shd w:val="clear" w:color="auto" w:fill="auto"/>
                    </w:tcPr>
                    <w:p w:rsidR="00FD21B8" w:rsidRDefault="00FD21B8">
                      <w:pPr>
                        <w:spacing w:line="240" w:lineRule="auto"/>
                      </w:pPr>
                      <w:r>
                        <w:rPr>
                          <w:noProof/>
                        </w:rPr>
                        <w:drawing>
                          <wp:inline distT="0" distB="0" distL="0" distR="0">
                            <wp:extent cx="466357" cy="160845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1"/>
                                    <a:stretch>
                                      <a:fillRect/>
                                    </a:stretch>
                                  </pic:blipFill>
                                  <pic:spPr>
                                    <a:xfrm>
                                      <a:off x="0" y="0"/>
                                      <a:ext cx="466357" cy="1608455"/>
                                    </a:xfrm>
                                    <a:prstGeom prst="rect">
                                      <a:avLst/>
                                    </a:prstGeom>
                                  </pic:spPr>
                                </pic:pic>
                              </a:graphicData>
                            </a:graphic>
                          </wp:inline>
                        </w:drawing>
                      </w:r>
                    </w:p>
                  </w:tc>
                  <w:tc>
                    <w:tcPr>
                      <w:tcW w:w="5263" w:type="dxa"/>
                      <w:shd w:val="clear" w:color="auto" w:fill="auto"/>
                    </w:tcPr>
                    <w:p w:rsidR="00FD21B8" w:rsidRDefault="00FD21B8">
                      <w:pPr>
                        <w:spacing w:line="240" w:lineRule="auto"/>
                      </w:pPr>
                      <w:r>
                        <w:rPr>
                          <w:noProof/>
                        </w:rPr>
                        <w:drawing>
                          <wp:inline distT="0" distB="0" distL="0" distR="0">
                            <wp:extent cx="2423810" cy="165481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2"/>
                                    <a:stretch>
                                      <a:fillRect/>
                                    </a:stretch>
                                  </pic:blipFill>
                                  <pic:spPr>
                                    <a:xfrm>
                                      <a:off x="0" y="0"/>
                                      <a:ext cx="2423810" cy="1654810"/>
                                    </a:xfrm>
                                    <a:prstGeom prst="rect">
                                      <a:avLst/>
                                    </a:prstGeom>
                                  </pic:spPr>
                                </pic:pic>
                              </a:graphicData>
                            </a:graphic>
                          </wp:inline>
                        </w:drawing>
                      </w:r>
                    </w:p>
                  </w:tc>
                </w:tr>
              </w:tbl>
              <w:p w:rsidR="00FD21B8" w:rsidRDefault="00FD21B8"/>
            </w:txbxContent>
          </v:textbox>
          <w10:wrap anchory="page"/>
        </v:shape>
      </w:pict>
    </w:r>
  </w:p>
  <w:tbl>
    <w:tblPr>
      <w:tblW w:w="7520" w:type="dxa"/>
      <w:tblLayout w:type="fixed"/>
      <w:tblCellMar>
        <w:left w:w="0" w:type="dxa"/>
        <w:right w:w="0" w:type="dxa"/>
      </w:tblCellMar>
      <w:tblLook w:val="0000"/>
    </w:tblPr>
    <w:tblGrid>
      <w:gridCol w:w="742"/>
      <w:gridCol w:w="6778"/>
    </w:tblGrid>
    <w:tr w:rsidR="00FD21B8" w:rsidRPr="00C8655C">
      <w:trPr>
        <w:trHeight w:val="400"/>
      </w:trPr>
      <w:tc>
        <w:tcPr>
          <w:tcW w:w="7520" w:type="dxa"/>
          <w:gridSpan w:val="2"/>
          <w:shd w:val="clear" w:color="auto" w:fill="auto"/>
        </w:tcPr>
        <w:p w:rsidR="00FD21B8" w:rsidRDefault="00B96746">
          <w:pPr>
            <w:pStyle w:val="Huisstijl-Retouradres"/>
          </w:pPr>
          <w:r w:rsidRPr="00B96746">
            <w:t>&gt; Retouradres</w:t>
          </w:r>
          <w:r w:rsidR="00FD21B8">
            <w:t> </w:t>
          </w:r>
          <w:r w:rsidRPr="00B96746">
            <w:t>Postbus 20201</w:t>
          </w:r>
          <w:r w:rsidR="00FD21B8">
            <w:t>  </w:t>
          </w:r>
          <w:r w:rsidRPr="00B96746">
            <w:t>2500 EE  Den Haag</w:t>
          </w:r>
          <w:r w:rsidR="00FD21B8">
            <w:t>  </w:t>
          </w:r>
        </w:p>
      </w:tc>
    </w:tr>
    <w:tr w:rsidR="00FD21B8">
      <w:trPr>
        <w:cantSplit/>
        <w:trHeight w:hRule="exact" w:val="2440"/>
      </w:trPr>
      <w:tc>
        <w:tcPr>
          <w:tcW w:w="7520" w:type="dxa"/>
          <w:gridSpan w:val="2"/>
          <w:shd w:val="clear" w:color="auto" w:fill="auto"/>
        </w:tcPr>
        <w:p w:rsidR="00FD21B8" w:rsidRDefault="00867A1F">
          <w:pPr>
            <w:pStyle w:val="Huisstijl-Rubricering"/>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6B27EE">
            <w:instrText xml:space="preserve"> DOCPROPERTY  Rubricering  \* MERGEFORMAT </w:instrText>
          </w:r>
          <w:r>
            <w:fldChar w:fldCharType="end"/>
          </w:r>
        </w:p>
        <w:p w:rsidR="00A40DDD" w:rsidRDefault="00867A1F">
          <w:pP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6B27EE">
            <w:instrText xml:space="preserve"> DOCPROPERTY  Aan  \* MERGEFORMAT </w:instrText>
          </w:r>
          <w:r>
            <w:fldChar w:fldCharType="separate"/>
          </w:r>
          <w:r w:rsidR="00A40DDD">
            <w:t xml:space="preserve">De voorzitter van de Tweede Kamer der Staten-Generaal </w:t>
          </w:r>
        </w:p>
        <w:p w:rsidR="00A40DDD" w:rsidRDefault="00A40DDD">
          <w:pP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t>Postbus 20018</w:t>
          </w:r>
        </w:p>
        <w:p w:rsidR="00FD21B8" w:rsidRDefault="00A40DDD" w:rsidP="00BC2D76">
          <w:pP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t xml:space="preserve">2500 EA  </w:t>
          </w:r>
          <w:proofErr w:type="spellStart"/>
          <w:r>
            <w:t>’s-GRAVENHAGE</w:t>
          </w:r>
          <w:proofErr w:type="spellEnd"/>
          <w:r w:rsidR="00867A1F">
            <w:fldChar w:fldCharType="end"/>
          </w:r>
        </w:p>
      </w:tc>
    </w:tr>
    <w:tr w:rsidR="00FD21B8">
      <w:trPr>
        <w:trHeight w:hRule="exact" w:val="400"/>
      </w:trPr>
      <w:tc>
        <w:tcPr>
          <w:tcW w:w="7520" w:type="dxa"/>
          <w:gridSpan w:val="2"/>
          <w:shd w:val="clear" w:color="auto" w:fill="auto"/>
        </w:tcPr>
        <w:p w:rsidR="00FD21B8" w:rsidRDefault="00FD21B8">
          <w:pPr>
            <w:tabs>
              <w:tab w:val="left" w:pos="740"/>
            </w:tabs>
            <w:autoSpaceDE w:val="0"/>
            <w:autoSpaceDN w:val="0"/>
            <w:adjustRightInd w:val="0"/>
            <w:ind w:left="743" w:hanging="743"/>
            <w:rPr>
              <w:rFonts w:cs="Verdana"/>
              <w:szCs w:val="18"/>
            </w:rPr>
          </w:pPr>
        </w:p>
      </w:tc>
    </w:tr>
    <w:tr w:rsidR="00FD21B8">
      <w:trPr>
        <w:trHeight w:val="240"/>
      </w:trPr>
      <w:tc>
        <w:tcPr>
          <w:tcW w:w="742" w:type="dxa"/>
          <w:shd w:val="clear" w:color="auto" w:fill="auto"/>
        </w:tcPr>
        <w:p w:rsidR="00FD21B8" w:rsidRDefault="00B96746">
          <w:pPr>
            <w:pStyle w:val="Huisstijl-Datumenbetreft"/>
            <w:rPr>
              <w:rFonts w:cs="Verdana"/>
              <w:szCs w:val="18"/>
            </w:rPr>
          </w:pPr>
          <w:r>
            <w:t>Datum</w:t>
          </w:r>
        </w:p>
      </w:tc>
      <w:tc>
        <w:tcPr>
          <w:tcW w:w="6778" w:type="dxa"/>
          <w:shd w:val="clear" w:color="auto" w:fill="auto"/>
        </w:tcPr>
        <w:p w:rsidR="00FD21B8" w:rsidRDefault="00B64FAB">
          <w:pPr>
            <w:pStyle w:val="Huisstijl-Gegevens"/>
            <w:rPr>
              <w:rFonts w:cs="Verdana"/>
              <w:szCs w:val="18"/>
            </w:rPr>
          </w:pPr>
          <w:r>
            <w:rPr>
              <w:rFonts w:cs="Verdana"/>
              <w:szCs w:val="18"/>
            </w:rPr>
            <w:t>21 maart 2017</w:t>
          </w:r>
        </w:p>
      </w:tc>
    </w:tr>
    <w:tr w:rsidR="00FD21B8">
      <w:trPr>
        <w:trHeight w:val="240"/>
      </w:trPr>
      <w:tc>
        <w:tcPr>
          <w:tcW w:w="742" w:type="dxa"/>
          <w:shd w:val="clear" w:color="auto" w:fill="auto"/>
        </w:tcPr>
        <w:p w:rsidR="00FD21B8" w:rsidRDefault="00B96746">
          <w:pPr>
            <w:pStyle w:val="Huisstijl-Datumenbetreft"/>
            <w:rPr>
              <w:rFonts w:cs="Verdana"/>
              <w:szCs w:val="18"/>
            </w:rPr>
          </w:pPr>
          <w:r>
            <w:t>Betreft</w:t>
          </w:r>
        </w:p>
      </w:tc>
      <w:tc>
        <w:tcPr>
          <w:tcW w:w="6778" w:type="dxa"/>
          <w:shd w:val="clear" w:color="auto" w:fill="auto"/>
        </w:tcPr>
        <w:p w:rsidR="00FD21B8" w:rsidRDefault="00867A1F" w:rsidP="004C6422">
          <w:pPr>
            <w:pStyle w:val="Huisstijl-Gegevens"/>
            <w:rPr>
              <w:rFonts w:cs="Verdana"/>
              <w:szCs w:val="18"/>
            </w:rPr>
          </w:pPr>
          <w:fldSimple w:instr=" DOCPROPERTY  Onderwerp  \* MERGEFORMAT ">
            <w:r w:rsidR="00A40DDD">
              <w:t>Wijziging van de Wet op de internationale bijstandsverlening bij de heffing van belastingen en de Wet op de vennootschapsbelasting 1969 houdende aanvullende regels in verband met de automatische uitwisseling van inlichtingen met betrekking tot landenrappo</w:t>
            </w:r>
          </w:fldSimple>
          <w:r w:rsidR="00EF7686">
            <w:t xml:space="preserve">rten (Wet aanvullende regels </w:t>
          </w:r>
          <w:r w:rsidR="004C6422">
            <w:t xml:space="preserve">uitwisseling </w:t>
          </w:r>
          <w:r w:rsidR="00EF7686">
            <w:t xml:space="preserve">landenrapporten) (34 651) </w:t>
          </w:r>
        </w:p>
      </w:tc>
    </w:tr>
  </w:tbl>
  <w:p w:rsidR="00FD21B8" w:rsidRDefault="00FD21B8">
    <w:pPr>
      <w:pStyle w:val="Koptekst"/>
    </w:pPr>
  </w:p>
  <w:p w:rsidR="00FD21B8" w:rsidRDefault="00FD21B8">
    <w:pPr>
      <w:pStyle w:val="Koptekst"/>
    </w:pPr>
  </w:p>
  <w:p w:rsidR="00FD21B8" w:rsidRDefault="00FD21B8">
    <w:pPr>
      <w:pStyle w:val="Koptekst"/>
    </w:pPr>
    <w:r>
      <w:rPr>
        <w:noProof/>
      </w:rPr>
      <w:drawing>
        <wp:anchor distT="0" distB="0" distL="114300" distR="114300" simplePos="0" relativeHeight="251661824" behindDoc="0" locked="0" layoutInCell="1" allowOverlap="1">
          <wp:simplePos x="0" y="0"/>
          <wp:positionH relativeFrom="page">
            <wp:posOffset>5926455</wp:posOffset>
          </wp:positionH>
          <wp:positionV relativeFrom="page">
            <wp:posOffset>5310505</wp:posOffset>
          </wp:positionV>
          <wp:extent cx="1148080" cy="762000"/>
          <wp:effectExtent l="0" t="0" r="0" b="0"/>
          <wp:wrapThrough wrapText="bothSides">
            <wp:wrapPolygon edited="0">
              <wp:start x="0" y="0"/>
              <wp:lineTo x="0" y="21600"/>
              <wp:lineTo x="21600" y="21600"/>
              <wp:lineTo x="21600" y="0"/>
            </wp:wrapPolygon>
          </wp:wrapThrough>
          <wp:docPr id="7" name="Afbeelding 4" descr="Placeholder_Fla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laceholder_Flag.png"/>
                  <pic:cNvPicPr preferRelativeResize="0"/>
                </pic:nvPicPr>
                <pic:blipFill>
                  <a:blip r:embed="rId3"/>
                  <a:stretch>
                    <a:fillRect/>
                  </a:stretch>
                </pic:blipFill>
                <pic:spPr>
                  <a:xfrm>
                    <a:off x="0" y="0"/>
                    <a:ext cx="1148080" cy="76200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1F4E28E"/>
    <w:lvl w:ilvl="0">
      <w:start w:val="1"/>
      <w:numFmt w:val="decimal"/>
      <w:lvlText w:val="%1."/>
      <w:lvlJc w:val="left"/>
      <w:pPr>
        <w:tabs>
          <w:tab w:val="num" w:pos="1492"/>
        </w:tabs>
        <w:ind w:left="1492" w:hanging="360"/>
      </w:pPr>
    </w:lvl>
  </w:abstractNum>
  <w:abstractNum w:abstractNumId="1">
    <w:nsid w:val="FFFFFF7D"/>
    <w:multiLevelType w:val="singleLevel"/>
    <w:tmpl w:val="F25087E4"/>
    <w:lvl w:ilvl="0">
      <w:start w:val="1"/>
      <w:numFmt w:val="decimal"/>
      <w:lvlText w:val="%1."/>
      <w:lvlJc w:val="left"/>
      <w:pPr>
        <w:tabs>
          <w:tab w:val="num" w:pos="1209"/>
        </w:tabs>
        <w:ind w:left="1209" w:hanging="360"/>
      </w:pPr>
    </w:lvl>
  </w:abstractNum>
  <w:abstractNum w:abstractNumId="2">
    <w:nsid w:val="FFFFFF7E"/>
    <w:multiLevelType w:val="singleLevel"/>
    <w:tmpl w:val="AF3E4BE4"/>
    <w:lvl w:ilvl="0">
      <w:start w:val="1"/>
      <w:numFmt w:val="decimal"/>
      <w:lvlText w:val="%1."/>
      <w:lvlJc w:val="left"/>
      <w:pPr>
        <w:tabs>
          <w:tab w:val="num" w:pos="926"/>
        </w:tabs>
        <w:ind w:left="926" w:hanging="360"/>
      </w:pPr>
    </w:lvl>
  </w:abstractNum>
  <w:abstractNum w:abstractNumId="3">
    <w:nsid w:val="FFFFFF7F"/>
    <w:multiLevelType w:val="singleLevel"/>
    <w:tmpl w:val="1C10D520"/>
    <w:lvl w:ilvl="0">
      <w:start w:val="1"/>
      <w:numFmt w:val="decimal"/>
      <w:lvlText w:val="%1."/>
      <w:lvlJc w:val="left"/>
      <w:pPr>
        <w:tabs>
          <w:tab w:val="num" w:pos="643"/>
        </w:tabs>
        <w:ind w:left="643" w:hanging="360"/>
      </w:pPr>
    </w:lvl>
  </w:abstractNum>
  <w:abstractNum w:abstractNumId="4">
    <w:nsid w:val="FFFFFF80"/>
    <w:multiLevelType w:val="singleLevel"/>
    <w:tmpl w:val="77A0A57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9CEBD4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F1A7C2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5D84B5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FEAD68C"/>
    <w:lvl w:ilvl="0">
      <w:start w:val="1"/>
      <w:numFmt w:val="decimal"/>
      <w:lvlText w:val="%1."/>
      <w:lvlJc w:val="left"/>
      <w:pPr>
        <w:tabs>
          <w:tab w:val="num" w:pos="360"/>
        </w:tabs>
        <w:ind w:left="360" w:hanging="360"/>
      </w:pPr>
    </w:lvl>
  </w:abstractNum>
  <w:abstractNum w:abstractNumId="9">
    <w:nsid w:val="FFFFFF89"/>
    <w:multiLevelType w:val="singleLevel"/>
    <w:tmpl w:val="D32865E2"/>
    <w:lvl w:ilvl="0">
      <w:start w:val="1"/>
      <w:numFmt w:val="bullet"/>
      <w:lvlText w:val=""/>
      <w:lvlJc w:val="left"/>
      <w:pPr>
        <w:tabs>
          <w:tab w:val="num" w:pos="360"/>
        </w:tabs>
        <w:ind w:left="360" w:hanging="360"/>
      </w:pPr>
      <w:rPr>
        <w:rFonts w:ascii="Symbol" w:hAnsi="Symbol" w:hint="default"/>
      </w:rPr>
    </w:lvl>
  </w:abstractNum>
  <w:abstractNum w:abstractNumId="10">
    <w:nsid w:val="0A4120A4"/>
    <w:multiLevelType w:val="hybridMultilevel"/>
    <w:tmpl w:val="1D8E1FCE"/>
    <w:lvl w:ilvl="0" w:tplc="1EDC355A">
      <w:start w:val="1"/>
      <w:numFmt w:val="bullet"/>
      <w:pStyle w:val="Lijstopsomteken"/>
      <w:lvlText w:val="•"/>
      <w:lvlJc w:val="left"/>
      <w:pPr>
        <w:tabs>
          <w:tab w:val="num" w:pos="227"/>
        </w:tabs>
        <w:ind w:left="227" w:hanging="227"/>
      </w:pPr>
      <w:rPr>
        <w:rFonts w:ascii="Verdana" w:hAnsi="Verdana" w:hint="default"/>
        <w:sz w:val="18"/>
        <w:szCs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nsid w:val="1E555FEF"/>
    <w:multiLevelType w:val="hybridMultilevel"/>
    <w:tmpl w:val="50F0923E"/>
    <w:lvl w:ilvl="0" w:tplc="A2CC0C32">
      <w:start w:val="1"/>
      <w:numFmt w:val="bullet"/>
      <w:pStyle w:val="Lijstopsomteken2"/>
      <w:lvlText w:val="–"/>
      <w:lvlJc w:val="left"/>
      <w:pPr>
        <w:tabs>
          <w:tab w:val="num" w:pos="227"/>
        </w:tabs>
        <w:ind w:left="227" w:firstLine="0"/>
      </w:pPr>
      <w:rPr>
        <w:rFonts w:ascii="Verdana" w:hAnsi="Verdana"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nsid w:val="49A45CDD"/>
    <w:multiLevelType w:val="hybridMultilevel"/>
    <w:tmpl w:val="121ACDC4"/>
    <w:lvl w:ilvl="0" w:tplc="77768F14">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9"/>
  </w:num>
  <w:num w:numId="2">
    <w:abstractNumId w:val="10"/>
  </w:num>
  <w:num w:numId="3">
    <w:abstractNumId w:val="7"/>
  </w:num>
  <w:num w:numId="4">
    <w:abstractNumId w:val="11"/>
  </w:num>
  <w:num w:numId="5">
    <w:abstractNumId w:val="5"/>
  </w:num>
  <w:num w:numId="6">
    <w:abstractNumId w:val="6"/>
  </w:num>
  <w:num w:numId="7">
    <w:abstractNumId w:val="4"/>
  </w:num>
  <w:num w:numId="8">
    <w:abstractNumId w:val="8"/>
  </w:num>
  <w:num w:numId="9">
    <w:abstractNumId w:val="3"/>
  </w:num>
  <w:num w:numId="10">
    <w:abstractNumId w:val="2"/>
  </w:num>
  <w:num w:numId="11">
    <w:abstractNumId w:val="1"/>
  </w:num>
  <w:num w:numId="12">
    <w:abstractNumId w:val="0"/>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DateAndTime/>
  <w:proofState w:spelling="clean"/>
  <w:stylePaneFormatFilter w:val="3F01"/>
  <w:defaultTabStop w:val="708"/>
  <w:hyphenationZone w:val="425"/>
  <w:drawingGridHorizontalSpacing w:val="90"/>
  <w:displayHorizontalDrawingGridEvery w:val="2"/>
  <w:noPunctuationKerning/>
  <w:characterSpacingControl w:val="doNotCompress"/>
  <w:hdrShapeDefaults>
    <o:shapedefaults v:ext="edit" spidmax="13315"/>
    <o:shapelayout v:ext="edit">
      <o:idmap v:ext="edit" data="13"/>
    </o:shapelayout>
  </w:hdrShapeDefaults>
  <w:footnotePr>
    <w:footnote w:id="-1"/>
    <w:footnote w:id="0"/>
  </w:footnotePr>
  <w:endnotePr>
    <w:endnote w:id="-1"/>
    <w:endnote w:id="0"/>
  </w:endnotePr>
  <w:compat/>
  <w:rsids>
    <w:rsidRoot w:val="00911C9F"/>
    <w:rsid w:val="00030A11"/>
    <w:rsid w:val="000B7976"/>
    <w:rsid w:val="00113AE1"/>
    <w:rsid w:val="00171163"/>
    <w:rsid w:val="00191478"/>
    <w:rsid w:val="001D1B05"/>
    <w:rsid w:val="002F693A"/>
    <w:rsid w:val="0033370B"/>
    <w:rsid w:val="003C15FF"/>
    <w:rsid w:val="003C354E"/>
    <w:rsid w:val="0040714C"/>
    <w:rsid w:val="004B3AB8"/>
    <w:rsid w:val="004C6422"/>
    <w:rsid w:val="00561F2D"/>
    <w:rsid w:val="005D7103"/>
    <w:rsid w:val="005F4CEE"/>
    <w:rsid w:val="00623000"/>
    <w:rsid w:val="00661254"/>
    <w:rsid w:val="006B27EE"/>
    <w:rsid w:val="006C6495"/>
    <w:rsid w:val="00763997"/>
    <w:rsid w:val="00867A1F"/>
    <w:rsid w:val="008C6F19"/>
    <w:rsid w:val="008D107D"/>
    <w:rsid w:val="00911C9F"/>
    <w:rsid w:val="0094716C"/>
    <w:rsid w:val="009D7BC1"/>
    <w:rsid w:val="00A40DDD"/>
    <w:rsid w:val="00A732FE"/>
    <w:rsid w:val="00A769C2"/>
    <w:rsid w:val="00AB3EF9"/>
    <w:rsid w:val="00AE70BA"/>
    <w:rsid w:val="00AF5551"/>
    <w:rsid w:val="00B64FAB"/>
    <w:rsid w:val="00B73496"/>
    <w:rsid w:val="00B96746"/>
    <w:rsid w:val="00BC2D76"/>
    <w:rsid w:val="00BE3F1B"/>
    <w:rsid w:val="00C8655C"/>
    <w:rsid w:val="00C90F2C"/>
    <w:rsid w:val="00CE728B"/>
    <w:rsid w:val="00D67849"/>
    <w:rsid w:val="00DC3051"/>
    <w:rsid w:val="00E05A5B"/>
    <w:rsid w:val="00E12183"/>
    <w:rsid w:val="00E81A4D"/>
    <w:rsid w:val="00ED2C65"/>
    <w:rsid w:val="00EF7686"/>
    <w:rsid w:val="00F748AC"/>
    <w:rsid w:val="00F875B1"/>
    <w:rsid w:val="00F93787"/>
    <w:rsid w:val="00FD21B8"/>
    <w:rsid w:val="00FF2907"/>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11C9F"/>
    <w:pPr>
      <w:spacing w:line="240" w:lineRule="atLeast"/>
    </w:pPr>
    <w:rPr>
      <w:rFonts w:ascii="Verdana" w:hAnsi="Verdana"/>
      <w:sz w:val="18"/>
      <w:szCs w:val="24"/>
    </w:rPr>
  </w:style>
  <w:style w:type="paragraph" w:styleId="Kop1">
    <w:name w:val="heading 1"/>
    <w:basedOn w:val="Standaard"/>
    <w:next w:val="Standaard"/>
    <w:qFormat/>
    <w:rsid w:val="00911C9F"/>
    <w:pPr>
      <w:keepNext/>
      <w:spacing w:before="240" w:after="60"/>
      <w:outlineLvl w:val="0"/>
    </w:pPr>
    <w:rPr>
      <w:rFonts w:cs="Arial"/>
      <w:b/>
      <w:bCs/>
      <w:kern w:val="32"/>
      <w:sz w:val="32"/>
      <w:szCs w:val="32"/>
    </w:rPr>
  </w:style>
  <w:style w:type="paragraph" w:styleId="Kop2">
    <w:name w:val="heading 2"/>
    <w:basedOn w:val="Standaard"/>
    <w:next w:val="Standaard"/>
    <w:qFormat/>
    <w:rsid w:val="00911C9F"/>
    <w:pPr>
      <w:keepNext/>
      <w:spacing w:before="240" w:after="60"/>
      <w:outlineLvl w:val="1"/>
    </w:pPr>
    <w:rPr>
      <w:rFonts w:cs="Arial"/>
      <w:b/>
      <w:bCs/>
      <w:i/>
      <w:iCs/>
      <w:sz w:val="28"/>
      <w:szCs w:val="28"/>
    </w:rPr>
  </w:style>
  <w:style w:type="paragraph" w:styleId="Kop3">
    <w:name w:val="heading 3"/>
    <w:basedOn w:val="Standaard"/>
    <w:next w:val="Standaard"/>
    <w:qFormat/>
    <w:rsid w:val="00911C9F"/>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uisstijl-Rubricering">
    <w:name w:val="Huisstijl - Rubricering"/>
    <w:basedOn w:val="Standaard"/>
    <w:next w:val="Standaard"/>
    <w:rsid w:val="00911C9F"/>
    <w:pPr>
      <w:widowControl w:val="0"/>
      <w:suppressAutoHyphens/>
      <w:autoSpaceDN w:val="0"/>
      <w:spacing w:line="180" w:lineRule="exact"/>
      <w:textAlignment w:val="baseline"/>
    </w:pPr>
    <w:rPr>
      <w:rFonts w:eastAsia="DejaVu Sans" w:cs="Lohit Hindi"/>
      <w:b/>
      <w:smallCaps/>
      <w:kern w:val="3"/>
      <w:sz w:val="13"/>
      <w:lang w:eastAsia="zh-CN" w:bidi="hi-IN"/>
    </w:rPr>
  </w:style>
  <w:style w:type="character" w:styleId="Hyperlink">
    <w:name w:val="Hyperlink"/>
    <w:basedOn w:val="Standaardalinea-lettertype"/>
    <w:rsid w:val="00911C9F"/>
    <w:rPr>
      <w:color w:val="0000FF"/>
      <w:u w:val="single"/>
    </w:rPr>
  </w:style>
  <w:style w:type="paragraph" w:styleId="Koptekst">
    <w:name w:val="header"/>
    <w:basedOn w:val="Standaard"/>
    <w:rsid w:val="00911C9F"/>
    <w:pPr>
      <w:tabs>
        <w:tab w:val="center" w:pos="4536"/>
        <w:tab w:val="right" w:pos="9072"/>
      </w:tabs>
    </w:pPr>
  </w:style>
  <w:style w:type="paragraph" w:styleId="Lijstopsomteken">
    <w:name w:val="List Bullet"/>
    <w:basedOn w:val="Standaard"/>
    <w:rsid w:val="00911C9F"/>
    <w:pPr>
      <w:numPr>
        <w:numId w:val="2"/>
      </w:numPr>
    </w:pPr>
    <w:rPr>
      <w:noProof/>
    </w:rPr>
  </w:style>
  <w:style w:type="paragraph" w:styleId="Lijstopsomteken2">
    <w:name w:val="List Bullet 2"/>
    <w:basedOn w:val="Standaard"/>
    <w:rsid w:val="00911C9F"/>
    <w:pPr>
      <w:numPr>
        <w:numId w:val="4"/>
      </w:numPr>
      <w:tabs>
        <w:tab w:val="left" w:pos="454"/>
      </w:tabs>
    </w:pPr>
    <w:rPr>
      <w:noProof/>
    </w:rPr>
  </w:style>
  <w:style w:type="table" w:styleId="Tabelraster">
    <w:name w:val="Table Grid"/>
    <w:basedOn w:val="Standaardtabel"/>
    <w:rsid w:val="00911C9F"/>
    <w:rPr>
      <w:rFonts w:ascii="Verdana" w:hAnsi="Verdan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rsid w:val="00911C9F"/>
    <w:pPr>
      <w:tabs>
        <w:tab w:val="center" w:pos="4536"/>
        <w:tab w:val="right" w:pos="9072"/>
      </w:tabs>
    </w:pPr>
  </w:style>
  <w:style w:type="paragraph" w:styleId="Voetnoottekst">
    <w:name w:val="footnote text"/>
    <w:basedOn w:val="Standaard"/>
    <w:rsid w:val="00911C9F"/>
    <w:pPr>
      <w:spacing w:line="180" w:lineRule="atLeast"/>
    </w:pPr>
    <w:rPr>
      <w:sz w:val="13"/>
      <w:szCs w:val="20"/>
    </w:rPr>
  </w:style>
  <w:style w:type="paragraph" w:styleId="Ballontekst">
    <w:name w:val="Balloon Text"/>
    <w:basedOn w:val="Standaard"/>
    <w:link w:val="BallontekstChar"/>
    <w:uiPriority w:val="99"/>
    <w:semiHidden/>
    <w:unhideWhenUsed/>
    <w:rsid w:val="00911C9F"/>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11C9F"/>
    <w:rPr>
      <w:rFonts w:ascii="Tahoma" w:hAnsi="Tahoma" w:cs="Tahoma"/>
      <w:sz w:val="16"/>
      <w:szCs w:val="16"/>
    </w:rPr>
  </w:style>
  <w:style w:type="paragraph" w:customStyle="1" w:styleId="Huisstijl-Retouradres">
    <w:name w:val="Huisstijl - Retouradres"/>
    <w:basedOn w:val="Standaard"/>
    <w:next w:val="Standaard"/>
    <w:rsid w:val="00911C9F"/>
    <w:pPr>
      <w:widowControl w:val="0"/>
      <w:suppressAutoHyphens/>
      <w:autoSpaceDN w:val="0"/>
      <w:spacing w:after="283" w:line="180" w:lineRule="exact"/>
      <w:textAlignment w:val="baseline"/>
    </w:pPr>
    <w:rPr>
      <w:rFonts w:eastAsia="DejaVu Sans" w:cs="Lohit Hindi"/>
      <w:kern w:val="3"/>
      <w:sz w:val="13"/>
      <w:lang w:eastAsia="zh-CN" w:bidi="hi-IN"/>
    </w:rPr>
  </w:style>
  <w:style w:type="paragraph" w:customStyle="1" w:styleId="Huisstijl-Afzendgegevenskop">
    <w:name w:val="Huisstijl - Afzendgegevens kop"/>
    <w:basedOn w:val="Standaard"/>
    <w:rsid w:val="00911C9F"/>
    <w:pPr>
      <w:widowControl w:val="0"/>
      <w:suppressAutoHyphens/>
      <w:autoSpaceDN w:val="0"/>
      <w:spacing w:line="180" w:lineRule="exact"/>
      <w:textAlignment w:val="baseline"/>
    </w:pPr>
    <w:rPr>
      <w:rFonts w:eastAsia="DejaVu Sans" w:cs="Lohit Hindi"/>
      <w:b/>
      <w:kern w:val="3"/>
      <w:sz w:val="13"/>
      <w:lang w:eastAsia="zh-CN" w:bidi="hi-IN"/>
    </w:rPr>
  </w:style>
  <w:style w:type="paragraph" w:customStyle="1" w:styleId="Huisstijl-Afzendgegevens">
    <w:name w:val="Huisstijl - Afzendgegevens"/>
    <w:basedOn w:val="Standaard"/>
    <w:rsid w:val="00911C9F"/>
    <w:pPr>
      <w:widowControl w:val="0"/>
      <w:tabs>
        <w:tab w:val="left" w:pos="170"/>
      </w:tabs>
      <w:suppressAutoHyphens/>
      <w:autoSpaceDN w:val="0"/>
      <w:spacing w:line="180" w:lineRule="exact"/>
      <w:textAlignment w:val="baseline"/>
    </w:pPr>
    <w:rPr>
      <w:rFonts w:eastAsia="DejaVu Sans" w:cs="Lohit Hindi"/>
      <w:kern w:val="3"/>
      <w:sz w:val="13"/>
      <w:lang w:eastAsia="zh-CN" w:bidi="hi-IN"/>
    </w:rPr>
  </w:style>
  <w:style w:type="paragraph" w:customStyle="1" w:styleId="Huisstijl-AfzendgegevensW1">
    <w:name w:val="Huisstijl - Afzendgegevens W1"/>
    <w:basedOn w:val="Huisstijl-Afzendgegevens"/>
    <w:rsid w:val="00911C9F"/>
    <w:pPr>
      <w:spacing w:before="90"/>
    </w:pPr>
  </w:style>
  <w:style w:type="paragraph" w:customStyle="1" w:styleId="Huisstijl-ReferentiegegevenskopW1">
    <w:name w:val="Huisstijl - Referentiegegevens kop W1"/>
    <w:basedOn w:val="Standaard"/>
    <w:next w:val="Huisstijl-Referentiegegevens"/>
    <w:rsid w:val="00911C9F"/>
    <w:pPr>
      <w:widowControl w:val="0"/>
      <w:suppressAutoHyphens/>
      <w:autoSpaceDN w:val="0"/>
      <w:spacing w:before="90" w:line="180" w:lineRule="exact"/>
      <w:textAlignment w:val="baseline"/>
    </w:pPr>
    <w:rPr>
      <w:rFonts w:eastAsia="DejaVu Sans" w:cs="Lohit Hindi"/>
      <w:b/>
      <w:kern w:val="3"/>
      <w:sz w:val="13"/>
      <w:lang w:eastAsia="zh-CN" w:bidi="hi-IN"/>
    </w:rPr>
  </w:style>
  <w:style w:type="paragraph" w:customStyle="1" w:styleId="Huisstijl-Referentiegegevens">
    <w:name w:val="Huisstijl - Referentiegegevens"/>
    <w:basedOn w:val="Standaard"/>
    <w:rsid w:val="00911C9F"/>
    <w:pPr>
      <w:widowControl w:val="0"/>
      <w:suppressAutoHyphens/>
      <w:autoSpaceDN w:val="0"/>
      <w:spacing w:line="180" w:lineRule="exact"/>
      <w:textAlignment w:val="baseline"/>
    </w:pPr>
    <w:rPr>
      <w:rFonts w:eastAsia="DejaVu Sans" w:cs="Lohit Hindi"/>
      <w:kern w:val="3"/>
      <w:sz w:val="13"/>
      <w:lang w:eastAsia="zh-CN" w:bidi="hi-IN"/>
    </w:rPr>
  </w:style>
  <w:style w:type="paragraph" w:customStyle="1" w:styleId="Huisstijl-ReferentiegegevenskopW2">
    <w:name w:val="Huisstijl - Referentiegegevens kop W2"/>
    <w:basedOn w:val="Standaard"/>
    <w:next w:val="Huisstijl-Referentiegegevens"/>
    <w:rsid w:val="00911C9F"/>
    <w:pPr>
      <w:widowControl w:val="0"/>
      <w:suppressAutoHyphens/>
      <w:autoSpaceDN w:val="0"/>
      <w:spacing w:before="270" w:line="180" w:lineRule="exact"/>
      <w:textAlignment w:val="baseline"/>
    </w:pPr>
    <w:rPr>
      <w:rFonts w:eastAsia="DejaVu Sans" w:cs="Lohit Hindi"/>
      <w:b/>
      <w:kern w:val="3"/>
      <w:sz w:val="13"/>
      <w:lang w:eastAsia="zh-CN" w:bidi="hi-IN"/>
    </w:rPr>
  </w:style>
  <w:style w:type="paragraph" w:customStyle="1" w:styleId="Huisstijl-AfzendgegevenskopW1">
    <w:name w:val="Huisstijl - Afzendgegevens kop W1"/>
    <w:basedOn w:val="Huisstijl-Afzendgegevenskop"/>
    <w:qFormat/>
    <w:rsid w:val="00911C9F"/>
    <w:pPr>
      <w:spacing w:before="90"/>
    </w:pPr>
  </w:style>
  <w:style w:type="paragraph" w:customStyle="1" w:styleId="Huisstijl-Paginanummer">
    <w:name w:val="Huisstijl - Paginanummer"/>
    <w:basedOn w:val="Standaard"/>
    <w:rsid w:val="00911C9F"/>
    <w:pPr>
      <w:widowControl w:val="0"/>
      <w:suppressAutoHyphens/>
      <w:autoSpaceDN w:val="0"/>
      <w:spacing w:line="240" w:lineRule="auto"/>
      <w:textAlignment w:val="baseline"/>
    </w:pPr>
    <w:rPr>
      <w:rFonts w:eastAsia="DejaVu Sans" w:cs="Lohit Hindi"/>
      <w:kern w:val="3"/>
      <w:sz w:val="13"/>
      <w:lang w:eastAsia="zh-CN" w:bidi="hi-IN"/>
    </w:rPr>
  </w:style>
  <w:style w:type="paragraph" w:customStyle="1" w:styleId="Huisstijl-Datumenbetreft">
    <w:name w:val="Huisstijl - Datum en betreft"/>
    <w:basedOn w:val="Standaard"/>
    <w:rsid w:val="00911C9F"/>
    <w:pPr>
      <w:widowControl w:val="0"/>
      <w:tabs>
        <w:tab w:val="left" w:pos="1117"/>
      </w:tabs>
      <w:suppressAutoHyphens/>
      <w:autoSpaceDN w:val="0"/>
      <w:spacing w:line="240" w:lineRule="exact"/>
      <w:textAlignment w:val="baseline"/>
    </w:pPr>
    <w:rPr>
      <w:rFonts w:eastAsia="DejaVu Sans" w:cs="Lohit Hindi"/>
      <w:kern w:val="3"/>
      <w:lang w:eastAsia="zh-CN" w:bidi="hi-IN"/>
    </w:rPr>
  </w:style>
  <w:style w:type="paragraph" w:customStyle="1" w:styleId="Huisstijl-Gegevenskop">
    <w:name w:val="Huisstijl - Gegevens kop"/>
    <w:basedOn w:val="Standaard"/>
    <w:qFormat/>
    <w:rsid w:val="00911C9F"/>
    <w:pPr>
      <w:widowControl w:val="0"/>
      <w:suppressAutoHyphens/>
      <w:autoSpaceDN w:val="0"/>
      <w:spacing w:line="240" w:lineRule="exact"/>
      <w:textAlignment w:val="baseline"/>
    </w:pPr>
    <w:rPr>
      <w:rFonts w:eastAsia="DejaVu Sans" w:cs="Lohit Hindi"/>
      <w:kern w:val="3"/>
      <w:sz w:val="13"/>
      <w:lang w:eastAsia="zh-CN" w:bidi="hi-IN"/>
    </w:rPr>
  </w:style>
  <w:style w:type="paragraph" w:customStyle="1" w:styleId="Huisstijl-Gegevens">
    <w:name w:val="Huisstijl - Gegevens"/>
    <w:basedOn w:val="Huisstijl-Gegevenskop"/>
    <w:qFormat/>
    <w:rsid w:val="00911C9F"/>
    <w:rPr>
      <w:sz w:val="18"/>
    </w:rPr>
  </w:style>
  <w:style w:type="paragraph" w:customStyle="1" w:styleId="Huisstijl-Ondertekening">
    <w:name w:val="Huisstijl - Ondertekening"/>
    <w:basedOn w:val="Standaard"/>
    <w:next w:val="Standaard"/>
    <w:rsid w:val="00911C9F"/>
    <w:pPr>
      <w:widowControl w:val="0"/>
      <w:suppressAutoHyphens/>
      <w:autoSpaceDN w:val="0"/>
      <w:spacing w:before="240" w:line="240" w:lineRule="exact"/>
      <w:textAlignment w:val="baseline"/>
    </w:pPr>
    <w:rPr>
      <w:rFonts w:eastAsia="DejaVu Sans" w:cs="Lohit Hindi"/>
      <w:kern w:val="3"/>
      <w:lang w:eastAsia="zh-CN" w:bidi="hi-IN"/>
    </w:rPr>
  </w:style>
  <w:style w:type="paragraph" w:customStyle="1" w:styleId="Huisstijl-Ondertekeningvervolg">
    <w:name w:val="Huisstijl - Ondertekening vervolg"/>
    <w:basedOn w:val="Huisstijl-Ondertekening"/>
    <w:rsid w:val="00911C9F"/>
    <w:pPr>
      <w:spacing w:before="0"/>
    </w:pPr>
  </w:style>
  <w:style w:type="paragraph" w:customStyle="1" w:styleId="Huisstijl-Ondertekeningvervolgtitel">
    <w:name w:val="Huisstijl - Ondertekening vervolg titel"/>
    <w:basedOn w:val="Huisstijl-Ondertekeningvervolg"/>
    <w:qFormat/>
    <w:rsid w:val="00911C9F"/>
    <w:rPr>
      <w:i/>
      <w:noProof/>
    </w:rPr>
  </w:style>
  <w:style w:type="paragraph" w:customStyle="1" w:styleId="Huisstijl-Slotzin">
    <w:name w:val="Huisstijl - Slotzin"/>
    <w:basedOn w:val="Standaard"/>
    <w:next w:val="Huisstijl-Ondertekening"/>
    <w:rsid w:val="00911C9F"/>
    <w:pPr>
      <w:widowControl w:val="0"/>
      <w:suppressAutoHyphens/>
      <w:autoSpaceDN w:val="0"/>
      <w:spacing w:before="240" w:line="240" w:lineRule="exact"/>
      <w:textAlignment w:val="baseline"/>
    </w:pPr>
    <w:rPr>
      <w:rFonts w:eastAsia="DejaVu Sans" w:cs="Lohit Hindi"/>
      <w:kern w:val="3"/>
      <w:lang w:eastAsia="zh-CN" w:bidi="hi-IN"/>
    </w:rPr>
  </w:style>
  <w:style w:type="paragraph" w:customStyle="1" w:styleId="Huisstijl-Aanhef">
    <w:name w:val="Huisstijl - Aanhef"/>
    <w:basedOn w:val="Standaard"/>
    <w:next w:val="Standaard"/>
    <w:rsid w:val="00911C9F"/>
    <w:pPr>
      <w:widowControl w:val="0"/>
      <w:suppressAutoHyphens/>
      <w:autoSpaceDN w:val="0"/>
      <w:spacing w:before="100" w:after="240" w:line="240" w:lineRule="exact"/>
      <w:textAlignment w:val="baseline"/>
    </w:pPr>
    <w:rPr>
      <w:rFonts w:eastAsia="DejaVu Sans" w:cs="Lohit Hindi"/>
      <w:kern w:val="3"/>
      <w:lang w:eastAsia="zh-CN" w:bidi="hi-IN"/>
    </w:rPr>
  </w:style>
  <w:style w:type="paragraph" w:customStyle="1" w:styleId="Default">
    <w:name w:val="Default"/>
    <w:rsid w:val="00EF7686"/>
    <w:pPr>
      <w:autoSpaceDE w:val="0"/>
      <w:autoSpaceDN w:val="0"/>
      <w:adjustRightInd w:val="0"/>
    </w:pPr>
    <w:rPr>
      <w:rFonts w:ascii="Arial" w:eastAsiaTheme="minorHAnsi" w:hAnsi="Arial" w:cs="Arial"/>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tLeast"/>
    </w:pPr>
    <w:rPr>
      <w:rFonts w:ascii="Verdana" w:hAnsi="Verdana"/>
      <w:sz w:val="18"/>
      <w:szCs w:val="24"/>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uisstijl-Rubricering">
    <w:name w:val="Huisstijl - Rubricering"/>
    <w:basedOn w:val="Normal"/>
    <w:next w:val="Normal"/>
    <w:pPr>
      <w:widowControl w:val="0"/>
      <w:suppressAutoHyphens/>
      <w:autoSpaceDN w:val="0"/>
      <w:spacing w:line="180" w:lineRule="exact"/>
      <w:textAlignment w:val="baseline"/>
    </w:pPr>
    <w:rPr>
      <w:rFonts w:eastAsia="DejaVu Sans" w:cs="Lohit Hindi"/>
      <w:b/>
      <w:smallCaps/>
      <w:kern w:val="3"/>
      <w:sz w:val="13"/>
      <w:lang w:eastAsia="zh-CN" w:bidi="hi-IN"/>
    </w:rPr>
  </w:style>
  <w:style w:type="character" w:styleId="Hyperlink">
    <w:name w:val="Hyperlink"/>
    <w:basedOn w:val="DefaultParagraphFont"/>
    <w:rPr>
      <w:color w:val="0000FF"/>
      <w:u w:val="single"/>
    </w:rPr>
  </w:style>
  <w:style w:type="paragraph" w:styleId="Header">
    <w:name w:val="header"/>
    <w:basedOn w:val="Normal"/>
    <w:pPr>
      <w:tabs>
        <w:tab w:val="center" w:pos="4536"/>
        <w:tab w:val="right" w:pos="9072"/>
      </w:tabs>
    </w:pPr>
  </w:style>
  <w:style w:type="paragraph" w:styleId="ListBullet">
    <w:name w:val="List Bullet"/>
    <w:basedOn w:val="Normal"/>
    <w:pPr>
      <w:numPr>
        <w:numId w:val="2"/>
      </w:numPr>
    </w:pPr>
    <w:rPr>
      <w:noProof/>
    </w:rPr>
  </w:style>
  <w:style w:type="paragraph" w:styleId="ListBullet2">
    <w:name w:val="List Bullet 2"/>
    <w:basedOn w:val="Normal"/>
    <w:pPr>
      <w:numPr>
        <w:numId w:val="4"/>
      </w:numPr>
      <w:tabs>
        <w:tab w:val="left" w:pos="454"/>
      </w:tabs>
    </w:pPr>
    <w:rPr>
      <w:noProof/>
    </w:rPr>
  </w:style>
  <w:style w:type="table" w:styleId="TableGrid">
    <w:name w:val="Table Grid"/>
    <w:basedOn w:val="TableNormal"/>
    <w:rPr>
      <w:rFonts w:ascii="Verdana" w:hAnsi="Verdan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pPr>
      <w:tabs>
        <w:tab w:val="center" w:pos="4536"/>
        <w:tab w:val="right" w:pos="9072"/>
      </w:tabs>
    </w:pPr>
  </w:style>
  <w:style w:type="paragraph" w:styleId="FootnoteText">
    <w:name w:val="footnote text"/>
    <w:basedOn w:val="Normal"/>
    <w:pPr>
      <w:spacing w:line="180" w:lineRule="atLeast"/>
    </w:pPr>
    <w:rPr>
      <w:sz w:val="13"/>
      <w:szCs w:val="2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Huisstijl-Retouradres">
    <w:name w:val="Huisstijl - Retouradres"/>
    <w:basedOn w:val="Normal"/>
    <w:next w:val="Normal"/>
    <w:pPr>
      <w:widowControl w:val="0"/>
      <w:suppressAutoHyphens/>
      <w:autoSpaceDN w:val="0"/>
      <w:spacing w:after="283" w:line="180" w:lineRule="exact"/>
      <w:textAlignment w:val="baseline"/>
    </w:pPr>
    <w:rPr>
      <w:rFonts w:eastAsia="DejaVu Sans" w:cs="Lohit Hindi"/>
      <w:kern w:val="3"/>
      <w:sz w:val="13"/>
      <w:lang w:eastAsia="zh-CN" w:bidi="hi-IN"/>
    </w:rPr>
  </w:style>
  <w:style w:type="paragraph" w:customStyle="1" w:styleId="Huisstijl-Afzendgegevenskop">
    <w:name w:val="Huisstijl - Afzendgegevens kop"/>
    <w:basedOn w:val="Normal"/>
    <w:pPr>
      <w:widowControl w:val="0"/>
      <w:suppressAutoHyphens/>
      <w:autoSpaceDN w:val="0"/>
      <w:spacing w:line="180" w:lineRule="exact"/>
      <w:textAlignment w:val="baseline"/>
    </w:pPr>
    <w:rPr>
      <w:rFonts w:eastAsia="DejaVu Sans" w:cs="Lohit Hindi"/>
      <w:b/>
      <w:kern w:val="3"/>
      <w:sz w:val="13"/>
      <w:lang w:eastAsia="zh-CN" w:bidi="hi-IN"/>
    </w:rPr>
  </w:style>
  <w:style w:type="paragraph" w:customStyle="1" w:styleId="Huisstijl-Afzendgegevens">
    <w:name w:val="Huisstijl - Afzendgegevens"/>
    <w:basedOn w:val="Normal"/>
    <w:pPr>
      <w:widowControl w:val="0"/>
      <w:tabs>
        <w:tab w:val="left" w:pos="170"/>
      </w:tabs>
      <w:suppressAutoHyphens/>
      <w:autoSpaceDN w:val="0"/>
      <w:spacing w:line="180" w:lineRule="exact"/>
      <w:textAlignment w:val="baseline"/>
    </w:pPr>
    <w:rPr>
      <w:rFonts w:eastAsia="DejaVu Sans" w:cs="Lohit Hindi"/>
      <w:kern w:val="3"/>
      <w:sz w:val="13"/>
      <w:lang w:eastAsia="zh-CN" w:bidi="hi-IN"/>
    </w:rPr>
  </w:style>
  <w:style w:type="paragraph" w:customStyle="1" w:styleId="Huisstijl-AfzendgegevensW1">
    <w:name w:val="Huisstijl - Afzendgegevens W1"/>
    <w:basedOn w:val="Huisstijl-Afzendgegevens"/>
    <w:pPr>
      <w:spacing w:before="90"/>
    </w:pPr>
  </w:style>
  <w:style w:type="paragraph" w:customStyle="1" w:styleId="Huisstijl-ReferentiegegevenskopW1">
    <w:name w:val="Huisstijl - Referentiegegevens kop W1"/>
    <w:basedOn w:val="Normal"/>
    <w:next w:val="Huisstijl-Referentiegegevens"/>
    <w:pPr>
      <w:widowControl w:val="0"/>
      <w:suppressAutoHyphens/>
      <w:autoSpaceDN w:val="0"/>
      <w:spacing w:before="90" w:line="180" w:lineRule="exact"/>
      <w:textAlignment w:val="baseline"/>
    </w:pPr>
    <w:rPr>
      <w:rFonts w:eastAsia="DejaVu Sans" w:cs="Lohit Hindi"/>
      <w:b/>
      <w:kern w:val="3"/>
      <w:sz w:val="13"/>
      <w:lang w:eastAsia="zh-CN" w:bidi="hi-IN"/>
    </w:rPr>
  </w:style>
  <w:style w:type="paragraph" w:customStyle="1" w:styleId="Huisstijl-Referentiegegevens">
    <w:name w:val="Huisstijl - Referentiegegevens"/>
    <w:basedOn w:val="Normal"/>
    <w:pPr>
      <w:widowControl w:val="0"/>
      <w:suppressAutoHyphens/>
      <w:autoSpaceDN w:val="0"/>
      <w:spacing w:line="180" w:lineRule="exact"/>
      <w:textAlignment w:val="baseline"/>
    </w:pPr>
    <w:rPr>
      <w:rFonts w:eastAsia="DejaVu Sans" w:cs="Lohit Hindi"/>
      <w:kern w:val="3"/>
      <w:sz w:val="13"/>
      <w:lang w:eastAsia="zh-CN" w:bidi="hi-IN"/>
    </w:rPr>
  </w:style>
  <w:style w:type="paragraph" w:customStyle="1" w:styleId="Huisstijl-ReferentiegegevenskopW2">
    <w:name w:val="Huisstijl - Referentiegegevens kop W2"/>
    <w:basedOn w:val="Normal"/>
    <w:next w:val="Huisstijl-Referentiegegevens"/>
    <w:pPr>
      <w:widowControl w:val="0"/>
      <w:suppressAutoHyphens/>
      <w:autoSpaceDN w:val="0"/>
      <w:spacing w:before="270" w:line="180" w:lineRule="exact"/>
      <w:textAlignment w:val="baseline"/>
    </w:pPr>
    <w:rPr>
      <w:rFonts w:eastAsia="DejaVu Sans" w:cs="Lohit Hindi"/>
      <w:b/>
      <w:kern w:val="3"/>
      <w:sz w:val="13"/>
      <w:lang w:eastAsia="zh-CN" w:bidi="hi-IN"/>
    </w:rPr>
  </w:style>
  <w:style w:type="paragraph" w:customStyle="1" w:styleId="Huisstijl-AfzendgegevenskopW1">
    <w:name w:val="Huisstijl - Afzendgegevens kop W1"/>
    <w:basedOn w:val="Huisstijl-Afzendgegevenskop"/>
    <w:qFormat/>
    <w:pPr>
      <w:spacing w:before="90"/>
    </w:pPr>
  </w:style>
  <w:style w:type="paragraph" w:customStyle="1" w:styleId="Huisstijl-Paginanummer">
    <w:name w:val="Huisstijl - Paginanummer"/>
    <w:basedOn w:val="Normal"/>
    <w:pPr>
      <w:widowControl w:val="0"/>
      <w:suppressAutoHyphens/>
      <w:autoSpaceDN w:val="0"/>
      <w:spacing w:line="240" w:lineRule="auto"/>
      <w:textAlignment w:val="baseline"/>
    </w:pPr>
    <w:rPr>
      <w:rFonts w:eastAsia="DejaVu Sans" w:cs="Lohit Hindi"/>
      <w:kern w:val="3"/>
      <w:sz w:val="13"/>
      <w:lang w:eastAsia="zh-CN" w:bidi="hi-IN"/>
    </w:rPr>
  </w:style>
  <w:style w:type="paragraph" w:customStyle="1" w:styleId="Huisstijl-Datumenbetreft">
    <w:name w:val="Huisstijl - Datum en betreft"/>
    <w:basedOn w:val="Normal"/>
    <w:pPr>
      <w:widowControl w:val="0"/>
      <w:tabs>
        <w:tab w:val="left" w:pos="1117"/>
      </w:tabs>
      <w:suppressAutoHyphens/>
      <w:autoSpaceDN w:val="0"/>
      <w:spacing w:line="240" w:lineRule="exact"/>
      <w:textAlignment w:val="baseline"/>
    </w:pPr>
    <w:rPr>
      <w:rFonts w:eastAsia="DejaVu Sans" w:cs="Lohit Hindi"/>
      <w:kern w:val="3"/>
      <w:lang w:eastAsia="zh-CN" w:bidi="hi-IN"/>
    </w:rPr>
  </w:style>
  <w:style w:type="paragraph" w:customStyle="1" w:styleId="Huisstijl-Gegevenskop">
    <w:name w:val="Huisstijl - Gegevens kop"/>
    <w:basedOn w:val="Normal"/>
    <w:qFormat/>
    <w:pPr>
      <w:widowControl w:val="0"/>
      <w:suppressAutoHyphens/>
      <w:autoSpaceDN w:val="0"/>
      <w:spacing w:line="240" w:lineRule="exact"/>
      <w:textAlignment w:val="baseline"/>
    </w:pPr>
    <w:rPr>
      <w:rFonts w:eastAsia="DejaVu Sans" w:cs="Lohit Hindi"/>
      <w:kern w:val="3"/>
      <w:sz w:val="13"/>
      <w:lang w:eastAsia="zh-CN" w:bidi="hi-IN"/>
    </w:rPr>
  </w:style>
  <w:style w:type="paragraph" w:customStyle="1" w:styleId="Huisstijl-Gegevens">
    <w:name w:val="Huisstijl - Gegevens"/>
    <w:basedOn w:val="Huisstijl-Gegevenskop"/>
    <w:qFormat/>
    <w:rPr>
      <w:sz w:val="18"/>
    </w:rPr>
  </w:style>
  <w:style w:type="paragraph" w:customStyle="1" w:styleId="Huisstijl-Ondertekening">
    <w:name w:val="Huisstijl - Ondertekening"/>
    <w:basedOn w:val="Normal"/>
    <w:next w:val="Normal"/>
    <w:pPr>
      <w:widowControl w:val="0"/>
      <w:suppressAutoHyphens/>
      <w:autoSpaceDN w:val="0"/>
      <w:spacing w:before="240" w:line="240" w:lineRule="exact"/>
      <w:textAlignment w:val="baseline"/>
    </w:pPr>
    <w:rPr>
      <w:rFonts w:eastAsia="DejaVu Sans" w:cs="Lohit Hindi"/>
      <w:kern w:val="3"/>
      <w:lang w:eastAsia="zh-CN" w:bidi="hi-IN"/>
    </w:rPr>
  </w:style>
  <w:style w:type="paragraph" w:customStyle="1" w:styleId="Huisstijl-Ondertekeningvervolg">
    <w:name w:val="Huisstijl - Ondertekening vervolg"/>
    <w:basedOn w:val="Huisstijl-Ondertekening"/>
    <w:pPr>
      <w:spacing w:before="0"/>
    </w:pPr>
  </w:style>
  <w:style w:type="paragraph" w:customStyle="1" w:styleId="Huisstijl-Ondertekeningvervolgtitel">
    <w:name w:val="Huisstijl - Ondertekening vervolg titel"/>
    <w:basedOn w:val="Huisstijl-Ondertekeningvervolg"/>
    <w:qFormat/>
    <w:rPr>
      <w:i/>
      <w:noProof/>
    </w:rPr>
  </w:style>
  <w:style w:type="paragraph" w:customStyle="1" w:styleId="Huisstijl-Slotzin">
    <w:name w:val="Huisstijl - Slotzin"/>
    <w:basedOn w:val="Normal"/>
    <w:next w:val="Huisstijl-Ondertekening"/>
    <w:pPr>
      <w:widowControl w:val="0"/>
      <w:suppressAutoHyphens/>
      <w:autoSpaceDN w:val="0"/>
      <w:spacing w:before="240" w:line="240" w:lineRule="exact"/>
      <w:textAlignment w:val="baseline"/>
    </w:pPr>
    <w:rPr>
      <w:rFonts w:eastAsia="DejaVu Sans" w:cs="Lohit Hindi"/>
      <w:kern w:val="3"/>
      <w:lang w:eastAsia="zh-CN" w:bidi="hi-IN"/>
    </w:rPr>
  </w:style>
  <w:style w:type="paragraph" w:customStyle="1" w:styleId="Huisstijl-Aanhef">
    <w:name w:val="Huisstijl - Aanhef"/>
    <w:basedOn w:val="Normal"/>
    <w:next w:val="Normal"/>
    <w:pPr>
      <w:widowControl w:val="0"/>
      <w:suppressAutoHyphens/>
      <w:autoSpaceDN w:val="0"/>
      <w:spacing w:before="100" w:after="240" w:line="240" w:lineRule="exact"/>
      <w:textAlignment w:val="baseline"/>
    </w:pPr>
    <w:rPr>
      <w:rFonts w:eastAsia="DejaVu Sans" w:cs="Lohit Hindi"/>
      <w:kern w:val="3"/>
      <w:lang w:eastAsia="zh-C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microsoft.com/office/2007/relationships/stylesWithEffects" Target="stylesWithEffects.xml" Id="rId1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34</ap:Words>
  <ap:Characters>207</ap:Characters>
  <ap:DocSecurity>0</ap:DocSecurity>
  <ap:Lines>1</ap:Lines>
  <ap:Paragraphs>1</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240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2017-03-17T10:37:00.0000000Z</lastPrinted>
  <dcterms:created xsi:type="dcterms:W3CDTF">2017-03-21T13:09:00.0000000Z</dcterms:created>
  <dcterms:modified xsi:type="dcterms:W3CDTF">2017-03-21T13:09:00.0000000Z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Docgensjabloon">
    <vt:lpwstr>DocGen_Brief_nl_NL</vt:lpwstr>
  </property>
  <property fmtid="{D5CDD505-2E9C-101B-9397-08002B2CF9AE}" pid="3" name="Onderwerp">
    <vt:lpwstr>Wijziging van de Wet op de internationale bijstandsverlening bij de heffing van belastingen en de Wet op de vennootschapsbelasting 1969 houdende aanvullende regels in verband met de automatische uitwisseling van inlichtingen met betrekking tot landenrappo</vt:lpwstr>
  </property>
  <property fmtid="{D5CDD505-2E9C-101B-9397-08002B2CF9AE}" pid="4" name="Datum">
    <vt:lpwstr>16 maart 2017</vt:lpwstr>
  </property>
  <property fmtid="{D5CDD505-2E9C-101B-9397-08002B2CF9AE}" pid="5" name="Kenmerk">
    <vt:lpwstr>2017-0000030355</vt:lpwstr>
  </property>
  <property fmtid="{D5CDD505-2E9C-101B-9397-08002B2CF9AE}" pid="6" name="UwKenmerk">
    <vt:lpwstr/>
  </property>
  <property fmtid="{D5CDD505-2E9C-101B-9397-08002B2CF9AE}" pid="7" name="Aan">
    <vt:lpwstr>De voorzitter van de Tweede Kamer der Staten-Generaal _x000d_
Postbus 20018_x000d_
2500 EA  ’s-GRAVENHAGE</vt:lpwstr>
  </property>
  <property fmtid="{D5CDD505-2E9C-101B-9397-08002B2CF9AE}" pid="8" name="Rubricering">
    <vt:lpwstr/>
  </property>
  <property fmtid="{D5CDD505-2E9C-101B-9397-08002B2CF9AE}" pid="9" name="ContentTypeId">
    <vt:lpwstr>0x0101000C579FD8A78B044ABFB80603094C8363</vt:lpwstr>
  </property>
</Properties>
</file>