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40714C" w:rsidR="00911C9F" w:rsidP="00623000" w:rsidRDefault="00113AE1">
      <w:pPr>
        <w:pStyle w:val="Huisstijl-Aanhef"/>
      </w:pPr>
      <w:bookmarkStart w:name="_GoBack" w:id="0"/>
      <w:bookmarkEnd w:id="0"/>
      <w:r>
        <w:t>Geachte Voorzitter,</w:t>
      </w:r>
    </w:p>
    <w:p w:rsidR="009F6A2F" w:rsidP="009F6A2F" w:rsidRDefault="009F6A2F">
      <w:pPr>
        <w:pStyle w:val="Huisstijl-Ondertekening"/>
      </w:pPr>
      <w:r w:rsidRPr="009F6A2F">
        <w:t xml:space="preserve">Hierbij zend ik u de bijdrage aan het verslag van het schriftelijk overleg over de Eurogroep en </w:t>
      </w:r>
      <w:proofErr w:type="spellStart"/>
      <w:r w:rsidRPr="009F6A2F">
        <w:t>Ecofinraad</w:t>
      </w:r>
      <w:proofErr w:type="spellEnd"/>
      <w:r w:rsidRPr="009F6A2F">
        <w:t xml:space="preserve"> 20 en 21 maart 2017.</w:t>
      </w:r>
    </w:p>
    <w:p w:rsidRPr="009F6A2F" w:rsidR="009F6A2F" w:rsidP="009F6A2F" w:rsidRDefault="009F6A2F">
      <w:pPr>
        <w:rPr>
          <w:lang w:eastAsia="zh-CN" w:bidi="hi-IN"/>
        </w:rPr>
      </w:pPr>
    </w:p>
    <w:p w:rsidR="009F6A2F" w:rsidP="009F6A2F" w:rsidRDefault="009F6A2F">
      <w:pPr>
        <w:pStyle w:val="Huisstijl-Ondertekening"/>
        <w:spacing w:before="0"/>
        <w:contextualSpacing/>
      </w:pPr>
      <w:r>
        <w:t>Hoogachtend,</w:t>
      </w:r>
      <w:r w:rsidR="00561F2D">
        <w:br/>
        <w:t>de minister van Financiën</w:t>
      </w:r>
      <w:r w:rsidR="00561F2D">
        <w:br/>
      </w:r>
    </w:p>
    <w:p w:rsidR="009F6A2F" w:rsidP="009F6A2F" w:rsidRDefault="009F6A2F">
      <w:pPr>
        <w:rPr>
          <w:lang w:eastAsia="zh-CN" w:bidi="hi-IN"/>
        </w:rPr>
      </w:pPr>
    </w:p>
    <w:p w:rsidRPr="009F6A2F" w:rsidR="009F6A2F" w:rsidP="009F6A2F" w:rsidRDefault="009F6A2F">
      <w:pPr>
        <w:rPr>
          <w:lang w:eastAsia="zh-CN" w:bidi="hi-IN"/>
        </w:rPr>
      </w:pPr>
    </w:p>
    <w:p w:rsidR="009F6A2F" w:rsidP="009F6A2F" w:rsidRDefault="009F6A2F">
      <w:pPr>
        <w:pStyle w:val="Huisstijl-Ondertekening"/>
        <w:spacing w:before="0"/>
        <w:contextualSpacing/>
      </w:pPr>
    </w:p>
    <w:p w:rsidR="00911C9F" w:rsidP="009F6A2F" w:rsidRDefault="00561F2D">
      <w:pPr>
        <w:pStyle w:val="Huisstijl-Ondertekening"/>
        <w:spacing w:before="0"/>
        <w:contextualSpacing/>
      </w:pPr>
      <w:r>
        <w:t>J.R.V.A. Dijsselbloem</w:t>
      </w:r>
    </w:p>
    <w:sectPr w:rsidR="00911C9F" w:rsidSect="00911C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A9D" w:rsidRDefault="00A54A9D">
      <w:pPr>
        <w:spacing w:line="240" w:lineRule="auto"/>
      </w:pPr>
      <w:r>
        <w:separator/>
      </w:r>
    </w:p>
  </w:endnote>
  <w:endnote w:type="continuationSeparator" w:id="0">
    <w:p w:rsidR="00A54A9D" w:rsidRDefault="00A54A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F80" w:rsidRDefault="00A66F80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B96746">
          <w:pPr>
            <w:pStyle w:val="Huisstijl-Paginanummer"/>
          </w:pPr>
          <w:r>
            <w:t>Pagina</w:t>
          </w:r>
          <w:r w:rsidR="00FD21B8">
            <w:t> </w:t>
          </w:r>
          <w:fldSimple w:instr=" PAGE    \* MERGEFORMAT ">
            <w:r w:rsidR="00A66F80">
              <w:rPr>
                <w:noProof/>
              </w:rPr>
              <w:t>1</w:t>
            </w:r>
          </w:fldSimple>
          <w:r w:rsidR="00FD21B8">
            <w:t> </w:t>
          </w:r>
          <w:r>
            <w:t>van</w:t>
          </w:r>
          <w:r w:rsidR="00FD21B8">
            <w:t> </w:t>
          </w:r>
          <w:fldSimple w:instr=" NUMPAGES  \* Arabic  \* MERGEFORMAT ">
            <w:r w:rsidR="00A66F80">
              <w:rPr>
                <w:noProof/>
              </w:rPr>
              <w:t>1</w:t>
            </w:r>
          </w:fldSimple>
        </w:p>
      </w:tc>
    </w:tr>
  </w:tbl>
  <w:p w:rsidR="00FD21B8" w:rsidRDefault="00C26F32">
    <w:pPr>
      <w:pStyle w:val="Huisstijl-Rubricering"/>
    </w:pPr>
    <w:r>
      <w:fldChar w:fldCharType="begin"/>
    </w:r>
    <w:r w:rsidR="00FE7BE6">
      <w:instrText xml:space="preserve"> DOCPROPERTY  Rubricering  \* MERGEFORMAT </w:instrTex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C26F32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FE7BE6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96746">
            <w:t>Pagina</w:t>
          </w:r>
          <w:r>
            <w:t> </w:t>
          </w:r>
          <w:fldSimple w:instr=" PAGE    \* MERGEFORMAT ">
            <w:r w:rsidR="00A66F80">
              <w:rPr>
                <w:noProof/>
              </w:rPr>
              <w:t>1</w:t>
            </w:r>
          </w:fldSimple>
          <w:r>
            <w:t> </w:t>
          </w:r>
          <w:r w:rsidR="00B96746">
            <w:t>van</w:t>
          </w:r>
          <w:r>
            <w:t> </w:t>
          </w:r>
          <w:fldSimple w:instr=" NUMPAGES  \* Arabic  \* MERGEFORMAT ">
            <w:r w:rsidR="00A66F80">
              <w:rPr>
                <w:noProof/>
              </w:rPr>
              <w:t>1</w:t>
            </w:r>
          </w:fldSimple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A9D" w:rsidRDefault="00A54A9D">
      <w:pPr>
        <w:spacing w:line="240" w:lineRule="auto"/>
      </w:pPr>
      <w:r>
        <w:separator/>
      </w:r>
    </w:p>
  </w:footnote>
  <w:footnote w:type="continuationSeparator" w:id="0">
    <w:p w:rsidR="00A54A9D" w:rsidRDefault="00A54A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F80" w:rsidRDefault="00A66F80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F2C" w:rsidRDefault="00B96746" w:rsidP="00332C67">
    <w:pPr>
      <w:pStyle w:val="Huisstijl-Afzendgegevenskop"/>
      <w:framePr w:w="2103" w:h="12013" w:hRule="exact" w:hSpace="180" w:wrap="around" w:vAnchor="page" w:hAnchor="page" w:x="9316" w:y="3022"/>
    </w:pPr>
    <w:r w:rsidRPr="00B96746">
      <w:t>Directie Buitenlandse Financiële Betrekkingen</w:t>
    </w:r>
  </w:p>
  <w:p w:rsidR="00C90F2C" w:rsidRDefault="00B96746" w:rsidP="00332C6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C90F2C" w:rsidRPr="00FD21B8" w:rsidRDefault="00C26F32" w:rsidP="00332C67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A66F80">
        <w:t>2017-0000052881</w:t>
      </w:r>
    </w:fldSimple>
    <w:r w:rsidR="00C90F2C" w:rsidRPr="00C8655C">
      <w:t xml:space="preserve"> </w:t>
    </w:r>
  </w:p>
  <w:p w:rsidR="00FD21B8" w:rsidRDefault="00FD21B8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B8" w:rsidRDefault="00B96746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Buitenlandse Financiële Betrekkingen</w:t>
    </w:r>
  </w:p>
  <w:p w:rsidR="00FD21B8" w:rsidRDefault="00B96746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 xml:space="preserve">Korte </w:t>
    </w:r>
    <w:proofErr w:type="spellStart"/>
    <w:r w:rsidRPr="00B96746">
      <w:t>Voorhout</w:t>
    </w:r>
    <w:proofErr w:type="spellEnd"/>
    <w:r w:rsidRPr="00B96746">
      <w:t xml:space="preserve"> 7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 w:rsidR="00FD21B8">
      <w:t>  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 w:rsidR="00FD21B8">
      <w:t>  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www.rijksoverheid.nl</w:t>
    </w:r>
  </w:p>
  <w:p w:rsidR="00FD21B8" w:rsidRDefault="00B96746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FD21B8" w:rsidRDefault="00C26F32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A66F80">
        <w:t>2017-0000052881</w:t>
      </w:r>
    </w:fldSimple>
    <w:r w:rsidR="00FD21B8" w:rsidRPr="00C8655C">
      <w:t xml:space="preserve"> </w:t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FD21B8" w:rsidRDefault="00C26F32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FE7BE6">
      <w:instrText xml:space="preserve"> DOCPROPERTY  UwKenmerk  \* MERGEFORMAT </w:instrText>
    </w:r>
    <w:r>
      <w:fldChar w:fldCharType="end"/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Bijlagen</w:t>
    </w:r>
  </w:p>
  <w:p w:rsidR="00FD21B8" w:rsidRDefault="00B96746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1</w:t>
    </w:r>
  </w:p>
  <w:p w:rsidR="00FD21B8" w:rsidRDefault="00C26F32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FD21B8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D21B8" w:rsidRDefault="00B96746">
          <w:pPr>
            <w:pStyle w:val="Huisstijl-Retouradres"/>
          </w:pPr>
          <w:r w:rsidRPr="00B96746">
            <w:t>&gt; Retouradres</w:t>
          </w:r>
          <w:r w:rsidR="00FD21B8">
            <w:t> </w:t>
          </w:r>
          <w:r w:rsidRPr="00B96746">
            <w:t>Postbus 20201</w:t>
          </w:r>
          <w:r w:rsidR="00FD21B8">
            <w:t>  </w:t>
          </w:r>
          <w:r w:rsidRPr="00B96746">
            <w:t>2500 EE  Den Haag</w:t>
          </w:r>
          <w:r w:rsidR="00FD21B8">
            <w:t>  </w:t>
          </w:r>
        </w:p>
      </w:tc>
    </w:tr>
    <w:tr w:rsidR="00FD21B8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D21B8" w:rsidRDefault="00C26F32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FE7BE6">
            <w:instrText xml:space="preserve"> DOCPROPERTY  Rubricering  \* MERGEFORMAT </w:instrText>
          </w:r>
          <w:r>
            <w:fldChar w:fldCharType="end"/>
          </w:r>
        </w:p>
        <w:p w:rsidR="00A66F80" w:rsidRDefault="00C26F32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FE7BE6">
            <w:instrText xml:space="preserve"> DOCPROPERTY  Aan  \* MERGEFORMAT </w:instrText>
          </w:r>
          <w:r>
            <w:fldChar w:fldCharType="separate"/>
          </w:r>
          <w:r w:rsidR="00A66F80">
            <w:t>De Voorzitter van de Tweede Kamer der Staten-Generaal</w:t>
          </w:r>
        </w:p>
        <w:p w:rsidR="00A66F80" w:rsidRDefault="00A66F80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FD21B8" w:rsidRDefault="00A66F80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‘S-GRAVENHAGE</w:t>
          </w:r>
          <w:r w:rsidR="00C26F32">
            <w:fldChar w:fldCharType="end"/>
          </w:r>
        </w:p>
      </w:tc>
    </w:tr>
    <w:tr w:rsidR="00FD21B8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FD21B8" w:rsidRDefault="00A66F80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15 maart 2017</w:t>
          </w: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FD21B8" w:rsidRDefault="00C26F32">
          <w:pPr>
            <w:pStyle w:val="Huisstijl-Gegevens"/>
            <w:rPr>
              <w:rFonts w:cs="Verdana"/>
              <w:szCs w:val="18"/>
            </w:rPr>
          </w:pPr>
          <w:r>
            <w:fldChar w:fldCharType="begin"/>
          </w:r>
          <w:r w:rsidR="00FE7BE6">
            <w:instrText xml:space="preserve"> DOCPROPERTY  Onderwerp  \* MERGEFORMAT </w:instrText>
          </w:r>
          <w:r>
            <w:fldChar w:fldCharType="separate"/>
          </w:r>
          <w:r w:rsidR="00A66F80">
            <w:t xml:space="preserve">Verslag schriftelijk overleg Eurogroep en </w:t>
          </w:r>
          <w:proofErr w:type="spellStart"/>
          <w:r w:rsidR="00A66F80">
            <w:t>Ecofinraad</w:t>
          </w:r>
          <w:proofErr w:type="spellEnd"/>
          <w:r w:rsidR="00A66F80">
            <w:t xml:space="preserve"> 20 en 21 maart 2017</w:t>
          </w:r>
          <w:r>
            <w:fldChar w:fldCharType="end"/>
          </w:r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5362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B7976"/>
    <w:rsid w:val="00113AE1"/>
    <w:rsid w:val="00191478"/>
    <w:rsid w:val="0040714C"/>
    <w:rsid w:val="004B3AB8"/>
    <w:rsid w:val="00561F2D"/>
    <w:rsid w:val="005D7103"/>
    <w:rsid w:val="00623000"/>
    <w:rsid w:val="006C6495"/>
    <w:rsid w:val="00911C9F"/>
    <w:rsid w:val="0094716C"/>
    <w:rsid w:val="009D7BC1"/>
    <w:rsid w:val="009F6A2F"/>
    <w:rsid w:val="00A54A9D"/>
    <w:rsid w:val="00A66F80"/>
    <w:rsid w:val="00AB3EF9"/>
    <w:rsid w:val="00AE70BA"/>
    <w:rsid w:val="00B96746"/>
    <w:rsid w:val="00BE3F1B"/>
    <w:rsid w:val="00C26F32"/>
    <w:rsid w:val="00C8655C"/>
    <w:rsid w:val="00C90F2C"/>
    <w:rsid w:val="00CE728B"/>
    <w:rsid w:val="00D67849"/>
    <w:rsid w:val="00E05A5B"/>
    <w:rsid w:val="00E81A4D"/>
    <w:rsid w:val="00F875B1"/>
    <w:rsid w:val="00F93787"/>
    <w:rsid w:val="00FD21B8"/>
    <w:rsid w:val="00FE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32</ap:Words>
  <ap:Characters>182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213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2017-03-15T14:46:00.0000000Z</lastPrinted>
  <dcterms:created xsi:type="dcterms:W3CDTF">2014-11-04T14:16:00.0000000Z</dcterms:created>
  <dcterms:modified xsi:type="dcterms:W3CDTF">2017-03-15T14:46:00.0000000Z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Verslag schriftelijk overleg Eurogroep en Ecofinraad 20 en 21 maart 2017</vt:lpwstr>
  </property>
  <property fmtid="{D5CDD505-2E9C-101B-9397-08002B2CF9AE}" pid="4" name="Datum">
    <vt:lpwstr>14 maart 2017</vt:lpwstr>
  </property>
  <property fmtid="{D5CDD505-2E9C-101B-9397-08002B2CF9AE}" pid="5" name="Kenmerk">
    <vt:lpwstr>2017-0000052881</vt:lpwstr>
  </property>
  <property fmtid="{D5CDD505-2E9C-101B-9397-08002B2CF9AE}" pid="6" name="UwKenmerk">
    <vt:lpwstr/>
  </property>
  <property fmtid="{D5CDD505-2E9C-101B-9397-08002B2CF9AE}" pid="7" name="Aan">
    <vt:lpwstr>De Voorzitter van de Tweede Kamer der Staten-Generaal_x000d_
Postbus 20018_x000d_
2500 EA  ‘S-GRAVENHAGE</vt:lpwstr>
  </property>
  <property fmtid="{D5CDD505-2E9C-101B-9397-08002B2CF9AE}" pid="8" name="Rubricering">
    <vt:lpwstr/>
  </property>
  <property fmtid="{D5CDD505-2E9C-101B-9397-08002B2CF9AE}" pid="9" name="ContentTypeId">
    <vt:lpwstr>0x010100EDDBDC4F0837AD4996373BFEDDC17D52</vt:lpwstr>
  </property>
</Properties>
</file>